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D769B" w14:textId="77AC1A75" w:rsidR="002E7AC5" w:rsidRDefault="002E7AC5" w:rsidP="00BD24E1">
      <w:pPr>
        <w:spacing w:before="120" w:after="0" w:line="288" w:lineRule="auto"/>
        <w:rPr>
          <w:rFonts w:ascii="Times New Roman" w:eastAsia="Times New Roman" w:hAnsi="Times New Roman" w:cs="Times New Roman"/>
          <w:sz w:val="28"/>
          <w:szCs w:val="28"/>
          <w:lang w:eastAsia="ru-RU"/>
        </w:rPr>
      </w:pPr>
    </w:p>
    <w:p w14:paraId="79E354C6"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189A7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3.5pt" o:ole="" filled="t">
            <v:fill color2="black"/>
            <v:imagedata r:id="rId6" o:title=""/>
          </v:shape>
          <o:OLEObject Type="Embed" ProgID="Word.Picture.8" ShapeID="_x0000_i1025" DrawAspect="Content" ObjectID="_1697352150" r:id="rId7"/>
        </w:object>
      </w:r>
    </w:p>
    <w:p w14:paraId="213820C6"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014E14B0"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2B7C65B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5E57567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579D7DB8"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4FECD382"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E7AC5" w:rsidRPr="002E7AC5" w14:paraId="5FCFC5DE" w14:textId="77777777" w:rsidTr="00F67289">
        <w:trPr>
          <w:jc w:val="center"/>
        </w:trPr>
        <w:tc>
          <w:tcPr>
            <w:tcW w:w="3095" w:type="dxa"/>
            <w:hideMark/>
          </w:tcPr>
          <w:p w14:paraId="4B7B0FFF" w14:textId="5B5A8958" w:rsidR="002E7AC5" w:rsidRPr="002E7AC5" w:rsidRDefault="00B51B49" w:rsidP="002E7AC5">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4B218772" w14:textId="77777777" w:rsidR="002E7AC5" w:rsidRPr="002E7AC5" w:rsidRDefault="002E7AC5" w:rsidP="002E7AC5">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0560A23" w14:textId="292D315E" w:rsidR="002E7AC5" w:rsidRPr="002E7AC5" w:rsidRDefault="002E7AC5" w:rsidP="002E7AC5">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sidR="00B51B49">
              <w:rPr>
                <w:rFonts w:ascii="Times New Roman" w:eastAsia="Calibri" w:hAnsi="Times New Roman" w:cs="Times New Roman"/>
                <w:b/>
                <w:kern w:val="2"/>
                <w:sz w:val="26"/>
                <w:szCs w:val="26"/>
                <w:lang w:eastAsia="ar-SA"/>
              </w:rPr>
              <w:t>№8/18 - 321</w:t>
            </w:r>
          </w:p>
        </w:tc>
      </w:tr>
    </w:tbl>
    <w:p w14:paraId="3BB27D31" w14:textId="77777777" w:rsidR="002E7AC5" w:rsidRDefault="002E7AC5" w:rsidP="00BD24E1">
      <w:pPr>
        <w:spacing w:before="120" w:after="0" w:line="288" w:lineRule="auto"/>
        <w:rPr>
          <w:rFonts w:ascii="Times New Roman" w:eastAsia="Times New Roman" w:hAnsi="Times New Roman" w:cs="Times New Roman"/>
          <w:sz w:val="28"/>
          <w:szCs w:val="28"/>
          <w:lang w:eastAsia="ru-RU"/>
        </w:rPr>
      </w:pPr>
    </w:p>
    <w:p w14:paraId="308AC8ED" w14:textId="77777777" w:rsidR="00BD24E1" w:rsidRDefault="00BD24E1" w:rsidP="00BD24E1">
      <w:pPr>
        <w:spacing w:before="120" w:after="0" w:line="240" w:lineRule="auto"/>
        <w:rPr>
          <w:rFonts w:ascii="Times New Roman" w:eastAsia="Times New Roman" w:hAnsi="Times New Roman" w:cs="Times New Roman"/>
          <w:sz w:val="28"/>
          <w:szCs w:val="28"/>
          <w:lang w:eastAsia="ru-RU"/>
        </w:rPr>
      </w:pPr>
      <w:r w:rsidRPr="00D515D5">
        <w:rPr>
          <w:rFonts w:ascii="Times New Roman" w:eastAsia="Times New Roman" w:hAnsi="Times New Roman" w:cs="Times New Roman"/>
          <w:sz w:val="28"/>
          <w:szCs w:val="28"/>
          <w:lang w:eastAsia="ru-RU"/>
        </w:rPr>
        <w:t xml:space="preserve">Про вступ до Всеукраїнської </w:t>
      </w:r>
    </w:p>
    <w:p w14:paraId="574AF441" w14:textId="77777777" w:rsidR="00BD24E1" w:rsidRPr="00D515D5" w:rsidRDefault="00BD24E1" w:rsidP="00BD24E1">
      <w:pPr>
        <w:spacing w:before="120" w:after="0" w:line="240" w:lineRule="auto"/>
        <w:rPr>
          <w:rFonts w:ascii="Times New Roman" w:eastAsia="Times New Roman" w:hAnsi="Times New Roman" w:cs="Times New Roman"/>
          <w:sz w:val="28"/>
          <w:szCs w:val="28"/>
          <w:lang w:eastAsia="ru-RU"/>
        </w:rPr>
      </w:pPr>
      <w:r w:rsidRPr="00D515D5">
        <w:rPr>
          <w:rFonts w:ascii="Times New Roman" w:eastAsia="Times New Roman" w:hAnsi="Times New Roman" w:cs="Times New Roman"/>
          <w:sz w:val="28"/>
          <w:szCs w:val="28"/>
          <w:lang w:eastAsia="ru-RU"/>
        </w:rPr>
        <w:t>асоціації громад</w:t>
      </w:r>
    </w:p>
    <w:p w14:paraId="71893861" w14:textId="77777777" w:rsidR="00BD24E1" w:rsidRPr="00D515D5" w:rsidRDefault="00BD24E1" w:rsidP="00BD24E1">
      <w:pPr>
        <w:spacing w:before="120" w:after="0" w:line="288" w:lineRule="auto"/>
        <w:rPr>
          <w:rFonts w:ascii="Times New Roman" w:eastAsia="Times New Roman" w:hAnsi="Times New Roman" w:cs="Times New Roman"/>
          <w:sz w:val="28"/>
          <w:szCs w:val="28"/>
          <w:lang w:eastAsia="ru-RU"/>
        </w:rPr>
      </w:pPr>
    </w:p>
    <w:p w14:paraId="3844C81E" w14:textId="77777777" w:rsidR="00BD24E1" w:rsidRPr="00D515D5" w:rsidRDefault="00BD24E1" w:rsidP="00BD24E1">
      <w:pPr>
        <w:spacing w:before="120" w:after="0" w:line="288" w:lineRule="auto"/>
        <w:ind w:firstLine="709"/>
        <w:jc w:val="both"/>
        <w:rPr>
          <w:rFonts w:ascii="Times New Roman" w:eastAsia="Times New Roman" w:hAnsi="Times New Roman" w:cs="Times New Roman"/>
          <w:sz w:val="28"/>
          <w:szCs w:val="28"/>
          <w:lang w:eastAsia="ru-RU"/>
        </w:rPr>
      </w:pPr>
      <w:r w:rsidRPr="00D515D5">
        <w:rPr>
          <w:rFonts w:ascii="Times New Roman" w:eastAsia="Times New Roman" w:hAnsi="Times New Roman" w:cs="Times New Roman"/>
          <w:iCs/>
          <w:sz w:val="28"/>
          <w:szCs w:val="28"/>
          <w:lang w:eastAsia="ru-RU"/>
        </w:rPr>
        <w:t>З метою більш ефективного здійснення своїх повноважень, узгодження дій органів місцевого самоврядування щодо захисту прав та законних інтересів територіальних громад, сприяння місцевому та регіональному розвитку</w:t>
      </w:r>
      <w:r w:rsidRPr="00D515D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враховуючи </w:t>
      </w:r>
      <w:r w:rsidRPr="00D515D5">
        <w:rPr>
          <w:rFonts w:ascii="Times New Roman" w:eastAsia="Times New Roman" w:hAnsi="Times New Roman" w:cs="Times New Roman"/>
          <w:iCs/>
          <w:sz w:val="28"/>
          <w:szCs w:val="28"/>
          <w:lang w:eastAsia="ru-RU"/>
        </w:rPr>
        <w:t>Закон України «Про асоціації органів місцевого самоврядування»</w:t>
      </w:r>
      <w:r>
        <w:rPr>
          <w:rFonts w:ascii="Times New Roman" w:eastAsia="Times New Roman" w:hAnsi="Times New Roman" w:cs="Times New Roman"/>
          <w:iCs/>
          <w:sz w:val="28"/>
          <w:szCs w:val="28"/>
          <w:lang w:eastAsia="ru-RU"/>
        </w:rPr>
        <w:t>,</w:t>
      </w:r>
      <w:r w:rsidRPr="00D515D5">
        <w:rPr>
          <w:rFonts w:ascii="Times New Roman" w:eastAsia="Times New Roman" w:hAnsi="Times New Roman" w:cs="Times New Roman"/>
          <w:sz w:val="28"/>
          <w:szCs w:val="28"/>
          <w:lang w:eastAsia="ru-RU"/>
        </w:rPr>
        <w:t xml:space="preserve"> </w:t>
      </w:r>
      <w:r w:rsidRPr="00D515D5">
        <w:rPr>
          <w:rFonts w:ascii="Times New Roman" w:eastAsia="Times New Roman" w:hAnsi="Times New Roman" w:cs="Times New Roman"/>
          <w:iCs/>
          <w:sz w:val="28"/>
          <w:szCs w:val="28"/>
          <w:lang w:eastAsia="ru-RU"/>
        </w:rPr>
        <w:t>керуючись</w:t>
      </w:r>
      <w:r>
        <w:rPr>
          <w:rFonts w:ascii="Times New Roman" w:eastAsia="Times New Roman" w:hAnsi="Times New Roman" w:cs="Times New Roman"/>
          <w:iCs/>
          <w:sz w:val="28"/>
          <w:szCs w:val="28"/>
          <w:lang w:eastAsia="ru-RU"/>
        </w:rPr>
        <w:t xml:space="preserve"> статтею 26 </w:t>
      </w:r>
      <w:r w:rsidRPr="00D515D5">
        <w:rPr>
          <w:rFonts w:ascii="Times New Roman" w:eastAsia="Times New Roman" w:hAnsi="Times New Roman" w:cs="Times New Roman"/>
          <w:iCs/>
          <w:sz w:val="28"/>
          <w:szCs w:val="28"/>
          <w:lang w:eastAsia="ru-RU"/>
        </w:rPr>
        <w:t xml:space="preserve">Закону України «Про місцеве самоврядування в Україні»  </w:t>
      </w:r>
      <w:r w:rsidRPr="00D515D5">
        <w:rPr>
          <w:rFonts w:ascii="Times New Roman" w:eastAsia="Times New Roman" w:hAnsi="Times New Roman" w:cs="Times New Roman"/>
          <w:color w:val="333333"/>
          <w:sz w:val="28"/>
          <w:szCs w:val="28"/>
          <w:lang w:eastAsia="ru-RU"/>
        </w:rPr>
        <w:t>міська рада</w:t>
      </w:r>
      <w:r w:rsidRPr="00D515D5">
        <w:rPr>
          <w:rFonts w:ascii="Times New Roman" w:eastAsia="Times New Roman" w:hAnsi="Times New Roman" w:cs="Times New Roman"/>
          <w:bCs/>
          <w:sz w:val="28"/>
          <w:szCs w:val="28"/>
          <w:lang w:eastAsia="ru-RU"/>
        </w:rPr>
        <w:t xml:space="preserve">  </w:t>
      </w:r>
      <w:r w:rsidRPr="00D515D5">
        <w:rPr>
          <w:rFonts w:ascii="Times New Roman" w:eastAsia="Times New Roman" w:hAnsi="Times New Roman" w:cs="Times New Roman"/>
          <w:sz w:val="28"/>
          <w:szCs w:val="28"/>
          <w:lang w:eastAsia="ru-RU"/>
        </w:rPr>
        <w:tab/>
      </w:r>
    </w:p>
    <w:p w14:paraId="41BDE983" w14:textId="77777777" w:rsidR="00BD24E1" w:rsidRPr="00D515D5" w:rsidRDefault="00BD24E1" w:rsidP="00BD24E1">
      <w:pPr>
        <w:spacing w:before="120" w:after="0" w:line="288" w:lineRule="auto"/>
        <w:jc w:val="both"/>
        <w:rPr>
          <w:rFonts w:ascii="Times New Roman" w:eastAsia="Times New Roman" w:hAnsi="Times New Roman" w:cs="Times New Roman"/>
          <w:bCs/>
          <w:sz w:val="28"/>
          <w:szCs w:val="28"/>
          <w:lang w:eastAsia="ru-RU"/>
        </w:rPr>
      </w:pPr>
      <w:r w:rsidRPr="00D515D5">
        <w:rPr>
          <w:rFonts w:ascii="Times New Roman" w:eastAsia="Times New Roman" w:hAnsi="Times New Roman" w:cs="Times New Roman"/>
          <w:sz w:val="28"/>
          <w:szCs w:val="28"/>
          <w:lang w:eastAsia="ru-RU"/>
        </w:rPr>
        <w:t>ВИРІШИЛА:</w:t>
      </w:r>
    </w:p>
    <w:p w14:paraId="2DB40C6D"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sz w:val="28"/>
          <w:szCs w:val="28"/>
          <w:lang w:eastAsia="ru-RU"/>
        </w:rPr>
      </w:pPr>
      <w:r w:rsidRPr="00D515D5">
        <w:rPr>
          <w:rFonts w:ascii="Times New Roman" w:eastAsia="Times New Roman" w:hAnsi="Times New Roman" w:cs="Times New Roman"/>
          <w:sz w:val="28"/>
          <w:szCs w:val="28"/>
          <w:lang w:eastAsia="ru-RU"/>
        </w:rPr>
        <w:t>Вступити у члени Всеукраїнської асоціації громад.</w:t>
      </w:r>
    </w:p>
    <w:p w14:paraId="6F4D7029"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bCs/>
          <w:sz w:val="28"/>
          <w:szCs w:val="28"/>
          <w:lang w:eastAsia="ru-RU"/>
        </w:rPr>
      </w:pPr>
      <w:r w:rsidRPr="00D515D5">
        <w:rPr>
          <w:rFonts w:ascii="Times New Roman" w:eastAsia="Times New Roman" w:hAnsi="Times New Roman" w:cs="Times New Roman"/>
          <w:bCs/>
          <w:sz w:val="28"/>
          <w:szCs w:val="28"/>
          <w:lang w:eastAsia="ru-RU"/>
        </w:rPr>
        <w:t xml:space="preserve">Доручити представляти інтереси </w:t>
      </w:r>
      <w:r>
        <w:rPr>
          <w:rFonts w:ascii="Times New Roman" w:eastAsia="Times New Roman" w:hAnsi="Times New Roman" w:cs="Times New Roman"/>
          <w:bCs/>
          <w:sz w:val="28"/>
          <w:szCs w:val="28"/>
          <w:lang w:eastAsia="ru-RU"/>
        </w:rPr>
        <w:t xml:space="preserve">Сіверської </w:t>
      </w:r>
      <w:r w:rsidRPr="00D515D5">
        <w:rPr>
          <w:rFonts w:ascii="Times New Roman" w:eastAsia="Times New Roman" w:hAnsi="Times New Roman" w:cs="Times New Roman"/>
          <w:bCs/>
          <w:sz w:val="28"/>
          <w:szCs w:val="28"/>
          <w:lang w:eastAsia="ru-RU"/>
        </w:rPr>
        <w:t>міської ради у Всеукраїнській асоціації громад:</w:t>
      </w:r>
    </w:p>
    <w:p w14:paraId="08D4C870" w14:textId="77777777" w:rsidR="00BD24E1" w:rsidRPr="00D515D5" w:rsidRDefault="00BD24E1" w:rsidP="00BD24E1">
      <w:pPr>
        <w:pStyle w:val="a3"/>
        <w:numPr>
          <w:ilvl w:val="1"/>
          <w:numId w:val="1"/>
        </w:numPr>
        <w:spacing w:before="120"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515D5">
        <w:rPr>
          <w:rFonts w:ascii="Times New Roman" w:eastAsia="Times New Roman" w:hAnsi="Times New Roman" w:cs="Times New Roman"/>
          <w:bCs/>
          <w:sz w:val="28"/>
          <w:szCs w:val="28"/>
          <w:lang w:eastAsia="ru-RU"/>
        </w:rPr>
        <w:t xml:space="preserve">Міському голові </w:t>
      </w:r>
      <w:r>
        <w:rPr>
          <w:rFonts w:ascii="Times New Roman" w:eastAsia="Times New Roman" w:hAnsi="Times New Roman" w:cs="Times New Roman"/>
          <w:bCs/>
          <w:sz w:val="28"/>
          <w:szCs w:val="28"/>
          <w:lang w:eastAsia="ru-RU"/>
        </w:rPr>
        <w:t xml:space="preserve">Черняєву Андрію Олександровичу </w:t>
      </w:r>
    </w:p>
    <w:p w14:paraId="661A27C2" w14:textId="77777777" w:rsidR="00BD24E1" w:rsidRPr="00D515D5" w:rsidRDefault="00BD24E1" w:rsidP="00BD24E1">
      <w:pPr>
        <w:pStyle w:val="a3"/>
        <w:numPr>
          <w:ilvl w:val="1"/>
          <w:numId w:val="1"/>
        </w:numPr>
        <w:spacing w:before="120"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515D5">
        <w:rPr>
          <w:rFonts w:ascii="Times New Roman" w:eastAsia="Times New Roman" w:hAnsi="Times New Roman" w:cs="Times New Roman"/>
          <w:bCs/>
          <w:sz w:val="28"/>
          <w:szCs w:val="28"/>
          <w:lang w:eastAsia="ru-RU"/>
        </w:rPr>
        <w:t>Секретарю міської ради</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Волошиній</w:t>
      </w:r>
      <w:proofErr w:type="spellEnd"/>
      <w:r>
        <w:rPr>
          <w:rFonts w:ascii="Times New Roman" w:eastAsia="Times New Roman" w:hAnsi="Times New Roman" w:cs="Times New Roman"/>
          <w:bCs/>
          <w:sz w:val="28"/>
          <w:szCs w:val="28"/>
          <w:lang w:eastAsia="ru-RU"/>
        </w:rPr>
        <w:t xml:space="preserve"> Тетяні Вікторівні </w:t>
      </w:r>
    </w:p>
    <w:p w14:paraId="14742ABA"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color w:val="333333"/>
          <w:sz w:val="28"/>
          <w:szCs w:val="28"/>
          <w:lang w:eastAsia="ru-RU"/>
        </w:rPr>
      </w:pPr>
      <w:r w:rsidRPr="00D515D5">
        <w:rPr>
          <w:rFonts w:ascii="Times New Roman" w:eastAsia="Times New Roman" w:hAnsi="Times New Roman" w:cs="Times New Roman"/>
          <w:color w:val="333333"/>
          <w:sz w:val="28"/>
          <w:szCs w:val="28"/>
          <w:lang w:eastAsia="ru-RU"/>
        </w:rPr>
        <w:t>Передбачити у бюджеті територіальної громади на 202</w:t>
      </w:r>
      <w:r>
        <w:rPr>
          <w:rFonts w:ascii="Times New Roman" w:eastAsia="Times New Roman" w:hAnsi="Times New Roman" w:cs="Times New Roman"/>
          <w:color w:val="333333"/>
          <w:sz w:val="28"/>
          <w:szCs w:val="28"/>
          <w:lang w:eastAsia="ru-RU"/>
        </w:rPr>
        <w:t>1</w:t>
      </w:r>
      <w:r w:rsidRPr="00D515D5">
        <w:rPr>
          <w:rFonts w:ascii="Times New Roman" w:eastAsia="Times New Roman" w:hAnsi="Times New Roman" w:cs="Times New Roman"/>
          <w:color w:val="333333"/>
          <w:sz w:val="28"/>
          <w:szCs w:val="28"/>
          <w:lang w:eastAsia="ru-RU"/>
        </w:rPr>
        <w:t xml:space="preserve"> рік кошти на сплату щорічного членського внеску </w:t>
      </w:r>
      <w:proofErr w:type="spellStart"/>
      <w:r w:rsidRPr="00D515D5">
        <w:rPr>
          <w:rFonts w:ascii="Times New Roman" w:eastAsia="Times New Roman" w:hAnsi="Times New Roman" w:cs="Times New Roman"/>
          <w:color w:val="333333"/>
          <w:sz w:val="28"/>
          <w:szCs w:val="28"/>
          <w:lang w:val="ru-RU" w:eastAsia="ru-RU"/>
        </w:rPr>
        <w:t>із</w:t>
      </w:r>
      <w:proofErr w:type="spellEnd"/>
      <w:r w:rsidRPr="00D515D5">
        <w:rPr>
          <w:rFonts w:ascii="Times New Roman" w:eastAsia="Times New Roman" w:hAnsi="Times New Roman" w:cs="Times New Roman"/>
          <w:color w:val="333333"/>
          <w:sz w:val="28"/>
          <w:szCs w:val="28"/>
          <w:lang w:eastAsia="ru-RU"/>
        </w:rPr>
        <w:t xml:space="preserve"> розрахунку 0,50 грн. на одного жителя територіальної громади.</w:t>
      </w:r>
    </w:p>
    <w:p w14:paraId="4797CE9A"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color w:val="333333"/>
          <w:sz w:val="32"/>
          <w:szCs w:val="32"/>
          <w:lang w:eastAsia="ru-RU"/>
        </w:rPr>
      </w:pPr>
      <w:r w:rsidRPr="00D515D5">
        <w:rPr>
          <w:rFonts w:ascii="Times New Roman" w:eastAsia="Times New Roman" w:hAnsi="Times New Roman" w:cs="Times New Roman"/>
          <w:sz w:val="28"/>
          <w:szCs w:val="28"/>
          <w:lang w:eastAsia="ru-RU"/>
        </w:rPr>
        <w:t xml:space="preserve">Контроль </w:t>
      </w:r>
      <w:r>
        <w:rPr>
          <w:rFonts w:ascii="Times New Roman" w:eastAsia="Times New Roman" w:hAnsi="Times New Roman" w:cs="Times New Roman"/>
          <w:sz w:val="28"/>
          <w:szCs w:val="28"/>
          <w:lang w:eastAsia="ru-RU"/>
        </w:rPr>
        <w:t xml:space="preserve"> </w:t>
      </w:r>
      <w:r w:rsidRPr="00D515D5">
        <w:rPr>
          <w:rFonts w:ascii="Times New Roman" w:hAnsi="Times New Roman" w:cs="Times New Roman"/>
          <w:sz w:val="28"/>
          <w:szCs w:val="28"/>
        </w:rPr>
        <w:t xml:space="preserve">за виконанням цього рішення покласти на постійну комісію  з питань економічної та інвестиційної політики, бюджету, фінансів (Зозуля). </w:t>
      </w:r>
      <w:r w:rsidRPr="00D515D5">
        <w:rPr>
          <w:rFonts w:ascii="Times New Roman" w:eastAsia="Times New Roman" w:hAnsi="Times New Roman" w:cs="Times New Roman"/>
          <w:color w:val="333333"/>
          <w:sz w:val="32"/>
          <w:szCs w:val="32"/>
          <w:lang w:eastAsia="ru-RU"/>
        </w:rPr>
        <w:t xml:space="preserve"> </w:t>
      </w:r>
    </w:p>
    <w:p w14:paraId="25DDCA28" w14:textId="77777777" w:rsidR="00BD24E1" w:rsidRDefault="00BD24E1" w:rsidP="00BD24E1">
      <w:pPr>
        <w:spacing w:before="120" w:after="0" w:line="288" w:lineRule="auto"/>
        <w:jc w:val="both"/>
        <w:rPr>
          <w:rFonts w:ascii="Times New Roman" w:eastAsia="Times New Roman" w:hAnsi="Times New Roman" w:cs="Times New Roman"/>
          <w:sz w:val="28"/>
          <w:szCs w:val="28"/>
          <w:lang w:eastAsia="ru-RU"/>
        </w:rPr>
      </w:pPr>
    </w:p>
    <w:p w14:paraId="48A11CB3" w14:textId="77777777" w:rsidR="00BD24E1" w:rsidRPr="00D515D5" w:rsidRDefault="00BD24E1" w:rsidP="00BD24E1">
      <w:pPr>
        <w:spacing w:before="120" w:after="0" w:line="288" w:lineRule="auto"/>
        <w:jc w:val="both"/>
        <w:rPr>
          <w:rFonts w:ascii="Times New Roman" w:eastAsia="Times New Roman" w:hAnsi="Times New Roman" w:cs="Times New Roman"/>
          <w:sz w:val="28"/>
          <w:szCs w:val="28"/>
          <w:lang w:eastAsia="ru-RU"/>
        </w:rPr>
      </w:pPr>
    </w:p>
    <w:p w14:paraId="67D6D365" w14:textId="4B16BAD4" w:rsidR="00BD24E1" w:rsidRDefault="00BD24E1" w:rsidP="00BD24E1">
      <w:pPr>
        <w:spacing w:before="120" w:after="0" w:line="288"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515D5">
        <w:rPr>
          <w:rFonts w:ascii="Times New Roman" w:eastAsia="Times New Roman" w:hAnsi="Times New Roman" w:cs="Times New Roman"/>
          <w:sz w:val="28"/>
          <w:szCs w:val="28"/>
          <w:lang w:eastAsia="ru-RU"/>
        </w:rPr>
        <w:t xml:space="preserve">Міський голова </w:t>
      </w:r>
      <w:r w:rsidRPr="00D515D5">
        <w:rPr>
          <w:rFonts w:ascii="Times New Roman" w:eastAsia="Times New Roman" w:hAnsi="Times New Roman" w:cs="Times New Roman"/>
          <w:sz w:val="28"/>
          <w:szCs w:val="28"/>
          <w:lang w:eastAsia="ru-RU"/>
        </w:rPr>
        <w:tab/>
      </w:r>
      <w:r w:rsidRPr="00D515D5">
        <w:rPr>
          <w:rFonts w:ascii="Times New Roman" w:eastAsia="Times New Roman" w:hAnsi="Times New Roman" w:cs="Times New Roman"/>
          <w:sz w:val="28"/>
          <w:szCs w:val="28"/>
          <w:lang w:eastAsia="ru-RU"/>
        </w:rPr>
        <w:tab/>
      </w:r>
      <w:r w:rsidRPr="00D515D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D515D5">
        <w:rPr>
          <w:rFonts w:ascii="Times New Roman" w:eastAsia="Times New Roman" w:hAnsi="Times New Roman" w:cs="Times New Roman"/>
          <w:sz w:val="28"/>
          <w:szCs w:val="28"/>
          <w:lang w:eastAsia="ru-RU"/>
        </w:rPr>
        <w:tab/>
      </w:r>
      <w:r w:rsidRPr="00D515D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Андрій ЧЕРНЯЄВ</w:t>
      </w:r>
    </w:p>
    <w:p w14:paraId="420A23F8" w14:textId="1A12A97A"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675BFE1D"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242CD7B5">
          <v:shape id="_x0000_i1026" type="#_x0000_t75" style="width:34pt;height:43.5pt" o:ole="" filled="t">
            <v:fill color2="black"/>
            <v:imagedata r:id="rId6" o:title=""/>
          </v:shape>
          <o:OLEObject Type="Embed" ProgID="Word.Picture.8" ShapeID="_x0000_i1026" DrawAspect="Content" ObjectID="_1697352151" r:id="rId8"/>
        </w:object>
      </w:r>
    </w:p>
    <w:p w14:paraId="4F3083B0"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1338D906"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06EA65BE"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694DE417"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6C343DCA"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2B335CC1"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1E54078B" w14:textId="77777777" w:rsidTr="00F67289">
        <w:trPr>
          <w:jc w:val="center"/>
        </w:trPr>
        <w:tc>
          <w:tcPr>
            <w:tcW w:w="3095" w:type="dxa"/>
            <w:hideMark/>
          </w:tcPr>
          <w:p w14:paraId="6C7A2104" w14:textId="423CBB2A"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24518C8B" w14:textId="22F38F45"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7896E29" w14:textId="0A4F3834"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№8/18 - 322</w:t>
            </w:r>
          </w:p>
        </w:tc>
      </w:tr>
    </w:tbl>
    <w:p w14:paraId="09455A6C" w14:textId="44AAA319"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136D8BAE"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noProof/>
          <w:sz w:val="28"/>
          <w:szCs w:val="28"/>
          <w:lang w:val="ru-RU" w:eastAsia="ru-RU"/>
        </w:rPr>
        <mc:AlternateContent>
          <mc:Choice Requires="wps">
            <w:drawing>
              <wp:anchor distT="0" distB="0" distL="114300" distR="114300" simplePos="0" relativeHeight="251664384" behindDoc="0" locked="0" layoutInCell="1" allowOverlap="1" wp14:anchorId="66B3054E" wp14:editId="7CDF7F96">
                <wp:simplePos x="0" y="0"/>
                <wp:positionH relativeFrom="margin">
                  <wp:posOffset>19050</wp:posOffset>
                </wp:positionH>
                <wp:positionV relativeFrom="paragraph">
                  <wp:posOffset>13335</wp:posOffset>
                </wp:positionV>
                <wp:extent cx="635" cy="86360"/>
                <wp:effectExtent l="19050" t="19050" r="37465" b="279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64E3D"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" strokeweight=".35mm">
                <v:stroke joinstyle="miter" endcap="square"/>
                <w10:wrap anchorx="margin"/>
              </v:line>
            </w:pict>
          </mc:Fallback>
        </mc:AlternateContent>
      </w:r>
      <w:r w:rsidRPr="00AD2A9E">
        <w:rPr>
          <w:noProof/>
          <w:sz w:val="28"/>
          <w:szCs w:val="28"/>
          <w:lang w:val="ru-RU" w:eastAsia="ru-RU"/>
        </w:rPr>
        <mc:AlternateContent>
          <mc:Choice Requires="wps">
            <w:drawing>
              <wp:anchor distT="0" distB="0" distL="114300" distR="114300" simplePos="0" relativeHeight="251665408" behindDoc="0" locked="0" layoutInCell="1" allowOverlap="1" wp14:anchorId="252EA02B" wp14:editId="08C36312">
                <wp:simplePos x="0" y="0"/>
                <wp:positionH relativeFrom="margin">
                  <wp:posOffset>19050</wp:posOffset>
                </wp:positionH>
                <wp:positionV relativeFrom="paragraph">
                  <wp:posOffset>10795</wp:posOffset>
                </wp:positionV>
                <wp:extent cx="86360" cy="635"/>
                <wp:effectExtent l="19050" t="19050" r="27940" b="3746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332A2D" id="Прямая соединительная линия 13"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" strokeweight=".35mm">
                <v:stroke joinstyle="miter" endcap="square"/>
                <w10:wrap anchorx="margin"/>
              </v:line>
            </w:pict>
          </mc:Fallback>
        </mc:AlternateContent>
      </w:r>
      <w:r w:rsidRPr="00AD2A9E">
        <w:rPr>
          <w:rFonts w:ascii="Times New Roman" w:eastAsia="Times New Roman" w:hAnsi="Times New Roman" w:cs="Times New Roman"/>
          <w:sz w:val="28"/>
          <w:szCs w:val="28"/>
          <w:lang w:eastAsia="ru-RU"/>
        </w:rPr>
        <w:t xml:space="preserve">Про  внесення змін до рішення </w:t>
      </w:r>
    </w:p>
    <w:p w14:paraId="6C943B92"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міської ради  від 17.</w:t>
      </w:r>
      <w:r>
        <w:rPr>
          <w:rFonts w:ascii="Times New Roman" w:eastAsia="Times New Roman" w:hAnsi="Times New Roman" w:cs="Times New Roman"/>
          <w:sz w:val="28"/>
          <w:szCs w:val="28"/>
          <w:lang w:val="ru-RU" w:eastAsia="ru-RU"/>
        </w:rPr>
        <w:t>1</w:t>
      </w:r>
      <w:r w:rsidRPr="00AD2A9E">
        <w:rPr>
          <w:rFonts w:ascii="Times New Roman" w:eastAsia="Times New Roman" w:hAnsi="Times New Roman" w:cs="Times New Roman"/>
          <w:sz w:val="28"/>
          <w:szCs w:val="28"/>
          <w:lang w:eastAsia="ru-RU"/>
        </w:rPr>
        <w:t xml:space="preserve">1.2020  № 8/1-3 </w:t>
      </w:r>
    </w:p>
    <w:p w14:paraId="0DBE3412"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 xml:space="preserve">«Про  затвердження Регламенту </w:t>
      </w:r>
    </w:p>
    <w:p w14:paraId="54E05CE5"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Сіверської міської ради 8-го скликання»</w:t>
      </w:r>
    </w:p>
    <w:p w14:paraId="3E58AC89" w14:textId="77777777" w:rsidR="000A559D" w:rsidRPr="00AD2A9E" w:rsidRDefault="000A559D" w:rsidP="000A559D">
      <w:pPr>
        <w:spacing w:after="0" w:line="240" w:lineRule="auto"/>
        <w:jc w:val="both"/>
        <w:rPr>
          <w:rFonts w:ascii="Times New Roman" w:eastAsia="Times New Roman" w:hAnsi="Times New Roman" w:cs="Times New Roman"/>
          <w:sz w:val="28"/>
          <w:szCs w:val="28"/>
          <w:lang w:val="ru-RU" w:eastAsia="ru-RU"/>
        </w:rPr>
      </w:pPr>
    </w:p>
    <w:p w14:paraId="6ADFDA76" w14:textId="77777777" w:rsidR="000A559D" w:rsidRPr="00AD2A9E" w:rsidRDefault="000A559D" w:rsidP="000A559D">
      <w:pPr>
        <w:tabs>
          <w:tab w:val="left" w:pos="2085"/>
        </w:tabs>
        <w:spacing w:after="0" w:line="240" w:lineRule="auto"/>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 xml:space="preserve">   </w:t>
      </w:r>
    </w:p>
    <w:p w14:paraId="28CCC0C7" w14:textId="77777777" w:rsidR="000A559D" w:rsidRPr="00AD2A9E" w:rsidRDefault="000A559D" w:rsidP="000A559D">
      <w:pPr>
        <w:spacing w:after="0" w:line="240" w:lineRule="auto"/>
        <w:jc w:val="both"/>
        <w:rPr>
          <w:rFonts w:ascii="Times New Roman" w:hAnsi="Times New Roman" w:cs="Times New Roman"/>
          <w:bCs/>
          <w:color w:val="333333"/>
          <w:sz w:val="32"/>
          <w:szCs w:val="32"/>
          <w:shd w:val="clear" w:color="auto" w:fill="FFFFFF"/>
          <w:lang w:val="ru-RU"/>
        </w:rPr>
      </w:pPr>
      <w:r w:rsidRPr="00AD2A9E">
        <w:rPr>
          <w:rFonts w:ascii="Times New Roman" w:eastAsia="Times New Roman" w:hAnsi="Times New Roman" w:cs="Times New Roman"/>
          <w:sz w:val="28"/>
          <w:szCs w:val="28"/>
          <w:lang w:eastAsia="ru-RU"/>
        </w:rPr>
        <w:t xml:space="preserve">          На виконання Закону України </w:t>
      </w:r>
      <w:r>
        <w:rPr>
          <w:rFonts w:ascii="Times New Roman" w:eastAsia="Times New Roman" w:hAnsi="Times New Roman" w:cs="Times New Roman"/>
          <w:sz w:val="28"/>
          <w:szCs w:val="28"/>
          <w:lang w:val="ru-RU" w:eastAsia="ru-RU"/>
        </w:rPr>
        <w:t>«</w:t>
      </w:r>
      <w:r w:rsidRPr="00AD2A9E">
        <w:rPr>
          <w:rFonts w:ascii="Times New Roman" w:hAnsi="Times New Roman" w:cs="Times New Roman"/>
          <w:bCs/>
          <w:color w:val="333333"/>
          <w:sz w:val="28"/>
          <w:szCs w:val="32"/>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z w:val="28"/>
          <w:szCs w:val="32"/>
          <w:shd w:val="clear" w:color="auto" w:fill="FFFFFF"/>
          <w:lang w:val="ru-RU"/>
        </w:rPr>
        <w:t>»</w:t>
      </w:r>
      <w:r w:rsidRPr="00AD2A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з метою </w:t>
      </w:r>
      <w:r w:rsidRPr="005A12FE">
        <w:rPr>
          <w:rFonts w:ascii="Times New Roman" w:eastAsia="Times New Roman" w:hAnsi="Times New Roman" w:cs="Times New Roman"/>
          <w:sz w:val="28"/>
          <w:szCs w:val="28"/>
          <w:lang w:eastAsia="ru-RU"/>
        </w:rPr>
        <w:t xml:space="preserve">приведення діючого Регламенту Сіверської міської ради </w:t>
      </w:r>
      <w:r w:rsidRPr="00AD2A9E">
        <w:rPr>
          <w:rFonts w:ascii="Times New Roman" w:eastAsia="Times New Roman" w:hAnsi="Times New Roman" w:cs="Times New Roman"/>
          <w:sz w:val="28"/>
          <w:szCs w:val="28"/>
          <w:lang w:eastAsia="ru-RU"/>
        </w:rPr>
        <w:t>8-го скликання</w:t>
      </w:r>
      <w:r w:rsidRPr="005A12FE">
        <w:rPr>
          <w:rFonts w:ascii="Times New Roman" w:eastAsia="Times New Roman" w:hAnsi="Times New Roman" w:cs="Times New Roman"/>
          <w:sz w:val="28"/>
          <w:szCs w:val="28"/>
          <w:lang w:eastAsia="ru-RU"/>
        </w:rPr>
        <w:t xml:space="preserve"> до норм чинного законодавства</w:t>
      </w:r>
      <w:r>
        <w:rPr>
          <w:rFonts w:ascii="Times New Roman" w:eastAsia="Times New Roman" w:hAnsi="Times New Roman" w:cs="Times New Roman"/>
          <w:sz w:val="28"/>
          <w:szCs w:val="28"/>
          <w:lang w:val="ru-RU" w:eastAsia="ru-RU"/>
        </w:rPr>
        <w:t xml:space="preserve">, </w:t>
      </w:r>
      <w:r w:rsidRPr="00AD2A9E">
        <w:rPr>
          <w:rFonts w:ascii="Times New Roman" w:eastAsia="Times New Roman" w:hAnsi="Times New Roman" w:cs="Times New Roman"/>
          <w:sz w:val="28"/>
          <w:szCs w:val="28"/>
          <w:lang w:eastAsia="ru-RU"/>
        </w:rPr>
        <w:t xml:space="preserve"> керуючись статтею 26 Закону  України «Про місцеве самоврядування в Україні», міська рада </w:t>
      </w:r>
    </w:p>
    <w:p w14:paraId="520C58F3" w14:textId="77777777" w:rsidR="000A559D" w:rsidRPr="00AD2A9E" w:rsidRDefault="000A559D" w:rsidP="000A559D">
      <w:pPr>
        <w:spacing w:after="0" w:line="240" w:lineRule="auto"/>
        <w:jc w:val="both"/>
        <w:rPr>
          <w:rFonts w:ascii="Times New Roman" w:eastAsia="Times New Roman" w:hAnsi="Times New Roman" w:cs="Times New Roman"/>
          <w:sz w:val="28"/>
          <w:szCs w:val="28"/>
          <w:lang w:eastAsia="ru-RU"/>
        </w:rPr>
      </w:pPr>
    </w:p>
    <w:p w14:paraId="3EBD4722" w14:textId="77777777" w:rsidR="000A559D" w:rsidRPr="00AD2A9E" w:rsidRDefault="000A559D" w:rsidP="000A559D">
      <w:pPr>
        <w:spacing w:after="0" w:line="240" w:lineRule="auto"/>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ВИРІШИЛА:</w:t>
      </w:r>
    </w:p>
    <w:p w14:paraId="7E5EA98E" w14:textId="77777777" w:rsidR="000A559D" w:rsidRPr="00AD2A9E" w:rsidRDefault="000A559D" w:rsidP="000A559D">
      <w:pPr>
        <w:spacing w:after="0" w:line="240" w:lineRule="auto"/>
        <w:jc w:val="both"/>
        <w:rPr>
          <w:rFonts w:ascii="Times New Roman" w:eastAsia="Times New Roman" w:hAnsi="Times New Roman" w:cs="Times New Roman"/>
          <w:sz w:val="28"/>
          <w:szCs w:val="28"/>
          <w:lang w:eastAsia="ru-RU"/>
        </w:rPr>
      </w:pPr>
    </w:p>
    <w:p w14:paraId="109BB45C" w14:textId="77777777" w:rsidR="000A559D" w:rsidRPr="00AD2A9E" w:rsidRDefault="000A559D" w:rsidP="000A559D">
      <w:pPr>
        <w:shd w:val="clear" w:color="auto" w:fill="FFFFFF"/>
        <w:spacing w:after="0" w:line="322" w:lineRule="exact"/>
        <w:ind w:right="-2" w:firstLine="708"/>
        <w:jc w:val="both"/>
        <w:rPr>
          <w:rFonts w:ascii="Times New Roman" w:eastAsia="Times New Roman" w:hAnsi="Times New Roman" w:cs="Times New Roman"/>
          <w:sz w:val="28"/>
          <w:szCs w:val="28"/>
          <w:lang w:eastAsia="ru-RU"/>
        </w:rPr>
      </w:pPr>
      <w:proofErr w:type="spellStart"/>
      <w:r w:rsidRPr="00AD2A9E">
        <w:rPr>
          <w:rFonts w:ascii="Times New Roman" w:eastAsia="Times New Roman" w:hAnsi="Times New Roman" w:cs="Times New Roman"/>
          <w:sz w:val="28"/>
          <w:szCs w:val="28"/>
          <w:lang w:eastAsia="ru-RU"/>
        </w:rPr>
        <w:t>Внести</w:t>
      </w:r>
      <w:proofErr w:type="spellEnd"/>
      <w:r w:rsidRPr="00AD2A9E">
        <w:rPr>
          <w:rFonts w:ascii="Times New Roman" w:eastAsia="Times New Roman" w:hAnsi="Times New Roman" w:cs="Times New Roman"/>
          <w:sz w:val="28"/>
          <w:szCs w:val="28"/>
          <w:lang w:eastAsia="ru-RU"/>
        </w:rPr>
        <w:t xml:space="preserve"> до рішення міської ради від 17.11.2020 № 8/1-3 «Про  затвердження Регламенту Сіверської міської ради 8-го скликання»  наступні зміни: </w:t>
      </w:r>
    </w:p>
    <w:p w14:paraId="4062E5FE" w14:textId="77777777" w:rsidR="000A559D" w:rsidRPr="00B66D5B" w:rsidRDefault="000A559D" w:rsidP="000A559D">
      <w:pPr>
        <w:spacing w:after="0" w:line="240" w:lineRule="auto"/>
        <w:jc w:val="both"/>
        <w:rPr>
          <w:rFonts w:ascii="Times New Roman" w:eastAsia="Times New Roman" w:hAnsi="Times New Roman" w:cs="Times New Roman"/>
          <w:sz w:val="28"/>
          <w:szCs w:val="28"/>
          <w:lang w:eastAsia="ru-RU"/>
        </w:rPr>
      </w:pPr>
    </w:p>
    <w:p w14:paraId="2D1E206F" w14:textId="77777777" w:rsidR="000A559D" w:rsidRDefault="000A559D" w:rsidP="000A559D">
      <w:pPr>
        <w:spacing w:after="0" w:line="240" w:lineRule="auto"/>
        <w:ind w:firstLine="708"/>
        <w:jc w:val="both"/>
        <w:rPr>
          <w:rFonts w:ascii="Times New Roman" w:eastAsia="Times New Roman" w:hAnsi="Times New Roman" w:cs="Times New Roman"/>
          <w:sz w:val="28"/>
          <w:szCs w:val="28"/>
          <w:lang w:val="ru-RU" w:eastAsia="ru-RU"/>
        </w:rPr>
      </w:pPr>
      <w:r w:rsidRPr="005A12FE">
        <w:rPr>
          <w:rFonts w:ascii="Times New Roman" w:eastAsia="Times New Roman" w:hAnsi="Times New Roman" w:cs="Times New Roman"/>
          <w:sz w:val="28"/>
          <w:szCs w:val="28"/>
          <w:lang w:eastAsia="ru-RU"/>
        </w:rPr>
        <w:t xml:space="preserve">- пункт 20 статті  14 Регламенту </w:t>
      </w:r>
      <w:proofErr w:type="spellStart"/>
      <w:r>
        <w:rPr>
          <w:rFonts w:ascii="Times New Roman" w:eastAsia="Times New Roman" w:hAnsi="Times New Roman" w:cs="Times New Roman"/>
          <w:sz w:val="28"/>
          <w:szCs w:val="28"/>
          <w:lang w:val="ru-RU" w:eastAsia="ru-RU"/>
        </w:rPr>
        <w:t>Сіверської</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міської</w:t>
      </w:r>
      <w:proofErr w:type="spellEnd"/>
      <w:r>
        <w:rPr>
          <w:rFonts w:ascii="Times New Roman" w:eastAsia="Times New Roman" w:hAnsi="Times New Roman" w:cs="Times New Roman"/>
          <w:sz w:val="28"/>
          <w:szCs w:val="28"/>
          <w:lang w:val="ru-RU" w:eastAsia="ru-RU"/>
        </w:rPr>
        <w:t xml:space="preserve"> ради </w:t>
      </w:r>
      <w:r w:rsidRPr="00AD2A9E">
        <w:rPr>
          <w:rFonts w:ascii="Times New Roman" w:eastAsia="Times New Roman" w:hAnsi="Times New Roman" w:cs="Times New Roman"/>
          <w:sz w:val="28"/>
          <w:szCs w:val="28"/>
          <w:lang w:eastAsia="ru-RU"/>
        </w:rPr>
        <w:t>8-го скликання</w:t>
      </w:r>
      <w:r w:rsidRPr="005A12FE">
        <w:rPr>
          <w:rFonts w:ascii="Times New Roman" w:eastAsia="Times New Roman" w:hAnsi="Times New Roman" w:cs="Times New Roman"/>
          <w:sz w:val="28"/>
          <w:szCs w:val="28"/>
          <w:lang w:eastAsia="ru-RU"/>
        </w:rPr>
        <w:t xml:space="preserve"> доповнити</w:t>
      </w:r>
      <w:r>
        <w:rPr>
          <w:rFonts w:ascii="Times New Roman" w:eastAsia="Times New Roman" w:hAnsi="Times New Roman" w:cs="Times New Roman"/>
          <w:sz w:val="28"/>
          <w:szCs w:val="28"/>
          <w:lang w:val="ru-RU" w:eastAsia="ru-RU"/>
        </w:rPr>
        <w:t xml:space="preserve"> другим</w:t>
      </w:r>
      <w:r w:rsidRPr="005A12FE">
        <w:rPr>
          <w:rFonts w:ascii="Times New Roman" w:eastAsia="Times New Roman" w:hAnsi="Times New Roman" w:cs="Times New Roman"/>
          <w:sz w:val="28"/>
          <w:szCs w:val="28"/>
          <w:lang w:eastAsia="ru-RU"/>
        </w:rPr>
        <w:t xml:space="preserve"> абзацом наступного змісту</w:t>
      </w:r>
      <w:r>
        <w:rPr>
          <w:rFonts w:ascii="Times New Roman" w:eastAsia="Times New Roman" w:hAnsi="Times New Roman" w:cs="Times New Roman"/>
          <w:sz w:val="28"/>
          <w:szCs w:val="28"/>
          <w:lang w:val="ru-RU" w:eastAsia="ru-RU"/>
        </w:rPr>
        <w:t>:</w:t>
      </w:r>
    </w:p>
    <w:p w14:paraId="77CF1006" w14:textId="77777777" w:rsidR="000A559D" w:rsidRDefault="000A559D" w:rsidP="000A559D">
      <w:pPr>
        <w:spacing w:after="0" w:line="240" w:lineRule="auto"/>
        <w:ind w:firstLine="708"/>
        <w:jc w:val="both"/>
        <w:rPr>
          <w:rFonts w:ascii="Times New Roman" w:eastAsia="Times New Roman" w:hAnsi="Times New Roman" w:cs="Times New Roman"/>
          <w:sz w:val="28"/>
          <w:szCs w:val="28"/>
          <w:lang w:eastAsia="ru-RU"/>
        </w:rPr>
      </w:pPr>
      <w:r w:rsidRPr="005A12FE">
        <w:rPr>
          <w:rFonts w:ascii="Times New Roman" w:eastAsia="Times New Roman" w:hAnsi="Times New Roman" w:cs="Times New Roman"/>
          <w:sz w:val="28"/>
          <w:szCs w:val="28"/>
          <w:lang w:eastAsia="ru-RU"/>
        </w:rPr>
        <w:t xml:space="preserve"> </w:t>
      </w:r>
    </w:p>
    <w:p w14:paraId="5DA69DE1" w14:textId="77777777" w:rsidR="000A559D" w:rsidRPr="005A12FE" w:rsidRDefault="000A559D" w:rsidP="000A559D">
      <w:pPr>
        <w:spacing w:after="0" w:line="240" w:lineRule="auto"/>
        <w:jc w:val="both"/>
        <w:rPr>
          <w:rFonts w:ascii="Times New Roman" w:eastAsia="Times New Roman" w:hAnsi="Times New Roman" w:cs="Times New Roman"/>
          <w:sz w:val="28"/>
          <w:szCs w:val="28"/>
          <w:lang w:eastAsia="ru-RU"/>
        </w:rPr>
      </w:pPr>
      <w:r w:rsidRPr="005A12FE">
        <w:rPr>
          <w:rFonts w:ascii="Times New Roman" w:eastAsia="Times New Roman" w:hAnsi="Times New Roman" w:cs="Times New Roman"/>
          <w:sz w:val="28"/>
          <w:szCs w:val="28"/>
          <w:lang w:eastAsia="ru-RU"/>
        </w:rPr>
        <w:t>«</w:t>
      </w:r>
      <w:r w:rsidRPr="005A12FE">
        <w:rPr>
          <w:rFonts w:ascii="Times New Roman" w:hAnsi="Times New Roman" w:cs="Times New Roman"/>
          <w:sz w:val="28"/>
          <w:szCs w:val="28"/>
          <w:shd w:val="clear" w:color="auto" w:fill="FFFFFF"/>
        </w:rPr>
        <w:t>Рішення ради щодо безоплатної передачі земельної ділянки комунальної власності у приватну власність (крім земельних ділянок, що перебувають у користуванні громадян, та випадків передачі земельної ділянки власнику розташованого на ній жилого будинку, іншої будівлі, споруди) приймається не менш як двома третинами голосів депутатів від загального складу ради.</w:t>
      </w:r>
    </w:p>
    <w:p w14:paraId="5C03A990" w14:textId="77777777" w:rsidR="000A559D" w:rsidRPr="005A12FE" w:rsidRDefault="000A559D" w:rsidP="000A559D">
      <w:pPr>
        <w:spacing w:after="0" w:line="240" w:lineRule="auto"/>
        <w:jc w:val="both"/>
        <w:rPr>
          <w:rFonts w:ascii="Times New Roman" w:eastAsia="Times New Roman" w:hAnsi="Times New Roman" w:cs="Times New Roman"/>
          <w:sz w:val="28"/>
          <w:szCs w:val="28"/>
          <w:lang w:eastAsia="ru-RU"/>
        </w:rPr>
      </w:pPr>
    </w:p>
    <w:p w14:paraId="5E9D890B" w14:textId="51B7D087" w:rsidR="000A559D" w:rsidRPr="00AD2A9E" w:rsidRDefault="000A559D" w:rsidP="000A559D">
      <w:pPr>
        <w:tabs>
          <w:tab w:val="left" w:pos="720"/>
        </w:tabs>
        <w:spacing w:after="0" w:line="240" w:lineRule="auto"/>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 xml:space="preserve">          </w:t>
      </w:r>
    </w:p>
    <w:p w14:paraId="5C9F4F53" w14:textId="77777777" w:rsidR="000A559D" w:rsidRDefault="000A559D" w:rsidP="000A559D">
      <w:pPr>
        <w:tabs>
          <w:tab w:val="left" w:pos="7020"/>
        </w:tabs>
        <w:spacing w:after="0" w:line="240" w:lineRule="auto"/>
      </w:pPr>
      <w:r w:rsidRPr="00AD2A9E">
        <w:rPr>
          <w:rFonts w:ascii="Times New Roman" w:eastAsia="Times New Roman" w:hAnsi="Times New Roman" w:cs="Times New Roman"/>
          <w:sz w:val="28"/>
          <w:szCs w:val="28"/>
          <w:lang w:eastAsia="ru-RU"/>
        </w:rPr>
        <w:t xml:space="preserve">Міський голова                                         </w:t>
      </w:r>
      <w:r>
        <w:rPr>
          <w:rFonts w:ascii="Times New Roman" w:eastAsia="Times New Roman" w:hAnsi="Times New Roman" w:cs="Times New Roman"/>
          <w:sz w:val="28"/>
          <w:szCs w:val="28"/>
          <w:lang w:eastAsia="ru-RU"/>
        </w:rPr>
        <w:t xml:space="preserve">                              Андрій </w:t>
      </w:r>
      <w:r>
        <w:rPr>
          <w:rFonts w:ascii="Times New Roman" w:eastAsia="Times New Roman" w:hAnsi="Times New Roman" w:cs="Times New Roman"/>
          <w:sz w:val="28"/>
          <w:szCs w:val="28"/>
          <w:lang w:val="ru-RU" w:eastAsia="ru-RU"/>
        </w:rPr>
        <w:t>ЧЕРНЯЄВ</w:t>
      </w:r>
    </w:p>
    <w:p w14:paraId="613FC2F5" w14:textId="77777777"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411D9B06" w14:textId="7BD19598"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00BD3170"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0F9FCE62">
          <v:shape id="_x0000_i1027" type="#_x0000_t75" style="width:34pt;height:43.5pt" o:ole="" filled="t">
            <v:fill color2="black"/>
            <v:imagedata r:id="rId6" o:title=""/>
          </v:shape>
          <o:OLEObject Type="Embed" ProgID="Word.Picture.8" ShapeID="_x0000_i1027" DrawAspect="Content" ObjectID="_1697352152" r:id="rId9"/>
        </w:object>
      </w:r>
    </w:p>
    <w:p w14:paraId="751E5320"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2767F0BB"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598B0FEC"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46EEB058"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4DEFF11E"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0901DAE0"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4B55EC92" w14:textId="77777777" w:rsidTr="00F67289">
        <w:trPr>
          <w:jc w:val="center"/>
        </w:trPr>
        <w:tc>
          <w:tcPr>
            <w:tcW w:w="3095" w:type="dxa"/>
            <w:hideMark/>
          </w:tcPr>
          <w:p w14:paraId="27368816" w14:textId="2F285642"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720F7D1F" w14:textId="491F6430"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73FF2E4" w14:textId="525A0637"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№8/18 - 323</w:t>
            </w:r>
          </w:p>
        </w:tc>
      </w:tr>
    </w:tbl>
    <w:p w14:paraId="3B506FEF" w14:textId="77777777"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2A007052" w14:textId="77777777" w:rsidR="000A559D" w:rsidRPr="000A559D" w:rsidRDefault="000A559D" w:rsidP="000A559D">
      <w:pPr>
        <w:spacing w:before="0" w:after="0" w:line="259" w:lineRule="auto"/>
        <w:rPr>
          <w:rFonts w:ascii="Times New Roman" w:eastAsia="Calibri" w:hAnsi="Times New Roman" w:cs="Times New Roman"/>
          <w:sz w:val="28"/>
          <w:szCs w:val="28"/>
        </w:rPr>
      </w:pPr>
      <w:r w:rsidRPr="000A559D">
        <w:rPr>
          <w:rFonts w:ascii="Times New Roman" w:eastAsia="Calibri" w:hAnsi="Times New Roman" w:cs="Times New Roman"/>
          <w:sz w:val="28"/>
          <w:szCs w:val="28"/>
        </w:rPr>
        <w:t xml:space="preserve">Про надання згоди на передачу в оренду </w:t>
      </w:r>
    </w:p>
    <w:p w14:paraId="6DE1C9CF" w14:textId="77777777" w:rsidR="000A559D" w:rsidRPr="000A559D" w:rsidRDefault="000A559D" w:rsidP="000A559D">
      <w:pPr>
        <w:spacing w:before="0" w:after="0" w:line="259" w:lineRule="auto"/>
        <w:rPr>
          <w:rFonts w:ascii="Times New Roman" w:eastAsia="Calibri" w:hAnsi="Times New Roman" w:cs="Times New Roman"/>
          <w:sz w:val="28"/>
          <w:szCs w:val="28"/>
        </w:rPr>
      </w:pPr>
      <w:r w:rsidRPr="000A559D">
        <w:rPr>
          <w:rFonts w:ascii="Times New Roman" w:eastAsia="Calibri" w:hAnsi="Times New Roman" w:cs="Times New Roman"/>
          <w:sz w:val="28"/>
          <w:szCs w:val="28"/>
        </w:rPr>
        <w:t>ТОВ «</w:t>
      </w:r>
      <w:proofErr w:type="spellStart"/>
      <w:r w:rsidRPr="000A559D">
        <w:rPr>
          <w:rFonts w:ascii="Times New Roman" w:eastAsia="Calibri" w:hAnsi="Times New Roman" w:cs="Times New Roman"/>
          <w:sz w:val="28"/>
          <w:szCs w:val="28"/>
        </w:rPr>
        <w:t>Укрславтерм</w:t>
      </w:r>
      <w:proofErr w:type="spellEnd"/>
      <w:r w:rsidRPr="000A559D">
        <w:rPr>
          <w:rFonts w:ascii="Times New Roman" w:eastAsia="Calibri" w:hAnsi="Times New Roman" w:cs="Times New Roman"/>
          <w:sz w:val="28"/>
          <w:szCs w:val="28"/>
        </w:rPr>
        <w:t xml:space="preserve">» теплових мереж </w:t>
      </w:r>
    </w:p>
    <w:p w14:paraId="0A080A1B" w14:textId="77777777" w:rsidR="000A559D" w:rsidRPr="000A559D" w:rsidRDefault="000A559D" w:rsidP="000A559D">
      <w:pPr>
        <w:spacing w:before="0" w:after="0" w:line="259" w:lineRule="auto"/>
        <w:rPr>
          <w:rFonts w:ascii="Times New Roman" w:eastAsia="Calibri" w:hAnsi="Times New Roman" w:cs="Times New Roman"/>
          <w:sz w:val="28"/>
          <w:szCs w:val="28"/>
        </w:rPr>
      </w:pPr>
      <w:r w:rsidRPr="000A559D">
        <w:rPr>
          <w:rFonts w:ascii="Times New Roman" w:eastAsia="Calibri" w:hAnsi="Times New Roman" w:cs="Times New Roman"/>
          <w:sz w:val="28"/>
          <w:szCs w:val="28"/>
        </w:rPr>
        <w:t>КНП «Сіверська БЛПЛ Сіверської міської ради»</w:t>
      </w:r>
    </w:p>
    <w:p w14:paraId="717863AE" w14:textId="77777777" w:rsidR="000A559D" w:rsidRPr="000A559D" w:rsidRDefault="000A559D" w:rsidP="000A559D">
      <w:pPr>
        <w:spacing w:before="0" w:after="0" w:line="259" w:lineRule="auto"/>
        <w:rPr>
          <w:rFonts w:ascii="Times New Roman" w:eastAsia="Calibri" w:hAnsi="Times New Roman" w:cs="Times New Roman"/>
          <w:sz w:val="28"/>
          <w:szCs w:val="28"/>
        </w:rPr>
      </w:pPr>
    </w:p>
    <w:p w14:paraId="3294FB0E" w14:textId="77777777" w:rsidR="000A559D" w:rsidRPr="000A559D" w:rsidRDefault="000A559D" w:rsidP="000A559D">
      <w:pPr>
        <w:spacing w:before="0" w:after="0" w:line="259" w:lineRule="auto"/>
        <w:rPr>
          <w:rFonts w:ascii="Times New Roman" w:eastAsia="Calibri" w:hAnsi="Times New Roman" w:cs="Times New Roman"/>
          <w:sz w:val="28"/>
          <w:szCs w:val="28"/>
        </w:rPr>
      </w:pPr>
    </w:p>
    <w:p w14:paraId="187010D8"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 xml:space="preserve">Розглянувши листа директора КНП «Сіверська БЛПЛ Сіверської міської ради» </w:t>
      </w:r>
      <w:proofErr w:type="spellStart"/>
      <w:r w:rsidRPr="000A559D">
        <w:rPr>
          <w:rFonts w:ascii="Times New Roman" w:eastAsia="Calibri" w:hAnsi="Times New Roman" w:cs="Times New Roman"/>
          <w:sz w:val="28"/>
          <w:szCs w:val="28"/>
        </w:rPr>
        <w:t>Корсун</w:t>
      </w:r>
      <w:proofErr w:type="spellEnd"/>
      <w:r w:rsidRPr="000A559D">
        <w:rPr>
          <w:rFonts w:ascii="Times New Roman" w:eastAsia="Calibri" w:hAnsi="Times New Roman" w:cs="Times New Roman"/>
          <w:sz w:val="28"/>
          <w:szCs w:val="28"/>
        </w:rPr>
        <w:t xml:space="preserve"> А.О.  від 05.10.2021 щодо надання згоди на передачу в оренду ТОВ «</w:t>
      </w:r>
      <w:proofErr w:type="spellStart"/>
      <w:r w:rsidRPr="000A559D">
        <w:rPr>
          <w:rFonts w:ascii="Times New Roman" w:eastAsia="Calibri" w:hAnsi="Times New Roman" w:cs="Times New Roman"/>
          <w:sz w:val="28"/>
          <w:szCs w:val="28"/>
        </w:rPr>
        <w:t>Укрславтерм</w:t>
      </w:r>
      <w:proofErr w:type="spellEnd"/>
      <w:r w:rsidRPr="000A559D">
        <w:rPr>
          <w:rFonts w:ascii="Times New Roman" w:eastAsia="Calibri" w:hAnsi="Times New Roman" w:cs="Times New Roman"/>
          <w:sz w:val="28"/>
          <w:szCs w:val="28"/>
        </w:rPr>
        <w:t>» теплових мереж КНП «Сіверська БЛПЛ Сіверської міської ради», відповідно до статей 6, 15 Закону України «Про оренду державного та комунального майна», постанови Кабінету Міністрів України від 03.06.2020 № 483 «Деякі питання оренди державного та комунального майна</w:t>
      </w:r>
      <w:r w:rsidRPr="000A559D">
        <w:rPr>
          <w:rFonts w:ascii="Times New Roman" w:eastAsia="Calibri" w:hAnsi="Times New Roman" w:cs="Times New Roman"/>
          <w:bCs/>
          <w:sz w:val="28"/>
          <w:szCs w:val="28"/>
        </w:rPr>
        <w:t>,</w:t>
      </w:r>
      <w:r w:rsidRPr="000A559D">
        <w:rPr>
          <w:rFonts w:ascii="Times New Roman" w:eastAsia="Calibri" w:hAnsi="Times New Roman" w:cs="Times New Roman"/>
          <w:sz w:val="28"/>
          <w:szCs w:val="28"/>
        </w:rPr>
        <w:t xml:space="preserve"> керуючись статтею 26 Закону України «Про місцеве самоврядування в Україні», міська рада</w:t>
      </w:r>
    </w:p>
    <w:p w14:paraId="1E42F042"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ab/>
      </w:r>
    </w:p>
    <w:p w14:paraId="0907D9E3"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ВИРІШИЛА:</w:t>
      </w:r>
    </w:p>
    <w:p w14:paraId="0D3E9F00"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p>
    <w:p w14:paraId="36668C0E"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1. Надати згоду КНП «Сіверська БЛПЛ Сіверської міської ради» (</w:t>
      </w:r>
      <w:proofErr w:type="spellStart"/>
      <w:r w:rsidRPr="000A559D">
        <w:rPr>
          <w:rFonts w:ascii="Times New Roman" w:eastAsia="Calibri" w:hAnsi="Times New Roman" w:cs="Times New Roman"/>
          <w:sz w:val="28"/>
          <w:szCs w:val="28"/>
        </w:rPr>
        <w:t>Корсун</w:t>
      </w:r>
      <w:proofErr w:type="spellEnd"/>
      <w:r w:rsidRPr="000A559D">
        <w:rPr>
          <w:rFonts w:ascii="Times New Roman" w:eastAsia="Calibri" w:hAnsi="Times New Roman" w:cs="Times New Roman"/>
          <w:sz w:val="28"/>
          <w:szCs w:val="28"/>
        </w:rPr>
        <w:t>) на передачу в оренду ТОВ «</w:t>
      </w:r>
      <w:proofErr w:type="spellStart"/>
      <w:r w:rsidRPr="000A559D">
        <w:rPr>
          <w:rFonts w:ascii="Times New Roman" w:eastAsia="Calibri" w:hAnsi="Times New Roman" w:cs="Times New Roman"/>
          <w:sz w:val="28"/>
          <w:szCs w:val="28"/>
        </w:rPr>
        <w:t>Укрславтерм</w:t>
      </w:r>
      <w:proofErr w:type="spellEnd"/>
      <w:r w:rsidRPr="000A559D">
        <w:rPr>
          <w:rFonts w:ascii="Times New Roman" w:eastAsia="Calibri" w:hAnsi="Times New Roman" w:cs="Times New Roman"/>
          <w:sz w:val="28"/>
          <w:szCs w:val="28"/>
        </w:rPr>
        <w:t>» теплових мереж, які розташовані на території земельної ділянки КНП «Сіверська БЛПЛ Сіверської міської ради» по вул. Північна, 2а довжиною 1080 м строком на  5 років під цільове призначення – для постачання теплової енергії КНП «Сіверська БЛПЛ Сіверської міської ради».</w:t>
      </w:r>
    </w:p>
    <w:p w14:paraId="1717D2C0"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p>
    <w:p w14:paraId="07FCC52D"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2. Організаційне виконання цього рішення покласти на директора КНП «Сіверська БЛПЛ Сіверської міської ради» (</w:t>
      </w:r>
      <w:proofErr w:type="spellStart"/>
      <w:r w:rsidRPr="000A559D">
        <w:rPr>
          <w:rFonts w:ascii="Times New Roman" w:eastAsia="Calibri" w:hAnsi="Times New Roman" w:cs="Times New Roman"/>
          <w:sz w:val="28"/>
          <w:szCs w:val="28"/>
        </w:rPr>
        <w:t>Корсун</w:t>
      </w:r>
      <w:proofErr w:type="spellEnd"/>
      <w:r w:rsidRPr="000A559D">
        <w:rPr>
          <w:rFonts w:ascii="Times New Roman" w:eastAsia="Calibri" w:hAnsi="Times New Roman" w:cs="Times New Roman"/>
          <w:sz w:val="28"/>
          <w:szCs w:val="28"/>
        </w:rPr>
        <w:t>).</w:t>
      </w:r>
    </w:p>
    <w:p w14:paraId="07251662"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p>
    <w:p w14:paraId="34D86892"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 xml:space="preserve">3. </w:t>
      </w:r>
      <w:r w:rsidRPr="000A559D">
        <w:rPr>
          <w:rFonts w:ascii="Times New Roman" w:eastAsia="Calibri" w:hAnsi="Times New Roman" w:cs="Times New Roman"/>
          <w:bCs/>
          <w:sz w:val="28"/>
          <w:szCs w:val="28"/>
        </w:rPr>
        <w:t xml:space="preserve">Контроль за виконанням даного рішення покласти на постійну комісію з питань житлово-комунального господарства, землекористування та екології (Бабенко А.О.).       </w:t>
      </w:r>
    </w:p>
    <w:p w14:paraId="6D308101"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p>
    <w:p w14:paraId="78D1E6A4"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p>
    <w:p w14:paraId="69EF9321" w14:textId="7C42D6AC" w:rsidR="00E45A8D" w:rsidRPr="007B4179" w:rsidRDefault="000A559D" w:rsidP="007B4179">
      <w:pPr>
        <w:spacing w:before="0" w:after="0" w:line="240" w:lineRule="auto"/>
        <w:jc w:val="both"/>
        <w:rPr>
          <w:rFonts w:ascii="Times New Roman" w:eastAsia="Times New Roman" w:hAnsi="Times New Roman" w:cs="Times New Roman"/>
          <w:sz w:val="24"/>
          <w:szCs w:val="24"/>
          <w:lang w:val="ru-RU" w:eastAsia="ru-RU"/>
        </w:rPr>
      </w:pPr>
      <w:r w:rsidRPr="000A559D">
        <w:rPr>
          <w:rFonts w:ascii="Times New Roman" w:eastAsia="Calibri" w:hAnsi="Times New Roman" w:cs="Times New Roman"/>
          <w:sz w:val="28"/>
          <w:szCs w:val="28"/>
        </w:rPr>
        <w:t>Міський голова                                                                        Андрій ЧЕРНЯЄВ</w:t>
      </w:r>
    </w:p>
    <w:p w14:paraId="2E31B22D" w14:textId="17E2E7F0"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00A51402"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539E72C0">
          <v:shape id="_x0000_i1028" type="#_x0000_t75" style="width:34pt;height:43.5pt" o:ole="" filled="t">
            <v:fill color2="black"/>
            <v:imagedata r:id="rId6" o:title=""/>
          </v:shape>
          <o:OLEObject Type="Embed" ProgID="Word.Picture.8" ShapeID="_x0000_i1028" DrawAspect="Content" ObjectID="_1697352153" r:id="rId10"/>
        </w:object>
      </w:r>
    </w:p>
    <w:p w14:paraId="57FD458D"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2A620E3D"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0EC8FB34"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4F59A07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3C6E5711"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700EEC7B"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10563BDD" w14:textId="77777777" w:rsidTr="00F67289">
        <w:trPr>
          <w:jc w:val="center"/>
        </w:trPr>
        <w:tc>
          <w:tcPr>
            <w:tcW w:w="3095" w:type="dxa"/>
            <w:hideMark/>
          </w:tcPr>
          <w:p w14:paraId="07932B90" w14:textId="4C50372A"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3FAF6F9" w14:textId="761EC4FB"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3DE1891F" w14:textId="7D30D0A2"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№8/18 - 324</w:t>
            </w:r>
          </w:p>
        </w:tc>
      </w:tr>
    </w:tbl>
    <w:p w14:paraId="69105B5E" w14:textId="77777777" w:rsidR="00C3441E" w:rsidRDefault="00C3441E" w:rsidP="00BD24E1">
      <w:pPr>
        <w:spacing w:before="120" w:after="0" w:line="288" w:lineRule="auto"/>
        <w:jc w:val="both"/>
        <w:rPr>
          <w:rFonts w:ascii="Times New Roman" w:eastAsia="Times New Roman" w:hAnsi="Times New Roman" w:cs="Times New Roman"/>
          <w:sz w:val="28"/>
          <w:szCs w:val="28"/>
          <w:lang w:eastAsia="ru-RU"/>
        </w:rPr>
      </w:pPr>
    </w:p>
    <w:p w14:paraId="1E143DB8"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Про затвердження положення та структури</w:t>
      </w:r>
    </w:p>
    <w:p w14:paraId="09907D7C"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КУ «Центр надання соціальних послуг </w:t>
      </w:r>
    </w:p>
    <w:p w14:paraId="072AB606"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Сіверської міської ради Бахмутського</w:t>
      </w:r>
    </w:p>
    <w:p w14:paraId="0C95AB98"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району Донецької області» у новій редакції</w:t>
      </w:r>
    </w:p>
    <w:p w14:paraId="34082F62" w14:textId="77777777" w:rsidR="00C3441E" w:rsidRPr="00C3441E" w:rsidRDefault="00C3441E" w:rsidP="00C3441E">
      <w:pPr>
        <w:autoSpaceDE w:val="0"/>
        <w:autoSpaceDN w:val="0"/>
        <w:adjustRightInd w:val="0"/>
        <w:spacing w:before="0" w:after="0" w:line="240" w:lineRule="auto"/>
        <w:jc w:val="both"/>
        <w:rPr>
          <w:rFonts w:ascii="Times New Roman" w:eastAsia="Times New Roman" w:hAnsi="Times New Roman" w:cs="Times New Roman"/>
          <w:bCs/>
          <w:sz w:val="28"/>
          <w:szCs w:val="28"/>
          <w:lang w:eastAsia="ru-RU"/>
        </w:rPr>
      </w:pPr>
    </w:p>
    <w:p w14:paraId="390EA13D" w14:textId="77777777" w:rsidR="00C3441E" w:rsidRPr="00C3441E" w:rsidRDefault="00C3441E" w:rsidP="00C3441E">
      <w:pPr>
        <w:shd w:val="clear" w:color="auto" w:fill="FFFFFF"/>
        <w:spacing w:before="0" w:after="0" w:line="240" w:lineRule="auto"/>
        <w:ind w:firstLine="708"/>
        <w:jc w:val="both"/>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8"/>
          <w:lang w:eastAsia="ru-RU"/>
        </w:rPr>
        <w:t xml:space="preserve">Розглянувши службову записку заступника міського голови з питань діяльності виконавчих органів ради Коваленко І.Є. (додається), враховуючи Постанову Кабінету Міністрів України від 03.03.2020 № 177 «Деякі питання діяльності центрів надання соціальних послуг», відповідно до Закону України «Про соціальні послуги», керуючись статтею 25 Закону України «Про місцеве самоврядування в Україні», міська рада </w:t>
      </w:r>
    </w:p>
    <w:p w14:paraId="014C6473" w14:textId="77777777" w:rsidR="00C3441E" w:rsidRPr="00C3441E" w:rsidRDefault="00C3441E" w:rsidP="00C3441E">
      <w:pPr>
        <w:spacing w:before="0"/>
        <w:contextualSpacing/>
        <w:jc w:val="both"/>
        <w:rPr>
          <w:rFonts w:ascii="Times New Roman" w:eastAsia="Calibri" w:hAnsi="Times New Roman" w:cs="Times New Roman"/>
          <w:sz w:val="28"/>
          <w:szCs w:val="28"/>
          <w:lang w:eastAsia="ru-RU"/>
        </w:rPr>
      </w:pPr>
    </w:p>
    <w:p w14:paraId="6AB64799" w14:textId="77777777" w:rsidR="00C3441E" w:rsidRPr="00C3441E" w:rsidRDefault="00C3441E" w:rsidP="00C3441E">
      <w:pPr>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ВИРІШИЛА:</w:t>
      </w:r>
    </w:p>
    <w:p w14:paraId="6DE59EC8"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p>
    <w:p w14:paraId="1D096109"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1. Затвердити положення КУ «Центр надання соціальних послуг Сіверської міської ради Бахмутського району Донецької області» у новій редакції згідно додатку 1.</w:t>
      </w:r>
    </w:p>
    <w:p w14:paraId="0BDC4BD9"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p>
    <w:p w14:paraId="1D567271" w14:textId="77777777" w:rsidR="00C3441E" w:rsidRPr="00C3441E" w:rsidRDefault="00C3441E" w:rsidP="00C3441E">
      <w:pPr>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Calibri" w:hAnsi="Times New Roman" w:cs="Times New Roman"/>
          <w:sz w:val="28"/>
          <w:szCs w:val="28"/>
        </w:rPr>
        <w:t xml:space="preserve">2. </w:t>
      </w:r>
      <w:r w:rsidRPr="00C3441E">
        <w:rPr>
          <w:rFonts w:ascii="Times New Roman" w:eastAsia="Times New Roman" w:hAnsi="Times New Roman" w:cs="Times New Roman"/>
          <w:sz w:val="28"/>
          <w:szCs w:val="28"/>
          <w:lang w:eastAsia="ru-RU"/>
        </w:rPr>
        <w:t xml:space="preserve">Затвердити структуру </w:t>
      </w:r>
      <w:r w:rsidRPr="00C3441E">
        <w:rPr>
          <w:rFonts w:ascii="Times New Roman" w:eastAsia="Calibri" w:hAnsi="Times New Roman" w:cs="Times New Roman"/>
          <w:sz w:val="28"/>
          <w:szCs w:val="28"/>
        </w:rPr>
        <w:t xml:space="preserve">КУ «Центр надання соціальних послуг Сіверської міської ради Бахмутського району Донецької області» </w:t>
      </w:r>
      <w:r w:rsidRPr="00C3441E">
        <w:rPr>
          <w:rFonts w:ascii="Times New Roman" w:eastAsia="Times New Roman" w:hAnsi="Times New Roman" w:cs="Times New Roman"/>
          <w:sz w:val="28"/>
          <w:szCs w:val="28"/>
          <w:lang w:eastAsia="ru-RU"/>
        </w:rPr>
        <w:t>згідно додатку 2 до цього рішення, які набирають чинність з 25.10.2021 року.</w:t>
      </w:r>
    </w:p>
    <w:p w14:paraId="18710BC8" w14:textId="77777777" w:rsidR="00C3441E" w:rsidRPr="00C3441E" w:rsidRDefault="00C3441E" w:rsidP="00C3441E">
      <w:pPr>
        <w:spacing w:before="0" w:after="0" w:line="240" w:lineRule="auto"/>
        <w:ind w:firstLine="708"/>
        <w:jc w:val="both"/>
        <w:rPr>
          <w:rFonts w:ascii="Times New Roman" w:eastAsia="Times New Roman" w:hAnsi="Times New Roman" w:cs="Times New Roman"/>
          <w:sz w:val="28"/>
          <w:szCs w:val="28"/>
          <w:lang w:eastAsia="ru-RU"/>
        </w:rPr>
      </w:pPr>
    </w:p>
    <w:p w14:paraId="43DDAA02" w14:textId="77777777" w:rsidR="00C3441E" w:rsidRPr="00C3441E" w:rsidRDefault="00C3441E" w:rsidP="00C3441E">
      <w:pPr>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3. </w:t>
      </w:r>
      <w:r w:rsidRPr="00C3441E">
        <w:rPr>
          <w:rFonts w:ascii="Times New Roman" w:eastAsia="Calibri" w:hAnsi="Times New Roman" w:cs="Times New Roman"/>
          <w:sz w:val="28"/>
          <w:szCs w:val="28"/>
        </w:rPr>
        <w:t>КУ «Центр надання соціальних послуг Сіверської міської ради Бахмутського району Донецької області» (</w:t>
      </w:r>
      <w:proofErr w:type="spellStart"/>
      <w:r w:rsidRPr="00C3441E">
        <w:rPr>
          <w:rFonts w:ascii="Times New Roman" w:eastAsia="Calibri" w:hAnsi="Times New Roman" w:cs="Times New Roman"/>
          <w:sz w:val="28"/>
          <w:szCs w:val="28"/>
        </w:rPr>
        <w:t>М’ясоєдова</w:t>
      </w:r>
      <w:proofErr w:type="spellEnd"/>
      <w:r w:rsidRPr="00C3441E">
        <w:rPr>
          <w:rFonts w:ascii="Times New Roman" w:eastAsia="Calibri" w:hAnsi="Times New Roman" w:cs="Times New Roman"/>
          <w:sz w:val="28"/>
          <w:szCs w:val="28"/>
        </w:rPr>
        <w:t>)</w:t>
      </w:r>
      <w:r w:rsidRPr="00C3441E">
        <w:rPr>
          <w:rFonts w:ascii="Times New Roman" w:eastAsia="Times New Roman" w:hAnsi="Times New Roman" w:cs="Times New Roman"/>
          <w:sz w:val="28"/>
          <w:szCs w:val="28"/>
          <w:lang w:eastAsia="ru-RU"/>
        </w:rPr>
        <w:t xml:space="preserve">, у разі необхідності, </w:t>
      </w:r>
      <w:r w:rsidRPr="00C3441E">
        <w:rPr>
          <w:rFonts w:ascii="Times New Roman" w:eastAsia="Times New Roman" w:hAnsi="Times New Roman" w:cs="Times New Roman"/>
          <w:color w:val="000000"/>
          <w:sz w:val="28"/>
          <w:szCs w:val="28"/>
          <w:shd w:val="clear" w:color="auto" w:fill="FFFFFF"/>
          <w:lang w:eastAsia="ru-RU"/>
        </w:rPr>
        <w:t xml:space="preserve">зміни в організації виробництва і праці, скорочення чисельності або штату працівників здійснити на підставі цього рішення. </w:t>
      </w:r>
    </w:p>
    <w:p w14:paraId="29CFEAF7"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p>
    <w:p w14:paraId="2875D036"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4. </w:t>
      </w:r>
      <w:r w:rsidRPr="00C3441E">
        <w:rPr>
          <w:rFonts w:ascii="Times New Roman" w:eastAsia="Times New Roman" w:hAnsi="Times New Roman" w:cs="Times New Roman"/>
          <w:color w:val="000000"/>
          <w:kern w:val="36"/>
          <w:sz w:val="28"/>
          <w:szCs w:val="28"/>
          <w:lang w:eastAsia="ru-RU"/>
        </w:rPr>
        <w:t xml:space="preserve">Директору </w:t>
      </w:r>
      <w:r w:rsidRPr="00C3441E">
        <w:rPr>
          <w:rFonts w:ascii="Times New Roman" w:eastAsia="Calibri" w:hAnsi="Times New Roman" w:cs="Times New Roman"/>
          <w:sz w:val="28"/>
          <w:szCs w:val="28"/>
        </w:rPr>
        <w:t>КУ «Центр надання соціальних послуг Сіверської міської ради Бахмутського району Донецької області» (</w:t>
      </w:r>
      <w:proofErr w:type="spellStart"/>
      <w:r w:rsidRPr="00C3441E">
        <w:rPr>
          <w:rFonts w:ascii="Times New Roman" w:eastAsia="Calibri" w:hAnsi="Times New Roman" w:cs="Times New Roman"/>
          <w:sz w:val="28"/>
          <w:szCs w:val="28"/>
        </w:rPr>
        <w:t>М’ясоєдова</w:t>
      </w:r>
      <w:proofErr w:type="spellEnd"/>
      <w:r w:rsidRPr="00C3441E">
        <w:rPr>
          <w:rFonts w:ascii="Times New Roman" w:eastAsia="Calibri" w:hAnsi="Times New Roman" w:cs="Times New Roman"/>
          <w:sz w:val="28"/>
          <w:szCs w:val="28"/>
        </w:rPr>
        <w:t xml:space="preserve">) провести державну реєстрацію нової редакції положення відповідно до чинного законодавства. </w:t>
      </w:r>
    </w:p>
    <w:p w14:paraId="4AC17039"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 </w:t>
      </w:r>
    </w:p>
    <w:p w14:paraId="79FB14EB"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Times New Roman" w:hAnsi="Times New Roman" w:cs="Times New Roman"/>
          <w:color w:val="000000"/>
          <w:kern w:val="36"/>
          <w:sz w:val="28"/>
          <w:szCs w:val="28"/>
          <w:lang w:eastAsia="ru-RU"/>
        </w:rPr>
        <w:t xml:space="preserve">5. Визначити, що з дня державної реєстрації </w:t>
      </w:r>
      <w:r w:rsidRPr="00C3441E">
        <w:rPr>
          <w:rFonts w:ascii="Times New Roman" w:eastAsia="Calibri" w:hAnsi="Times New Roman" w:cs="Times New Roman"/>
          <w:sz w:val="28"/>
          <w:szCs w:val="28"/>
        </w:rPr>
        <w:t xml:space="preserve">положення </w:t>
      </w:r>
      <w:r w:rsidRPr="00C3441E">
        <w:rPr>
          <w:rFonts w:ascii="Times New Roman" w:eastAsia="Times New Roman" w:hAnsi="Times New Roman" w:cs="Times New Roman"/>
          <w:sz w:val="28"/>
          <w:szCs w:val="28"/>
        </w:rPr>
        <w:t>КУ «Центр надання соціальних послуг Сіверської міської ради Бахмутського</w:t>
      </w:r>
      <w:r w:rsidRPr="00C3441E">
        <w:rPr>
          <w:rFonts w:ascii="Times New Roman" w:eastAsia="Calibri" w:hAnsi="Times New Roman" w:cs="Times New Roman"/>
          <w:sz w:val="28"/>
          <w:szCs w:val="28"/>
        </w:rPr>
        <w:t xml:space="preserve"> </w:t>
      </w:r>
      <w:r w:rsidRPr="00C3441E">
        <w:rPr>
          <w:rFonts w:ascii="Times New Roman" w:eastAsia="Times New Roman" w:hAnsi="Times New Roman" w:cs="Times New Roman"/>
          <w:sz w:val="28"/>
          <w:szCs w:val="28"/>
        </w:rPr>
        <w:t xml:space="preserve">району </w:t>
      </w:r>
      <w:r w:rsidRPr="00C3441E">
        <w:rPr>
          <w:rFonts w:ascii="Times New Roman" w:eastAsia="Times New Roman" w:hAnsi="Times New Roman" w:cs="Times New Roman"/>
          <w:sz w:val="28"/>
          <w:szCs w:val="28"/>
        </w:rPr>
        <w:lastRenderedPageBreak/>
        <w:t>Донецької області»</w:t>
      </w:r>
      <w:r w:rsidRPr="00C3441E">
        <w:rPr>
          <w:rFonts w:ascii="Times New Roman" w:eastAsia="Times New Roman" w:hAnsi="Times New Roman" w:cs="Times New Roman"/>
          <w:sz w:val="28"/>
          <w:szCs w:val="28"/>
          <w:lang w:eastAsia="ru-RU"/>
        </w:rPr>
        <w:t xml:space="preserve">, </w:t>
      </w:r>
      <w:r w:rsidRPr="00C3441E">
        <w:rPr>
          <w:rFonts w:ascii="Times New Roman" w:eastAsia="Times New Roman" w:hAnsi="Times New Roman" w:cs="Times New Roman"/>
          <w:color w:val="000000"/>
          <w:kern w:val="36"/>
          <w:sz w:val="28"/>
          <w:szCs w:val="28"/>
          <w:lang w:eastAsia="ru-RU"/>
        </w:rPr>
        <w:t xml:space="preserve"> затвердженого цим рішенням у новій редакції, втрачає чинність рішення Сіверської міської ради від </w:t>
      </w:r>
      <w:r w:rsidRPr="00C3441E">
        <w:rPr>
          <w:rFonts w:ascii="Times New Roman" w:eastAsia="Calibri" w:hAnsi="Times New Roman" w:cs="Times New Roman"/>
          <w:sz w:val="28"/>
          <w:szCs w:val="28"/>
        </w:rPr>
        <w:t xml:space="preserve">18.11.2019 № 7/33-559 «Про перейменування комунальної установи  «Територіальний центр соціального обслуговування та надання соціальних послуг Сіверської міської ради Бахмутського району Донецької області» в комунальну установу «Центр надання соціальних послуг Сіверської міської ради Бахмутського району Донецької області» </w:t>
      </w:r>
      <w:r w:rsidRPr="00C3441E">
        <w:rPr>
          <w:rFonts w:ascii="Times New Roman" w:eastAsia="Times New Roman" w:hAnsi="Times New Roman" w:cs="Times New Roman"/>
          <w:sz w:val="28"/>
          <w:szCs w:val="28"/>
          <w:lang w:eastAsia="ru-RU"/>
        </w:rPr>
        <w:t>частині затвердження положення.</w:t>
      </w:r>
      <w:r w:rsidRPr="00C3441E">
        <w:rPr>
          <w:rFonts w:ascii="Times New Roman" w:eastAsia="Times New Roman" w:hAnsi="Times New Roman" w:cs="Times New Roman"/>
          <w:color w:val="000000"/>
          <w:kern w:val="36"/>
          <w:sz w:val="28"/>
          <w:szCs w:val="28"/>
          <w:lang w:eastAsia="ru-RU"/>
        </w:rPr>
        <w:t xml:space="preserve">  </w:t>
      </w:r>
    </w:p>
    <w:p w14:paraId="305E6FE3" w14:textId="77777777" w:rsidR="00C3441E" w:rsidRPr="00C3441E" w:rsidRDefault="00C3441E" w:rsidP="00C3441E">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31F71C53" w14:textId="77777777" w:rsidR="00C3441E" w:rsidRPr="00C3441E" w:rsidRDefault="00C3441E" w:rsidP="00C3441E">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C3441E">
        <w:rPr>
          <w:rFonts w:ascii="Times New Roman" w:eastAsia="Times New Roman" w:hAnsi="Times New Roman" w:cs="Times New Roman"/>
          <w:color w:val="000000"/>
          <w:kern w:val="36"/>
          <w:sz w:val="28"/>
          <w:szCs w:val="28"/>
          <w:lang w:eastAsia="ru-RU"/>
        </w:rPr>
        <w:t>6. Контроль за виконанням рішення покласти на постійну комісію з питань соціально-правової політики та депутатської діяльності міської ради</w:t>
      </w:r>
    </w:p>
    <w:p w14:paraId="129ED2CE" w14:textId="3491E5E4" w:rsidR="00C3441E" w:rsidRDefault="00C3441E" w:rsidP="00C3441E">
      <w:pPr>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color w:val="000000"/>
          <w:kern w:val="36"/>
          <w:sz w:val="28"/>
          <w:szCs w:val="28"/>
          <w:lang w:eastAsia="ru-RU"/>
        </w:rPr>
        <w:t>(Бабенко)</w:t>
      </w:r>
      <w:r>
        <w:rPr>
          <w:rFonts w:ascii="Times New Roman" w:eastAsia="Times New Roman" w:hAnsi="Times New Roman" w:cs="Times New Roman"/>
          <w:color w:val="000000"/>
          <w:kern w:val="36"/>
          <w:sz w:val="28"/>
          <w:szCs w:val="28"/>
          <w:lang w:eastAsia="ru-RU"/>
        </w:rPr>
        <w:t xml:space="preserve">                                                                                                                                                         </w:t>
      </w:r>
      <w:r w:rsidRPr="00C3441E">
        <w:rPr>
          <w:rFonts w:ascii="Times New Roman" w:eastAsia="Times New Roman" w:hAnsi="Times New Roman" w:cs="Times New Roman"/>
          <w:sz w:val="28"/>
          <w:szCs w:val="28"/>
          <w:lang w:eastAsia="ru-RU"/>
        </w:rPr>
        <w:t xml:space="preserve">Міський голова </w:t>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t xml:space="preserve">    Андрій ЧЕРНЯЄВ</w:t>
      </w:r>
    </w:p>
    <w:p w14:paraId="5C2D1B37" w14:textId="497A0072"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686FEBBB" w14:textId="28B3485D"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00EBF30D" w14:textId="76D7F656"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56123F6C" w14:textId="1517F31F"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52D69A6B" w14:textId="0DEED084"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1DC22309" w14:textId="3BC6C3E5"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535607CD" w14:textId="2676149F"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1B01E6BD" w14:textId="32FDA55F"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47BDF6A4" w14:textId="5DABD635"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244586EC" w14:textId="1A55D325"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6991E9E3" w14:textId="1DC69331"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66097D97" w14:textId="1523EBF1"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1E1F271D" w14:textId="2C2C3D9B"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38443462" w14:textId="2B9A5B9C"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5BB93880" w14:textId="6BB9759E"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44E2168C" w14:textId="3087E548"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6873CEA0" w14:textId="3DCAB74D"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24E6E362" w14:textId="48ADFB58"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55904984" w14:textId="1B613209"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7AC93804" w14:textId="1476ECDD"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3169940E" w14:textId="3A61B8A6"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51F590CB" w14:textId="54C0A971"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7E312AE4" w14:textId="3F475AAC"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2F6E5D6A" w14:textId="380278AF"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51DCAEDC" w14:textId="1A2D0D3C"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4D616C12" w14:textId="2D7BCE00"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019A9937" w14:textId="22F483D6"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19726CB5" w14:textId="55C11110"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6AB888EF" w14:textId="446A338F"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3948BCA8" w14:textId="367A4C5A"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0CCFF1F0" w14:textId="2081447A"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1A2CD051" w14:textId="44407EA7"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7947B497" w14:textId="4EE80296"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35B8068A" w14:textId="6FDFB1FF"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73BC89FB" w14:textId="23065640" w:rsidR="002E7AC5" w:rsidRDefault="002E7AC5" w:rsidP="00C3441E">
      <w:pPr>
        <w:spacing w:before="0" w:after="0" w:line="240" w:lineRule="auto"/>
        <w:jc w:val="both"/>
        <w:rPr>
          <w:rFonts w:ascii="Times New Roman" w:eastAsia="Times New Roman" w:hAnsi="Times New Roman" w:cs="Times New Roman"/>
          <w:sz w:val="28"/>
          <w:szCs w:val="28"/>
          <w:lang w:eastAsia="ru-RU"/>
        </w:rPr>
      </w:pPr>
    </w:p>
    <w:p w14:paraId="2E46ED8D" w14:textId="77777777" w:rsidR="002E7AC5" w:rsidRPr="00C3441E" w:rsidRDefault="002E7AC5" w:rsidP="00C3441E">
      <w:pPr>
        <w:spacing w:before="0" w:after="0" w:line="240" w:lineRule="auto"/>
        <w:jc w:val="both"/>
        <w:rPr>
          <w:rFonts w:ascii="Times New Roman" w:eastAsia="Times New Roman" w:hAnsi="Times New Roman" w:cs="Times New Roman"/>
          <w:color w:val="000000"/>
          <w:kern w:val="36"/>
          <w:sz w:val="28"/>
          <w:szCs w:val="28"/>
          <w:lang w:eastAsia="ru-RU"/>
        </w:rPr>
      </w:pPr>
    </w:p>
    <w:p w14:paraId="0088DE89" w14:textId="338E146B" w:rsidR="00C3441E" w:rsidRDefault="00C3441E" w:rsidP="00C3441E">
      <w:pPr>
        <w:spacing w:before="0" w:after="0" w:line="240" w:lineRule="auto"/>
        <w:rPr>
          <w:rFonts w:ascii="Times New Roman" w:eastAsia="Times New Roman" w:hAnsi="Times New Roman" w:cs="Times New Roman"/>
          <w:sz w:val="28"/>
          <w:szCs w:val="28"/>
          <w:lang w:eastAsia="ru-RU"/>
        </w:rPr>
      </w:pPr>
    </w:p>
    <w:p w14:paraId="6CB21C98" w14:textId="77777777" w:rsidR="00C3441E" w:rsidRPr="00C3441E" w:rsidRDefault="00C3441E" w:rsidP="00C3441E">
      <w:pPr>
        <w:spacing w:before="0" w:after="0" w:line="240" w:lineRule="auto"/>
        <w:rPr>
          <w:rFonts w:ascii="Times New Roman" w:eastAsia="Times New Roman" w:hAnsi="Times New Roman" w:cs="Times New Roman"/>
          <w:color w:val="000000"/>
          <w:sz w:val="28"/>
          <w:szCs w:val="28"/>
          <w:lang w:eastAsia="ru-RU"/>
        </w:rPr>
      </w:pPr>
    </w:p>
    <w:p w14:paraId="1DCDE957" w14:textId="77777777" w:rsidR="00C3441E" w:rsidRPr="00C3441E" w:rsidRDefault="00C3441E" w:rsidP="00C3441E">
      <w:pPr>
        <w:spacing w:before="0" w:after="0" w:line="240" w:lineRule="auto"/>
        <w:ind w:left="6372"/>
        <w:rPr>
          <w:rFonts w:ascii="Times New Roman" w:eastAsia="Times New Roman" w:hAnsi="Times New Roman" w:cs="Times New Roman"/>
          <w:color w:val="000000"/>
          <w:sz w:val="28"/>
          <w:szCs w:val="28"/>
          <w:lang w:eastAsia="ru-RU"/>
        </w:rPr>
      </w:pPr>
      <w:r w:rsidRPr="00C3441E">
        <w:rPr>
          <w:rFonts w:ascii="Times New Roman" w:eastAsia="Times New Roman" w:hAnsi="Times New Roman" w:cs="Times New Roman"/>
          <w:color w:val="000000"/>
          <w:sz w:val="28"/>
          <w:szCs w:val="28"/>
          <w:lang w:eastAsia="ru-RU"/>
        </w:rPr>
        <w:t>Додаток 1</w:t>
      </w:r>
    </w:p>
    <w:p w14:paraId="7F7D7D16" w14:textId="77777777" w:rsidR="00C3441E" w:rsidRPr="00C3441E" w:rsidRDefault="00C3441E" w:rsidP="00C3441E">
      <w:pPr>
        <w:spacing w:before="0" w:after="0" w:line="240" w:lineRule="auto"/>
        <w:ind w:left="5664"/>
        <w:rPr>
          <w:rFonts w:ascii="Times New Roman" w:eastAsia="Times New Roman" w:hAnsi="Times New Roman" w:cs="Times New Roman"/>
          <w:color w:val="000000"/>
          <w:sz w:val="28"/>
          <w:szCs w:val="28"/>
          <w:lang w:eastAsia="ru-RU"/>
        </w:rPr>
      </w:pPr>
      <w:r w:rsidRPr="00C3441E">
        <w:rPr>
          <w:rFonts w:ascii="Times New Roman" w:eastAsia="Times New Roman" w:hAnsi="Times New Roman" w:cs="Times New Roman"/>
          <w:color w:val="000000"/>
          <w:sz w:val="28"/>
          <w:szCs w:val="28"/>
          <w:lang w:eastAsia="ru-RU"/>
        </w:rPr>
        <w:t>      </w:t>
      </w:r>
      <w:r w:rsidRPr="00C3441E">
        <w:rPr>
          <w:rFonts w:ascii="Times New Roman" w:eastAsia="Times New Roman" w:hAnsi="Times New Roman" w:cs="Times New Roman"/>
          <w:color w:val="000000"/>
          <w:sz w:val="28"/>
          <w:szCs w:val="28"/>
          <w:lang w:eastAsia="ru-RU"/>
        </w:rPr>
        <w:tab/>
        <w:t>до рішення міської ради</w:t>
      </w:r>
    </w:p>
    <w:p w14:paraId="0C34BBAE" w14:textId="66026E73"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bCs/>
          <w:color w:val="000000"/>
          <w:sz w:val="28"/>
          <w:szCs w:val="28"/>
          <w:lang w:eastAsia="ru-RU"/>
        </w:rPr>
        <w:t xml:space="preserve">                                                                                     </w:t>
      </w:r>
      <w:r w:rsidR="00B51B49">
        <w:rPr>
          <w:rFonts w:ascii="Times New Roman" w:eastAsia="Times New Roman" w:hAnsi="Times New Roman" w:cs="Times New Roman"/>
          <w:b/>
          <w:bCs/>
          <w:color w:val="000000"/>
          <w:sz w:val="28"/>
          <w:szCs w:val="28"/>
          <w:lang w:eastAsia="ru-RU"/>
        </w:rPr>
        <w:t>21.10.2021</w:t>
      </w:r>
      <w:r w:rsidRPr="00C3441E">
        <w:rPr>
          <w:rFonts w:ascii="Times New Roman" w:eastAsia="Times New Roman" w:hAnsi="Times New Roman" w:cs="Times New Roman"/>
          <w:b/>
          <w:bCs/>
          <w:color w:val="000000"/>
          <w:sz w:val="28"/>
          <w:szCs w:val="28"/>
          <w:lang w:eastAsia="ru-RU"/>
        </w:rPr>
        <w:t>№</w:t>
      </w:r>
      <w:r w:rsidR="00B51B49">
        <w:rPr>
          <w:rFonts w:ascii="Times New Roman" w:eastAsia="Times New Roman" w:hAnsi="Times New Roman" w:cs="Times New Roman"/>
          <w:b/>
          <w:bCs/>
          <w:color w:val="000000"/>
          <w:sz w:val="28"/>
          <w:szCs w:val="28"/>
          <w:lang w:eastAsia="ru-RU"/>
        </w:rPr>
        <w:t>8/18-324</w:t>
      </w:r>
      <w:r w:rsidRPr="00C3441E">
        <w:rPr>
          <w:rFonts w:ascii="Times New Roman" w:eastAsia="Times New Roman" w:hAnsi="Times New Roman" w:cs="Times New Roman"/>
          <w:color w:val="000000"/>
          <w:sz w:val="28"/>
          <w:szCs w:val="28"/>
          <w:lang w:eastAsia="ru-RU"/>
        </w:rPr>
        <w:t>  </w:t>
      </w:r>
    </w:p>
    <w:p w14:paraId="65E168F1"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1383C670"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416064D8"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ПОЛОЖЕННЯ</w:t>
      </w:r>
    </w:p>
    <w:p w14:paraId="2A09881D"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4AB78B9D" w14:textId="77777777" w:rsidR="00C3441E" w:rsidRPr="00C3441E" w:rsidRDefault="00C3441E" w:rsidP="00C3441E">
      <w:pPr>
        <w:spacing w:before="0" w:after="0" w:line="240" w:lineRule="auto"/>
        <w:jc w:val="center"/>
        <w:rPr>
          <w:rFonts w:ascii="Times New Roman" w:eastAsia="Calibri" w:hAnsi="Times New Roman" w:cs="Times New Roman"/>
          <w:sz w:val="28"/>
          <w:szCs w:val="26"/>
          <w:lang w:eastAsia="ru-RU"/>
        </w:rPr>
      </w:pPr>
      <w:r w:rsidRPr="00C3441E">
        <w:rPr>
          <w:rFonts w:ascii="Times New Roman" w:eastAsia="Calibri" w:hAnsi="Times New Roman" w:cs="Times New Roman"/>
          <w:sz w:val="28"/>
          <w:szCs w:val="28"/>
          <w:lang w:eastAsia="ru-RU"/>
        </w:rPr>
        <w:t xml:space="preserve">Про комунальну установу </w:t>
      </w:r>
      <w:r w:rsidRPr="00C3441E">
        <w:rPr>
          <w:rFonts w:ascii="Times New Roman" w:eastAsia="Calibri" w:hAnsi="Times New Roman" w:cs="Times New Roman"/>
          <w:sz w:val="28"/>
          <w:szCs w:val="26"/>
          <w:lang w:eastAsia="ru-RU"/>
        </w:rPr>
        <w:t xml:space="preserve">«Центр надання соціальних послуг </w:t>
      </w:r>
    </w:p>
    <w:p w14:paraId="7E73E005"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6"/>
          <w:lang w:eastAsia="ru-RU"/>
        </w:rPr>
        <w:t xml:space="preserve"> Сіверської міської ради Бахмутського району Донецької області»</w:t>
      </w:r>
    </w:p>
    <w:p w14:paraId="3E6625C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8"/>
          <w:lang w:eastAsia="ru-RU"/>
        </w:rPr>
        <w:t>(нова редакція)</w:t>
      </w:r>
    </w:p>
    <w:p w14:paraId="6FC48787"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1903B61"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542E375" w14:textId="77777777" w:rsidR="00C3441E" w:rsidRPr="00C3441E" w:rsidRDefault="00C3441E" w:rsidP="00C3441E">
      <w:pPr>
        <w:spacing w:before="0" w:after="0" w:line="240" w:lineRule="auto"/>
        <w:jc w:val="both"/>
        <w:rPr>
          <w:rFonts w:ascii="Times New Roman" w:eastAsia="Times New Roman" w:hAnsi="Times New Roman" w:cs="Times New Roman"/>
          <w:sz w:val="24"/>
          <w:szCs w:val="24"/>
          <w:lang w:eastAsia="ru-RU"/>
        </w:rPr>
      </w:pPr>
    </w:p>
    <w:p w14:paraId="221CFCF0"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4D20395C"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684564C6"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4937DE6A" w14:textId="77777777" w:rsidR="00C3441E" w:rsidRPr="00C3441E" w:rsidRDefault="00C3441E" w:rsidP="00C3441E">
      <w:pPr>
        <w:spacing w:before="0" w:after="0" w:line="240" w:lineRule="auto"/>
        <w:rPr>
          <w:rFonts w:ascii="Times New Roman" w:eastAsia="Calibri" w:hAnsi="Times New Roman" w:cs="Times New Roman"/>
          <w:sz w:val="28"/>
          <w:szCs w:val="28"/>
          <w:lang w:eastAsia="ru-RU"/>
        </w:rPr>
      </w:pPr>
    </w:p>
    <w:p w14:paraId="7F5C6437"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167D9EC6"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C40D11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0DA2644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9EDDAA0"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4E8F602"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183261F4"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FE47C1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B79963C"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2855CC1"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3144339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07C6C7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05A030B"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833B9D3"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36CC504"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ECF23E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BA18C6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F94B87D"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7768885" w14:textId="07FFD740"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7CF1789B" w14:textId="56ACC1A7"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3C8DFA83" w14:textId="2DD03B13"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28770652" w14:textId="793A3706"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1D1967A9" w14:textId="1E7402E7" w:rsidR="00C3441E" w:rsidRDefault="00C3441E" w:rsidP="00C3441E">
      <w:pPr>
        <w:spacing w:before="0" w:after="0" w:line="240" w:lineRule="auto"/>
        <w:jc w:val="center"/>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8"/>
          <w:lang w:eastAsia="ru-RU"/>
        </w:rPr>
        <w:t>2021</w:t>
      </w:r>
    </w:p>
    <w:p w14:paraId="63A01A61" w14:textId="1020D980"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5744CA4E" w14:textId="05120521"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1F5B80F5" w14:textId="146EF2CD"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7F6553FF" w14:textId="6D54604F"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58FFAE82" w14:textId="63D69C26"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3B313F5D" w14:textId="6B58994A"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40FDA92A" w14:textId="5E4F7EB5"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2ABCC66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2AA7A42" w14:textId="77777777" w:rsidR="00C3441E" w:rsidRPr="00C3441E" w:rsidRDefault="00C3441E" w:rsidP="00C3441E">
      <w:pPr>
        <w:spacing w:before="0" w:after="0" w:line="20" w:lineRule="atLeast"/>
        <w:rPr>
          <w:rFonts w:ascii="Times New Roman" w:eastAsia="Times New Roman" w:hAnsi="Times New Roman" w:cs="Times New Roman"/>
          <w:b/>
          <w:sz w:val="28"/>
          <w:szCs w:val="28"/>
          <w:lang w:eastAsia="ru-RU"/>
        </w:rPr>
      </w:pPr>
    </w:p>
    <w:p w14:paraId="11213B34" w14:textId="6EA72CF1"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1.Комунальна установа «Центр надання соціальних послуг Сіверської міської ради Бахмутського району Донецької області» перейменована рішенням Сіверської  міської ради від 18.11.2019 року (до перейменування назва – комунальна установа «Територіальний центр соціального обслуговування та надання соціальних послуг Сіверської міської ради Бахмутського району Донецької області»).</w:t>
      </w:r>
    </w:p>
    <w:p w14:paraId="42E8EBDE" w14:textId="77777777"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Найменування:</w:t>
      </w:r>
    </w:p>
    <w:p w14:paraId="7CAD8367" w14:textId="77777777" w:rsidR="00C3441E" w:rsidRPr="00C3441E" w:rsidRDefault="00C3441E" w:rsidP="00706A62">
      <w:pPr>
        <w:numPr>
          <w:ilvl w:val="0"/>
          <w:numId w:val="9"/>
        </w:numPr>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повне: Комунальна установа «Центр надання соціальних послуг Сіверської міської ради Бахмутського району Донецької області»;</w:t>
      </w:r>
    </w:p>
    <w:p w14:paraId="27970BDE" w14:textId="77777777" w:rsidR="00C3441E" w:rsidRPr="00C3441E" w:rsidRDefault="00C3441E" w:rsidP="00706A62">
      <w:pPr>
        <w:numPr>
          <w:ilvl w:val="0"/>
          <w:numId w:val="9"/>
        </w:numPr>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скорочене: ЦНСП Сіверської міської ради.</w:t>
      </w:r>
    </w:p>
    <w:p w14:paraId="68AF0A74"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Юридична адреса: 84521, Донецька область, Бахмутський район,          м. Сіверськ, провулок Заводський, 8.</w:t>
      </w:r>
    </w:p>
    <w:p w14:paraId="1E30F6EF" w14:textId="77777777"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Комунальна установа «Центр надання соціальних послуг Сіверської міської ради Бахмутського району Донецької області» (далі - Центр) — є комплексною установою соціального захисту населення, структурні  відділення якої  провадять  соціальну  роботу, надають  соціальні та послуги особам/сім’ям, які  належать  до  вразливих  груп  населення  та/або  перебувають  у  складних  життєвих  обставинах (далі – особи/сім’ї) та здійснюють </w:t>
      </w:r>
      <w:r w:rsidRPr="00C3441E">
        <w:rPr>
          <w:rFonts w:ascii="Times New Roman" w:eastAsia="Calibri" w:hAnsi="Times New Roman" w:cs="Times New Roman"/>
          <w:color w:val="000000"/>
          <w:sz w:val="28"/>
          <w:szCs w:val="28"/>
          <w:shd w:val="clear" w:color="auto" w:fill="FFFFFF"/>
          <w:lang w:eastAsia="ru-RU"/>
        </w:rPr>
        <w:t xml:space="preserve"> комплекс реабілітаційних заходів, спрямованих на створення умов для всебічного розвитку осіб з інвалідністю та дітей з інвалідністю, які належать до групи ризику щодо отримання інвалідності (далі - особа), засвоєння ними знань, умінь, навичок, досягнення і збереження їхньої максимальної незалежності, фізичних, розумових, соціальних, професійних здібностей з метою максимальної реалізації особистого потенціалу</w:t>
      </w:r>
      <w:r w:rsidRPr="00C3441E">
        <w:rPr>
          <w:rFonts w:ascii="Times New Roman" w:eastAsia="Calibri" w:hAnsi="Times New Roman" w:cs="Times New Roman"/>
          <w:color w:val="000000"/>
          <w:sz w:val="20"/>
          <w:shd w:val="clear" w:color="auto" w:fill="FFFFFF"/>
          <w:lang w:eastAsia="ru-RU"/>
        </w:rPr>
        <w:t>.</w:t>
      </w:r>
    </w:p>
    <w:p w14:paraId="577DECCA" w14:textId="77777777"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kern w:val="3"/>
          <w:sz w:val="28"/>
          <w:szCs w:val="28"/>
          <w:lang w:eastAsia="ja-JP" w:bidi="fa-IR"/>
        </w:rPr>
      </w:pPr>
      <w:r w:rsidRPr="00C3441E">
        <w:rPr>
          <w:rFonts w:ascii="Times New Roman" w:eastAsia="Times New Roman" w:hAnsi="Times New Roman" w:cs="Times New Roman"/>
          <w:kern w:val="3"/>
          <w:sz w:val="28"/>
          <w:szCs w:val="28"/>
          <w:lang w:eastAsia="ja-JP" w:bidi="fa-IR"/>
        </w:rPr>
        <w:t xml:space="preserve">2. Центр  утворюється, реорганізується </w:t>
      </w:r>
      <w:r w:rsidRPr="00C3441E">
        <w:rPr>
          <w:rFonts w:ascii="Times New Roman" w:eastAsia="Times New Roman" w:hAnsi="Times New Roman" w:cs="Times New Roman"/>
          <w:sz w:val="28"/>
          <w:szCs w:val="28"/>
          <w:lang w:eastAsia="ru-RU"/>
        </w:rPr>
        <w:t xml:space="preserve">та  ліквідується  Сіверською  міською  радою </w:t>
      </w:r>
      <w:r w:rsidRPr="00C3441E">
        <w:rPr>
          <w:rFonts w:ascii="Times New Roman" w:eastAsia="Times New Roman" w:hAnsi="Times New Roman" w:cs="Times New Roman"/>
          <w:kern w:val="3"/>
          <w:sz w:val="28"/>
          <w:szCs w:val="28"/>
          <w:lang w:eastAsia="ja-JP" w:bidi="fa-IR"/>
        </w:rPr>
        <w:t>Бахмутського району Донецької області</w:t>
      </w:r>
      <w:r w:rsidRPr="00C3441E">
        <w:rPr>
          <w:rFonts w:ascii="Times New Roman" w:eastAsia="Times New Roman" w:hAnsi="Times New Roman" w:cs="Times New Roman"/>
          <w:sz w:val="28"/>
          <w:szCs w:val="28"/>
          <w:lang w:eastAsia="ru-RU"/>
        </w:rPr>
        <w:t xml:space="preserve"> (далі – </w:t>
      </w:r>
      <w:r w:rsidRPr="00C3441E">
        <w:rPr>
          <w:rFonts w:ascii="Times New Roman" w:eastAsia="Times New Roman" w:hAnsi="Times New Roman" w:cs="Times New Roman"/>
          <w:kern w:val="3"/>
          <w:sz w:val="28"/>
          <w:szCs w:val="28"/>
          <w:lang w:eastAsia="ja-JP" w:bidi="fa-IR"/>
        </w:rPr>
        <w:t xml:space="preserve">засновник) </w:t>
      </w:r>
      <w:r w:rsidRPr="00C3441E">
        <w:rPr>
          <w:rFonts w:ascii="Times New Roman" w:eastAsia="Times New Roman" w:hAnsi="Times New Roman" w:cs="Times New Roman"/>
          <w:sz w:val="28"/>
          <w:szCs w:val="28"/>
          <w:lang w:eastAsia="ru-RU"/>
        </w:rPr>
        <w:t xml:space="preserve">у  порядку, передбаченому  законодавством, </w:t>
      </w:r>
      <w:r w:rsidRPr="00C3441E">
        <w:rPr>
          <w:rFonts w:ascii="Times New Roman" w:eastAsia="Times New Roman" w:hAnsi="Times New Roman" w:cs="Times New Roman"/>
          <w:kern w:val="3"/>
          <w:sz w:val="28"/>
          <w:szCs w:val="28"/>
          <w:lang w:eastAsia="ja-JP" w:bidi="fa-IR"/>
        </w:rPr>
        <w:t xml:space="preserve">з урахуванням  потреб громади,  і  підпорядковується  заступнику міського голови з питань виконавчих органів ради згідно з розподілом обов’язків.  </w:t>
      </w:r>
    </w:p>
    <w:p w14:paraId="14F1E38B"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Діяльність  Центру  відповідає: «</w:t>
      </w:r>
      <w:r w:rsidRPr="00C3441E">
        <w:rPr>
          <w:rFonts w:ascii="Times New Roman" w:eastAsia="Calibri" w:hAnsi="Times New Roman" w:cs="Times New Roman"/>
          <w:color w:val="000000"/>
          <w:sz w:val="28"/>
          <w:szCs w:val="28"/>
          <w:shd w:val="clear" w:color="auto" w:fill="FFFFFF"/>
          <w:lang w:eastAsia="ru-RU"/>
        </w:rPr>
        <w:t>Порядку надання окремим категоріям осіб послуг із комплексної реабілітації (</w:t>
      </w:r>
      <w:proofErr w:type="spellStart"/>
      <w:r w:rsidRPr="00C3441E">
        <w:rPr>
          <w:rFonts w:ascii="Times New Roman" w:eastAsia="Calibri" w:hAnsi="Times New Roman" w:cs="Times New Roman"/>
          <w:color w:val="000000"/>
          <w:sz w:val="28"/>
          <w:szCs w:val="28"/>
          <w:shd w:val="clear" w:color="auto" w:fill="FFFFFF"/>
          <w:lang w:eastAsia="ru-RU"/>
        </w:rPr>
        <w:t>абілітації</w:t>
      </w:r>
      <w:proofErr w:type="spellEnd"/>
      <w:r w:rsidRPr="00C3441E">
        <w:rPr>
          <w:rFonts w:ascii="Times New Roman" w:eastAsia="Calibri" w:hAnsi="Times New Roman" w:cs="Times New Roman"/>
          <w:color w:val="000000"/>
          <w:sz w:val="28"/>
          <w:szCs w:val="28"/>
          <w:shd w:val="clear" w:color="auto" w:fill="FFFFFF"/>
          <w:lang w:eastAsia="ru-RU"/>
        </w:rPr>
        <w:t xml:space="preserve">)», </w:t>
      </w:r>
      <w:r w:rsidRPr="00C3441E">
        <w:rPr>
          <w:rFonts w:ascii="Times New Roman" w:eastAsia="Times New Roman" w:hAnsi="Times New Roman" w:cs="Times New Roman"/>
          <w:sz w:val="28"/>
          <w:szCs w:val="28"/>
          <w:lang w:eastAsia="ru-RU"/>
        </w:rPr>
        <w:t>затвердженим  постановою  Кабінету  Міністрів України  від  31 січня 2007 року  № 80; критеріям  діяльності  надавачів  соціальних  послуг, затвердженим  постановою  Кабінету  Міністрів України  від  3 березня  2020  року  № 185:</w:t>
      </w:r>
    </w:p>
    <w:p w14:paraId="1EB2FD07"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загальним  критеріям, яких  зобов’язані  дотримуватися  у  своїй  діяльності  всі  надавачі  соціальних  послуг;</w:t>
      </w:r>
    </w:p>
    <w:p w14:paraId="53A1AB7E"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спеціальним критеріям -  як  надавач  соціальних  послуг,  який  надає  соціальні послуги, що  передбачають  денне  перебування  у   приміщенні  Центру, зокрема  з  харчуванням (догляд), соціальні послуги, що  надаються  екстрено (</w:t>
      </w:r>
      <w:proofErr w:type="spellStart"/>
      <w:r w:rsidRPr="00C3441E">
        <w:rPr>
          <w:rFonts w:ascii="Times New Roman" w:eastAsia="Times New Roman" w:hAnsi="Times New Roman" w:cs="Times New Roman"/>
          <w:sz w:val="28"/>
          <w:szCs w:val="28"/>
          <w:lang w:eastAsia="ru-RU"/>
        </w:rPr>
        <w:t>кризово</w:t>
      </w:r>
      <w:proofErr w:type="spellEnd"/>
      <w:r w:rsidRPr="00C3441E">
        <w:rPr>
          <w:rFonts w:ascii="Times New Roman" w:eastAsia="Times New Roman" w:hAnsi="Times New Roman" w:cs="Times New Roman"/>
          <w:sz w:val="28"/>
          <w:szCs w:val="28"/>
          <w:lang w:eastAsia="ru-RU"/>
        </w:rPr>
        <w:t xml:space="preserve">), та  допоміжні  соціальні  послуги.  </w:t>
      </w:r>
    </w:p>
    <w:p w14:paraId="7C3CD238"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3. Методичний  та  інформаційний  супровід  діяльності  Центру  забезпечує  обласний  центр  соціальних  служб.</w:t>
      </w:r>
    </w:p>
    <w:p w14:paraId="44599931"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Організаційно-методичне забезпечення та контроль за додержанням законодавства щодо надання соціальних та реабілітаційних послуг – відділ з питань соціального захисту населення виконкому Сіверської міської ради (далі Відділ)</w:t>
      </w:r>
      <w:r w:rsidRPr="00C3441E">
        <w:rPr>
          <w:rFonts w:ascii="Times New Roman" w:eastAsia="Times New Roman" w:hAnsi="Times New Roman" w:cs="Times New Roman"/>
          <w:kern w:val="3"/>
          <w:sz w:val="28"/>
          <w:szCs w:val="28"/>
          <w:lang w:eastAsia="ja-JP" w:bidi="fa-IR"/>
        </w:rPr>
        <w:t>.</w:t>
      </w:r>
    </w:p>
    <w:p w14:paraId="3C56C78A"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4. Центр  у  своїй  діяльності  керується Конституцією  та  законами України, актами  Президента  України  та  Кабінету  Міністрів  України, наказами  Міністерства  соціальної політики  України, іншими  нормативно-правовими  актами  з  питань  надання  соціальних  та реабілітаційних послуг, а  також  цим  Положенням. </w:t>
      </w:r>
    </w:p>
    <w:p w14:paraId="6831D1B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5. Основними  завданнями  Центру  є:</w:t>
      </w:r>
    </w:p>
    <w:p w14:paraId="5A468E5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5FCEFF3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надання  особам/сім’ям  комплексу  соціальних  послуг, яких  вони  потребують, відповідно  до  переліку послуг, затвердженого  Міністерством  соціальної  політики  України, з  метою  мінімізації  або подолання  таких  обставин;</w:t>
      </w:r>
    </w:p>
    <w:p w14:paraId="23228F0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r w:rsidRPr="00C3441E">
        <w:rPr>
          <w:rFonts w:ascii="Times New Roman" w:eastAsia="Times New Roman" w:hAnsi="Times New Roman" w:cs="Times New Roman"/>
          <w:color w:val="000000"/>
          <w:sz w:val="28"/>
          <w:szCs w:val="28"/>
          <w:lang w:eastAsia="uk-UA"/>
        </w:rPr>
        <w:t>- виконання норм і положень, визначених </w:t>
      </w:r>
      <w:hyperlink r:id="rId11" w:tgtFrame="_blank" w:history="1">
        <w:r w:rsidRPr="00C3441E">
          <w:rPr>
            <w:rFonts w:ascii="Times New Roman" w:eastAsia="Times New Roman" w:hAnsi="Times New Roman" w:cs="Times New Roman"/>
            <w:color w:val="000099"/>
            <w:sz w:val="28"/>
            <w:szCs w:val="28"/>
            <w:u w:val="single"/>
            <w:lang w:eastAsia="uk-UA"/>
          </w:rPr>
          <w:t>Конвенцією ООН про права осіб з інвалідністю</w:t>
        </w:r>
      </w:hyperlink>
      <w:r w:rsidRPr="00C3441E">
        <w:rPr>
          <w:rFonts w:ascii="Times New Roman" w:eastAsia="Times New Roman" w:hAnsi="Times New Roman" w:cs="Times New Roman"/>
          <w:color w:val="000000"/>
          <w:sz w:val="28"/>
          <w:szCs w:val="28"/>
          <w:lang w:eastAsia="uk-UA"/>
        </w:rPr>
        <w:t>, Законами України </w:t>
      </w:r>
      <w:hyperlink r:id="rId12" w:tgtFrame="_blank" w:history="1">
        <w:r w:rsidRPr="00C3441E">
          <w:rPr>
            <w:rFonts w:ascii="Times New Roman" w:eastAsia="Times New Roman" w:hAnsi="Times New Roman" w:cs="Times New Roman"/>
            <w:color w:val="000099"/>
            <w:sz w:val="28"/>
            <w:szCs w:val="28"/>
            <w:u w:val="single"/>
            <w:lang w:eastAsia="uk-UA"/>
          </w:rPr>
          <w:t>„Про основи соціальної захищеності осіб з інвалідністю в Україні”</w:t>
        </w:r>
      </w:hyperlink>
      <w:r w:rsidRPr="00C3441E">
        <w:rPr>
          <w:rFonts w:ascii="Times New Roman" w:eastAsia="Times New Roman" w:hAnsi="Times New Roman" w:cs="Times New Roman"/>
          <w:color w:val="000000"/>
          <w:sz w:val="28"/>
          <w:szCs w:val="28"/>
          <w:lang w:eastAsia="uk-UA"/>
        </w:rPr>
        <w:t>, </w:t>
      </w:r>
      <w:hyperlink r:id="rId13" w:tgtFrame="_blank" w:history="1">
        <w:r w:rsidRPr="00C3441E">
          <w:rPr>
            <w:rFonts w:ascii="Times New Roman" w:eastAsia="Times New Roman" w:hAnsi="Times New Roman" w:cs="Times New Roman"/>
            <w:color w:val="000099"/>
            <w:sz w:val="28"/>
            <w:szCs w:val="28"/>
            <w:u w:val="single"/>
            <w:lang w:eastAsia="uk-UA"/>
          </w:rPr>
          <w:t>„Про реабілітацію осіб з інвалідністю в Україні”</w:t>
        </w:r>
      </w:hyperlink>
      <w:r w:rsidRPr="00C3441E">
        <w:rPr>
          <w:rFonts w:ascii="Times New Roman" w:eastAsia="Times New Roman" w:hAnsi="Times New Roman" w:cs="Times New Roman"/>
          <w:color w:val="000000"/>
          <w:sz w:val="28"/>
          <w:szCs w:val="28"/>
          <w:lang w:eastAsia="uk-UA"/>
        </w:rPr>
        <w:t> та іншими актами законодавства щодо забезпечення прав Осіб на реабілітацію (</w:t>
      </w:r>
      <w:proofErr w:type="spellStart"/>
      <w:r w:rsidRPr="00C3441E">
        <w:rPr>
          <w:rFonts w:ascii="Times New Roman" w:eastAsia="Times New Roman" w:hAnsi="Times New Roman" w:cs="Times New Roman"/>
          <w:color w:val="000000"/>
          <w:sz w:val="28"/>
          <w:szCs w:val="28"/>
          <w:lang w:eastAsia="uk-UA"/>
        </w:rPr>
        <w:t>абілітацію</w:t>
      </w:r>
      <w:proofErr w:type="spellEnd"/>
      <w:r w:rsidRPr="00C3441E">
        <w:rPr>
          <w:rFonts w:ascii="Times New Roman" w:eastAsia="Times New Roman" w:hAnsi="Times New Roman" w:cs="Times New Roman"/>
          <w:color w:val="000000"/>
          <w:sz w:val="28"/>
          <w:szCs w:val="28"/>
          <w:lang w:eastAsia="uk-UA"/>
        </w:rPr>
        <w:t>) з метою їхньої подальшої інтеграції у суспільство;</w:t>
      </w:r>
    </w:p>
    <w:p w14:paraId="7FD56DB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r w:rsidRPr="00C3441E">
        <w:rPr>
          <w:rFonts w:ascii="Times New Roman" w:eastAsia="Times New Roman" w:hAnsi="Times New Roman" w:cs="Times New Roman"/>
          <w:color w:val="000000"/>
          <w:sz w:val="28"/>
          <w:szCs w:val="28"/>
          <w:lang w:eastAsia="uk-UA"/>
        </w:rPr>
        <w:t>- створення умов для зменшення та подолання фізичних, та/або психічних, та/або інтелектуальних, та/або сенсорних порушень, запобігання таким порушенням, коригування порушень розвитку, формування та розвиток основних соціальних і побутових навичок;</w:t>
      </w:r>
    </w:p>
    <w:p w14:paraId="39DEB01E"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0" w:name="n95"/>
      <w:bookmarkEnd w:id="0"/>
      <w:r w:rsidRPr="00C3441E">
        <w:rPr>
          <w:rFonts w:ascii="Times New Roman" w:eastAsia="Times New Roman" w:hAnsi="Times New Roman" w:cs="Times New Roman"/>
          <w:color w:val="000000"/>
          <w:sz w:val="28"/>
          <w:szCs w:val="28"/>
          <w:lang w:eastAsia="uk-UA"/>
        </w:rPr>
        <w:t>- проведення (надання) комплексу заходів (послуг) з ранньої, та/або соціальної, та/або психологічної, та/або фізичної, та/або медичної, та/або психолого-педагогічної, та/або фізкультурно-спортивної, та/або професійної, та/або трудової реабілітації (</w:t>
      </w:r>
      <w:proofErr w:type="spellStart"/>
      <w:r w:rsidRPr="00C3441E">
        <w:rPr>
          <w:rFonts w:ascii="Times New Roman" w:eastAsia="Times New Roman" w:hAnsi="Times New Roman" w:cs="Times New Roman"/>
          <w:color w:val="000000"/>
          <w:sz w:val="28"/>
          <w:szCs w:val="28"/>
          <w:lang w:eastAsia="uk-UA"/>
        </w:rPr>
        <w:t>абілітації</w:t>
      </w:r>
      <w:proofErr w:type="spellEnd"/>
      <w:r w:rsidRPr="00C3441E">
        <w:rPr>
          <w:rFonts w:ascii="Times New Roman" w:eastAsia="Times New Roman" w:hAnsi="Times New Roman" w:cs="Times New Roman"/>
          <w:color w:val="000000"/>
          <w:sz w:val="28"/>
          <w:szCs w:val="28"/>
          <w:lang w:eastAsia="uk-UA"/>
        </w:rPr>
        <w:t>) відповідно до потреб особи. Реабілітаційні заходи (послуги) проводяться (надаються) виключно на підставі індивідуальних планів реабілітації Осіб, складених, зокрема, з метою реалізації індивідуальних програм реабілітації, із залученням до участі в цьому процесі Осіб і (за потреби) їхніх батьків або законних представників;</w:t>
      </w:r>
    </w:p>
    <w:p w14:paraId="2F17300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1" w:name="n96"/>
      <w:bookmarkEnd w:id="1"/>
      <w:r w:rsidRPr="00C3441E">
        <w:rPr>
          <w:rFonts w:ascii="Times New Roman" w:eastAsia="Times New Roman" w:hAnsi="Times New Roman" w:cs="Times New Roman"/>
          <w:color w:val="000000"/>
          <w:sz w:val="28"/>
          <w:szCs w:val="28"/>
          <w:lang w:eastAsia="uk-UA"/>
        </w:rPr>
        <w:t>- розвиток навичок автономного проживання Осіб в суспільстві з необхідною підтримкою, формування стереотипів безпечної поведінки, опанування навичок захисту власних прав, інтересів і позитивного сприйняття себе та оточення;</w:t>
      </w:r>
    </w:p>
    <w:p w14:paraId="2799B70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2" w:name="n97"/>
      <w:bookmarkStart w:id="3" w:name="n98"/>
      <w:bookmarkStart w:id="4" w:name="n99"/>
      <w:bookmarkStart w:id="5" w:name="n100"/>
      <w:bookmarkEnd w:id="2"/>
      <w:bookmarkEnd w:id="3"/>
      <w:bookmarkEnd w:id="4"/>
      <w:bookmarkEnd w:id="5"/>
      <w:r w:rsidRPr="00C3441E">
        <w:rPr>
          <w:rFonts w:ascii="Times New Roman" w:eastAsia="Times New Roman" w:hAnsi="Times New Roman" w:cs="Times New Roman"/>
          <w:color w:val="000000"/>
          <w:sz w:val="28"/>
          <w:szCs w:val="28"/>
          <w:lang w:eastAsia="uk-UA"/>
        </w:rPr>
        <w:t>- сприяння у встановленні опіки чи піклування у разі визнання особи, яка має інтелектуальні порушення,  недієздатною або якщо її дієздатність обмежена;</w:t>
      </w:r>
    </w:p>
    <w:p w14:paraId="4F0EB25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6" w:name="n101"/>
      <w:bookmarkEnd w:id="6"/>
      <w:r w:rsidRPr="00C3441E">
        <w:rPr>
          <w:rFonts w:ascii="Times New Roman" w:eastAsia="Times New Roman" w:hAnsi="Times New Roman" w:cs="Times New Roman"/>
          <w:color w:val="000000"/>
          <w:sz w:val="28"/>
          <w:szCs w:val="28"/>
          <w:lang w:eastAsia="uk-UA"/>
        </w:rPr>
        <w:t>- співпрацю з вітчизняними та закордонними реабілітаційними, освітніми, медичними, науковими підприємствами, установами, організаціями та громадськими об’єднаннями.</w:t>
      </w:r>
    </w:p>
    <w:p w14:paraId="01DCEC6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r w:rsidRPr="00C3441E">
        <w:rPr>
          <w:rFonts w:ascii="Times New Roman" w:eastAsia="Times New Roman" w:hAnsi="Times New Roman" w:cs="Times New Roman"/>
          <w:sz w:val="28"/>
          <w:szCs w:val="28"/>
          <w:lang w:eastAsia="uk-UA"/>
        </w:rPr>
        <w:t>6. Центр  відповідно  до  визначених  цим  Положенням  завдань:</w:t>
      </w:r>
    </w:p>
    <w:p w14:paraId="13651C3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виявляє  осіб/сім’ї  і  веде  їх  облік;</w:t>
      </w:r>
    </w:p>
    <w:p w14:paraId="28F8D8D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проводить  оцінювання  потреб осіб/сімей  у  соціальних  послугах;</w:t>
      </w:r>
    </w:p>
    <w:p w14:paraId="6DA416B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надає  соціальні  послуги  відповідно  до  державних  стандартів  соціальних  послуг;</w:t>
      </w:r>
    </w:p>
    <w:p w14:paraId="4B09079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надає  допомогу  особам/сім’ям  у розв’язанні   їх соціально-побутових  проблем;</w:t>
      </w:r>
    </w:p>
    <w:p w14:paraId="3474BE8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соціальне  супроводження  прийомних  сімей  дитячих  будинків  сімейного типу;</w:t>
      </w:r>
    </w:p>
    <w:p w14:paraId="7DBD8A31"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Відділу, бере  участь  у  роботі  спостережних  комісій;</w:t>
      </w:r>
    </w:p>
    <w:p w14:paraId="6B6B7B8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складає  план  реабілітації  особи, яка  постраждала  від  торгівлі  людьми;</w:t>
      </w:r>
    </w:p>
    <w:p w14:paraId="156DC78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вносить  відомості  до  реєстру  надавачів  та  отримувачів  соціальних  послуг;</w:t>
      </w:r>
    </w:p>
    <w:p w14:paraId="2F8C3A6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проводить  моніторинг  та  оцінювання  якості  наданих  ним  соціальних  послуг;</w:t>
      </w:r>
    </w:p>
    <w:p w14:paraId="31A9F37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w:t>
      </w:r>
      <w:r w:rsidRPr="00C3441E">
        <w:rPr>
          <w:rFonts w:ascii="Times New Roman" w:eastAsia="Calibri" w:hAnsi="Times New Roman" w:cs="Times New Roman"/>
          <w:color w:val="000000"/>
          <w:sz w:val="28"/>
          <w:szCs w:val="28"/>
          <w:shd w:val="clear" w:color="auto" w:fill="FFFFFF"/>
          <w:lang w:eastAsia="ru-RU"/>
        </w:rPr>
        <w:t>здійснює контроль за реабілітаційним процесом;</w:t>
      </w:r>
    </w:p>
    <w:p w14:paraId="5FECDDF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створює  умови  для  навчання  та  підвищення  кваліфікації  працівників, які  надають  соціальні  послуги;</w:t>
      </w:r>
    </w:p>
    <w:p w14:paraId="1D0D05A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взаємодіє з іншими суб’єктами системи надання соціальних послуг, а  також з органами, установами, закладами, фізичними особами-підприємцями, які  в межах компетенції у громаді  надають  допомогу особам/сім’ям  та/або  здійснюють  їх  захист;</w:t>
      </w:r>
    </w:p>
    <w:p w14:paraId="179DDFB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інформує населення територіальної громади та осіб/сім’ї індивідуально про перелік, обсяг  і  зміст  соціальних  послуг, які  він  надає, умови  та  порядок  їх  отримання. Інформація  на  паперових  та  інших  носіях  викладається  із  забезпеченням  контрасту  і  розміру  шрифту, які  дають  змогу  вільно  читати  її, зокрема  особам  із  порушеннями  зору  і  тим, що  переміщуються  у  кріслах  колісних.</w:t>
      </w:r>
    </w:p>
    <w:p w14:paraId="1E9C040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Інформація  також  надається  у  вигляді  листівок, буклетів, брошур, за  потреби – із  застосуванням  рельєфно-крапкового  шрифту (шрифту Брайля), мовою, доступною  для  розуміння  та  читання  особами  з  інвалідністю  внаслідок  інтелектуальних  порушень.</w:t>
      </w:r>
    </w:p>
    <w:p w14:paraId="6252B81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Відповідні  матеріали  розміщуються  в  засобах  масової  інформації, на  офіційному  сайті  Сіверської  міської  ради (розділ  Комунальна  установа  «Центр  надання  соціальних  послуг  Сіверської  міської  ради  Бахмутського  району  Донецької  області»), в  соціальних  мережах, інших  інформаційних  ресурсах:</w:t>
      </w:r>
    </w:p>
    <w:p w14:paraId="1A6D0B65"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w:t>
      </w:r>
    </w:p>
    <w:p w14:paraId="645AEEA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бере  участь  у  визначенні  потреб  населення  територіальної  громади  у  соціальних  послугах, а  також  у  підготовці  та  виконанні  програм  надання  </w:t>
      </w:r>
      <w:r w:rsidRPr="00C3441E">
        <w:rPr>
          <w:rFonts w:ascii="Times New Roman" w:eastAsia="Times New Roman" w:hAnsi="Times New Roman" w:cs="Times New Roman"/>
          <w:sz w:val="28"/>
          <w:szCs w:val="28"/>
          <w:lang w:eastAsia="ru-RU"/>
        </w:rPr>
        <w:lastRenderedPageBreak/>
        <w:t>соціальних  послуг, розроблених  за  результатами  визначення  потреб  населення  територіальної  громади  у  соціальних  послугах;</w:t>
      </w:r>
    </w:p>
    <w:p w14:paraId="0F81F85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готує  статистичні  та  інформаційно-аналітичні  матеріали  стосовно  наданих  соціальних  послуг  і  проведеної  соціальної  роботи, які  подає  Відділу;</w:t>
      </w:r>
    </w:p>
    <w:p w14:paraId="08204D77"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захист  персональних  даних  отримувачів  соціальних  послуг  відповідно  до  Закону  України  «Про  захист  персональних  даних».</w:t>
      </w:r>
    </w:p>
    <w:p w14:paraId="5A488261" w14:textId="77777777" w:rsidR="00C3441E" w:rsidRPr="00C3441E" w:rsidRDefault="00C3441E" w:rsidP="00C3441E">
      <w:pPr>
        <w:tabs>
          <w:tab w:val="left" w:pos="993"/>
        </w:tabs>
        <w:overflowPunct w:val="0"/>
        <w:autoSpaceDE w:val="0"/>
        <w:autoSpaceDN w:val="0"/>
        <w:adjustRightInd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7. Центр  з  урахуванням  потреб  у  соціальних  послугах, визначених  у громаді, надає  такі  соціальні  послуги: догляд  вдома, денний  догляд; соціальна  адаптація; соціальна  інтеграція  та  реінтеграція; екстрене (кризове) втручання; консультування; соціальний  супровід; представництво  інтересів; посередництво (медіація); соціальна  профілактика;  натуральна  допомога; фізичний  супровід  осіб  з  інвалідністю, які  мають  порушення  опорно-рухового  апарату  та  пересуваються   на  кріслах  колісних, порушення  зору; супровід  під  час інклюзивного  навчання; інформування; інші  послуги. Також Центр надає такі реабілітаційні послуги: </w:t>
      </w:r>
      <w:r w:rsidRPr="00C3441E">
        <w:rPr>
          <w:rFonts w:ascii="Times New Roman" w:eastAsia="Calibri" w:hAnsi="Times New Roman" w:cs="Times New Roman"/>
          <w:sz w:val="28"/>
          <w:szCs w:val="28"/>
          <w:bdr w:val="none" w:sz="0" w:space="0" w:color="auto" w:frame="1"/>
          <w:lang w:eastAsia="ru-RU"/>
        </w:rPr>
        <w:t>комплексна реабілітація (</w:t>
      </w:r>
      <w:proofErr w:type="spellStart"/>
      <w:r w:rsidRPr="00C3441E">
        <w:rPr>
          <w:rFonts w:ascii="Times New Roman" w:eastAsia="Calibri" w:hAnsi="Times New Roman" w:cs="Times New Roman"/>
          <w:sz w:val="28"/>
          <w:szCs w:val="28"/>
          <w:bdr w:val="none" w:sz="0" w:space="0" w:color="auto" w:frame="1"/>
          <w:lang w:eastAsia="ru-RU"/>
        </w:rPr>
        <w:t>абілітація</w:t>
      </w:r>
      <w:proofErr w:type="spellEnd"/>
      <w:r w:rsidRPr="00C3441E">
        <w:rPr>
          <w:rFonts w:ascii="Times New Roman" w:eastAsia="Calibri" w:hAnsi="Times New Roman" w:cs="Times New Roman"/>
          <w:sz w:val="28"/>
          <w:szCs w:val="28"/>
          <w:bdr w:val="none" w:sz="0" w:space="0" w:color="auto" w:frame="1"/>
          <w:lang w:eastAsia="ru-RU"/>
        </w:rPr>
        <w:t>), психологічна реабілітація, педагогічна реабілітація, професійна орієнтація.</w:t>
      </w:r>
    </w:p>
    <w:p w14:paraId="2ABEAD4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8. Послуги  надаються  Центром  за  місцем  проживання/перебування  особи/сім’ї (вдома), у приміщенні  надавача (в  Центрі), за  місцем  перебування  особи/сім’ї  поза  межами  приміщення  надавача  (зокрема  на  вулиці).</w:t>
      </w:r>
    </w:p>
    <w:p w14:paraId="7009BE0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u w:val="single"/>
          <w:lang w:eastAsia="ru-RU"/>
        </w:rPr>
      </w:pPr>
      <w:r w:rsidRPr="00C3441E">
        <w:rPr>
          <w:rFonts w:ascii="Times New Roman" w:eastAsia="Times New Roman" w:hAnsi="Times New Roman" w:cs="Times New Roman"/>
          <w:sz w:val="28"/>
          <w:szCs w:val="28"/>
          <w:u w:val="single"/>
          <w:lang w:eastAsia="ru-RU"/>
        </w:rPr>
        <w:t>Для  надання  соціальних та реабілітаційних послуг  у  Центрі  утворені  такі  відділення:</w:t>
      </w:r>
    </w:p>
    <w:p w14:paraId="40CAFDF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з  надання  соціальних  послуг  сім’ям, дітям  та  молоді;</w:t>
      </w:r>
    </w:p>
    <w:p w14:paraId="467D98D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соціальної  допомоги  вдома;</w:t>
      </w:r>
    </w:p>
    <w:p w14:paraId="5B5E2F9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денного  перебування;</w:t>
      </w:r>
    </w:p>
    <w:p w14:paraId="4754EE3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комплексної  реабілітації  дітей з інвалідністю та  осіб  з  інвалідністю;</w:t>
      </w:r>
    </w:p>
    <w:p w14:paraId="204310C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денного догляду;</w:t>
      </w:r>
    </w:p>
    <w:p w14:paraId="47E6FAC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служба  з  перевезення  дітей  з інвалідністю та  осіб  з  інвалідністю.</w:t>
      </w:r>
    </w:p>
    <w:p w14:paraId="0330953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Відділення  з  надання  соціальних  послуг  сім’ям, дітям  та  молоді</w:t>
      </w:r>
      <w:r w:rsidRPr="00C3441E">
        <w:rPr>
          <w:rFonts w:ascii="Times New Roman" w:eastAsia="Times New Roman" w:hAnsi="Times New Roman" w:cs="Times New Roman"/>
          <w:sz w:val="28"/>
          <w:szCs w:val="28"/>
          <w:lang w:eastAsia="ru-RU"/>
        </w:rPr>
        <w:t xml:space="preserve"> (проведення  соціальної  роботи  з  особами/сім’ями,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соціальних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Даним  відділенням  передбачається  надання  соціальних  послуг: соціальна  адаптація; соціальна  інтеграція  та  реінтеграція; екстрене (кризове) втручання; консультування; інформування; посередництво; представництво  інтересів; соціальний  супровід; натуральна  допомога; супровід під час інклюзивного навчання, послуга раннього втручання та інші.</w:t>
      </w:r>
    </w:p>
    <w:p w14:paraId="79DA2E4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раннього  втручання  надається дітям  від  народження  до  3  років, які  виховуються  в  сім’ї  та  мають  інвалідність  або  ризик  її  виникнення,  або  затримку  у  розвитку, та  їхнім  батькам. Дана  послуга  </w:t>
      </w:r>
      <w:r w:rsidRPr="00C3441E">
        <w:rPr>
          <w:rFonts w:ascii="Times New Roman" w:eastAsia="Times New Roman" w:hAnsi="Times New Roman" w:cs="Times New Roman"/>
          <w:sz w:val="28"/>
          <w:szCs w:val="28"/>
          <w:lang w:eastAsia="ru-RU"/>
        </w:rPr>
        <w:lastRenderedPageBreak/>
        <w:t xml:space="preserve">надається  за  місцем  проживання, у  тому  числі  через  залучення  мобільної  бригади. Головна  задача  послуги  раннього  втручання – надати  послугу  дитині  та  навчити  батьків  самостійно  працювати  з  дитиною, щоб  не  допустити  інвалідності. Організація  надання  міждисциплінарної  послуги    забезпечує  передачу  батькам  вмінь  та  знань  щодо  догляду  та  розвитку  дитини  з  порушеннями  розвитку  або  ризиком  виникнення  таких  порушень, створення  для  неї  розвивального  середовища, покращення  якості  життя  родини та  участі  дитини  в  щоденних  </w:t>
      </w:r>
      <w:proofErr w:type="spellStart"/>
      <w:r w:rsidRPr="00C3441E">
        <w:rPr>
          <w:rFonts w:ascii="Times New Roman" w:eastAsia="Times New Roman" w:hAnsi="Times New Roman" w:cs="Times New Roman"/>
          <w:sz w:val="28"/>
          <w:szCs w:val="28"/>
          <w:lang w:eastAsia="ru-RU"/>
        </w:rPr>
        <w:t>активностях</w:t>
      </w:r>
      <w:proofErr w:type="spellEnd"/>
      <w:r w:rsidRPr="00C3441E">
        <w:rPr>
          <w:rFonts w:ascii="Times New Roman" w:eastAsia="Times New Roman" w:hAnsi="Times New Roman" w:cs="Times New Roman"/>
          <w:sz w:val="28"/>
          <w:szCs w:val="28"/>
          <w:lang w:eastAsia="ru-RU"/>
        </w:rPr>
        <w:t>, підтримку  батьків/законних  представників.</w:t>
      </w:r>
    </w:p>
    <w:p w14:paraId="422E7A4B"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раннього  втручання   надається  з  метою  надання  допомоги  дітям  раннього  віку  з  обмеженнями  життєдіяльності  або  ризиком  виникнення  таких  порушень  і  їх  сім’ям, запобігання  </w:t>
      </w:r>
      <w:proofErr w:type="spellStart"/>
      <w:r w:rsidRPr="00C3441E">
        <w:rPr>
          <w:rFonts w:ascii="Times New Roman" w:eastAsia="Times New Roman" w:hAnsi="Times New Roman" w:cs="Times New Roman"/>
          <w:sz w:val="28"/>
          <w:szCs w:val="28"/>
          <w:lang w:eastAsia="ru-RU"/>
        </w:rPr>
        <w:t>інвалідизації</w:t>
      </w:r>
      <w:proofErr w:type="spellEnd"/>
      <w:r w:rsidRPr="00C3441E">
        <w:rPr>
          <w:rFonts w:ascii="Times New Roman" w:eastAsia="Times New Roman" w:hAnsi="Times New Roman" w:cs="Times New Roman"/>
          <w:sz w:val="28"/>
          <w:szCs w:val="28"/>
          <w:lang w:eastAsia="ru-RU"/>
        </w:rPr>
        <w:t xml:space="preserve">  та  </w:t>
      </w:r>
      <w:proofErr w:type="spellStart"/>
      <w:r w:rsidRPr="00C3441E">
        <w:rPr>
          <w:rFonts w:ascii="Times New Roman" w:eastAsia="Times New Roman" w:hAnsi="Times New Roman" w:cs="Times New Roman"/>
          <w:sz w:val="28"/>
          <w:szCs w:val="28"/>
          <w:lang w:eastAsia="ru-RU"/>
        </w:rPr>
        <w:t>інституціалізації</w:t>
      </w:r>
      <w:proofErr w:type="spellEnd"/>
      <w:r w:rsidRPr="00C3441E">
        <w:rPr>
          <w:rFonts w:ascii="Times New Roman" w:eastAsia="Times New Roman" w:hAnsi="Times New Roman" w:cs="Times New Roman"/>
          <w:sz w:val="28"/>
          <w:szCs w:val="28"/>
          <w:lang w:eastAsia="ru-RU"/>
        </w:rPr>
        <w:t xml:space="preserve">  дітей, профілактики  раннього  соціального  сирітства.</w:t>
      </w:r>
    </w:p>
    <w:p w14:paraId="0C165CA7"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При  даному  відділені  створюється  </w:t>
      </w:r>
      <w:r w:rsidRPr="00C3441E">
        <w:rPr>
          <w:rFonts w:ascii="Times New Roman" w:eastAsia="Times New Roman" w:hAnsi="Times New Roman" w:cs="Times New Roman"/>
          <w:sz w:val="28"/>
          <w:szCs w:val="28"/>
          <w:u w:val="single"/>
          <w:lang w:eastAsia="ru-RU"/>
        </w:rPr>
        <w:t>мобільна  бригада  соціально-психологічної  допомоги  особам, які  постраждали  від  домашнього  насильства  та/або  насильства  за  ознакою  статі</w:t>
      </w:r>
      <w:r w:rsidRPr="00C3441E">
        <w:rPr>
          <w:rFonts w:ascii="Times New Roman" w:eastAsia="Times New Roman" w:hAnsi="Times New Roman" w:cs="Times New Roman"/>
          <w:sz w:val="28"/>
          <w:szCs w:val="28"/>
          <w:lang w:eastAsia="ru-RU"/>
        </w:rPr>
        <w:t xml:space="preserve">  (надання  особам, які  постраждали  від  домашнього  насильства  та/або  насильства  за  ознакою  статі, послуг  кризового  та  екстреного втручання, інформування, консультування, представництва  інтересів; формування  нетерпимого  ставлення  громадян  до  проявів  домашнього  насильства  та/або  насильства  за  ознакою  статі, проведення  заходів  у  сфері  запобігання  та  протидії  насильству). </w:t>
      </w:r>
    </w:p>
    <w:p w14:paraId="50ED182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 </w:t>
      </w:r>
    </w:p>
    <w:p w14:paraId="32C3A34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Відділення  соціальної  допомоги  вдома</w:t>
      </w:r>
      <w:r w:rsidRPr="00C3441E">
        <w:rPr>
          <w:rFonts w:ascii="Times New Roman" w:eastAsia="Times New Roman" w:hAnsi="Times New Roman" w:cs="Times New Roman"/>
          <w:sz w:val="28"/>
          <w:szCs w:val="28"/>
          <w:lang w:eastAsia="ru-RU"/>
        </w:rPr>
        <w:t xml:space="preserve"> (надання  соціальної  послуги  догляд  вдома  за  місцем  проживання/перебування  не  менше  як  80  одиноким  громадянам, які  не  здатні  до  самообслуговування  у  зв’язку  з  частковою  втратою  рухової  активності (мають  ІІІ, ІV,V групи  рухової  активності) та  потребують  сторонньої  допомоги, надання  соціальних  послуг  в  домашніх  умовах  згідно  з  медичним  висновком), а  саме:</w:t>
      </w:r>
    </w:p>
    <w:p w14:paraId="165C7760"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особам  похилого  віку;</w:t>
      </w:r>
    </w:p>
    <w:p w14:paraId="745C4C67" w14:textId="77777777" w:rsidR="00C3441E" w:rsidRPr="00C3441E" w:rsidRDefault="00C3441E" w:rsidP="00706A62">
      <w:pPr>
        <w:numPr>
          <w:ilvl w:val="0"/>
          <w:numId w:val="10"/>
        </w:numPr>
        <w:shd w:val="clear" w:color="auto" w:fill="FFFFFF"/>
        <w:tabs>
          <w:tab w:val="left" w:pos="1134"/>
        </w:tabs>
        <w:spacing w:before="0" w:after="0" w:line="240" w:lineRule="auto"/>
        <w:ind w:firstLine="709"/>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особам  з  інвалідністю (які  досягли  18-річного  віку), крім  осіб  з  інвалідністю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13EC03E8" w14:textId="77777777" w:rsidR="00C3441E" w:rsidRPr="00C3441E" w:rsidRDefault="00C3441E" w:rsidP="00706A62">
      <w:pPr>
        <w:numPr>
          <w:ilvl w:val="0"/>
          <w:numId w:val="10"/>
        </w:numPr>
        <w:shd w:val="clear" w:color="auto" w:fill="FFFFFF"/>
        <w:tabs>
          <w:tab w:val="left" w:pos="993"/>
        </w:tabs>
        <w:spacing w:before="0" w:after="0" w:line="240" w:lineRule="auto"/>
        <w:ind w:firstLine="709"/>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хворим (з  числа  одиноких  осіб  працездатного  віку  на  період  до  встановлення  їм  групи  інвалідності, але  не  більш  як  чотири  місяці).</w:t>
      </w:r>
    </w:p>
    <w:p w14:paraId="605E91C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Відділення  денного  перебування  на  30  осіб</w:t>
      </w:r>
      <w:r w:rsidRPr="00C3441E">
        <w:rPr>
          <w:rFonts w:ascii="Times New Roman" w:eastAsia="Times New Roman" w:hAnsi="Times New Roman" w:cs="Times New Roman"/>
          <w:sz w:val="28"/>
          <w:szCs w:val="28"/>
          <w:lang w:eastAsia="ru-RU"/>
        </w:rPr>
        <w:t xml:space="preserve">(надання  в  приміщенні  Центру  впродовж  дня  особам  похилого  віку  та  особам з  інвалідністю (які  досягли  18-річного  віку), незалежно  від  наявності  в  них  рідних, які  повинні  забезпечити  їм  догляд  та  допомогу, соціальних  послуг -  соціальної  </w:t>
      </w:r>
      <w:r w:rsidRPr="00C3441E">
        <w:rPr>
          <w:rFonts w:ascii="Times New Roman" w:eastAsia="Times New Roman" w:hAnsi="Times New Roman" w:cs="Times New Roman"/>
          <w:sz w:val="28"/>
          <w:szCs w:val="28"/>
          <w:lang w:eastAsia="ru-RU"/>
        </w:rPr>
        <w:lastRenderedPageBreak/>
        <w:t>адаптації, соціальної  реабілітації, соціальної  профілактики, консультування та  інших. Робота  даного  відділення  спрямована  на  створення  умов  активної  участі  у  суспільному  житті  осіб  похилого  віку, підвищення  інтеграції  осіб  з  інвалідністю, які мають  часткове  порушення  рухової  активності, частково  втратили  здатність  до  самообслуговування,  не мають  медичних  протипоказань  для  перебування  в  колективі  та  потребують  соціально-побутової  і  психологічної  адаптації,  надання  соціальних  послуг  з  метою  усунення  обмежень  життєдіяльності, запобігання  виникненню  та  розвитку  можливих захворювань  особи, підтримки  її здоров’я, соціальної  незалежності, відновлення  знань, вмінь  та  навичок  з  орієнтування  в  домашніх  умовах, ведення  домашнього  господарства, самообслуговування, поведінки  у  суспільстві, сприяння  розвитку  різнобічних  інтересів  і  потреб  осіб, організації  денної  зайнятості, дозвілля  і  відпочинку.</w:t>
      </w:r>
    </w:p>
    <w:p w14:paraId="270A74F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 xml:space="preserve">Відділення  комплексної  реабілітації та денного догляду дітей/осіб з інвалідністю або порушеннями розвитку </w:t>
      </w:r>
      <w:r w:rsidRPr="00C3441E">
        <w:rPr>
          <w:rFonts w:ascii="Times New Roman" w:eastAsia="Times New Roman" w:hAnsi="Times New Roman" w:cs="Times New Roman"/>
          <w:sz w:val="28"/>
          <w:szCs w:val="28"/>
          <w:lang w:eastAsia="ru-RU"/>
        </w:rPr>
        <w:t>(від 3 і до  досягнення  ними  18-річного  віку), у яких  немає  медичних  протипоказань  для  перебування  в  колективі.</w:t>
      </w:r>
    </w:p>
    <w:p w14:paraId="573668D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Відділення передбачає  надання соціальних та  реабілітаційних  послуг:</w:t>
      </w:r>
    </w:p>
    <w:p w14:paraId="5D601D80" w14:textId="77777777" w:rsidR="00C3441E" w:rsidRPr="00C3441E" w:rsidRDefault="00C3441E" w:rsidP="00706A62">
      <w:pPr>
        <w:numPr>
          <w:ilvl w:val="0"/>
          <w:numId w:val="8"/>
        </w:numPr>
        <w:overflowPunct w:val="0"/>
        <w:autoSpaceDE w:val="0"/>
        <w:autoSpaceDN w:val="0"/>
        <w:adjustRightInd w:val="0"/>
        <w:spacing w:before="0" w:after="0" w:line="240" w:lineRule="auto"/>
        <w:ind w:left="993" w:hanging="285"/>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соціальної адаптації,</w:t>
      </w:r>
    </w:p>
    <w:p w14:paraId="4B588FD7" w14:textId="77777777" w:rsidR="00C3441E" w:rsidRPr="00C3441E" w:rsidRDefault="00C3441E" w:rsidP="00706A62">
      <w:pPr>
        <w:numPr>
          <w:ilvl w:val="0"/>
          <w:numId w:val="8"/>
        </w:numPr>
        <w:overflowPunct w:val="0"/>
        <w:autoSpaceDE w:val="0"/>
        <w:autoSpaceDN w:val="0"/>
        <w:adjustRightInd w:val="0"/>
        <w:spacing w:before="0" w:after="0" w:line="240" w:lineRule="auto"/>
        <w:ind w:left="993" w:hanging="285"/>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комплексна реабілітація (</w:t>
      </w:r>
      <w:proofErr w:type="spellStart"/>
      <w:r w:rsidRPr="00C3441E">
        <w:rPr>
          <w:rFonts w:ascii="Times New Roman" w:eastAsia="Calibri" w:hAnsi="Times New Roman" w:cs="Times New Roman"/>
          <w:sz w:val="28"/>
          <w:szCs w:val="28"/>
          <w:bdr w:val="none" w:sz="0" w:space="0" w:color="auto" w:frame="1"/>
          <w:lang w:eastAsia="ru-RU"/>
        </w:rPr>
        <w:t>абілітація</w:t>
      </w:r>
      <w:proofErr w:type="spellEnd"/>
      <w:r w:rsidRPr="00C3441E">
        <w:rPr>
          <w:rFonts w:ascii="Times New Roman" w:eastAsia="Calibri" w:hAnsi="Times New Roman" w:cs="Times New Roman"/>
          <w:sz w:val="28"/>
          <w:szCs w:val="28"/>
          <w:bdr w:val="none" w:sz="0" w:space="0" w:color="auto" w:frame="1"/>
          <w:lang w:eastAsia="ru-RU"/>
        </w:rPr>
        <w:t>),</w:t>
      </w:r>
    </w:p>
    <w:p w14:paraId="1F930ADE" w14:textId="77777777" w:rsidR="00C3441E" w:rsidRPr="00C3441E" w:rsidRDefault="00C3441E" w:rsidP="00C3441E">
      <w:pPr>
        <w:spacing w:before="0" w:after="0" w:line="240" w:lineRule="auto"/>
        <w:ind w:left="993" w:hanging="284"/>
        <w:contextualSpacing/>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 xml:space="preserve">- </w:t>
      </w:r>
      <w:r w:rsidRPr="00C3441E">
        <w:rPr>
          <w:rFonts w:ascii="Times New Roman" w:eastAsia="Calibri" w:hAnsi="Times New Roman" w:cs="Times New Roman"/>
          <w:sz w:val="28"/>
          <w:szCs w:val="28"/>
          <w:bdr w:val="none" w:sz="0" w:space="0" w:color="auto" w:frame="1"/>
          <w:lang w:eastAsia="ru-RU"/>
        </w:rPr>
        <w:tab/>
        <w:t>психолого-педагогічна реабілітація,</w:t>
      </w:r>
    </w:p>
    <w:p w14:paraId="67149F5E" w14:textId="77777777" w:rsidR="00C3441E" w:rsidRPr="00C3441E" w:rsidRDefault="00C3441E" w:rsidP="00C3441E">
      <w:pPr>
        <w:spacing w:before="0" w:after="0" w:line="240" w:lineRule="auto"/>
        <w:ind w:left="993" w:hanging="285"/>
        <w:contextualSpacing/>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 xml:space="preserve">- </w:t>
      </w:r>
      <w:r w:rsidRPr="00C3441E">
        <w:rPr>
          <w:rFonts w:ascii="Times New Roman" w:eastAsia="Calibri" w:hAnsi="Times New Roman" w:cs="Times New Roman"/>
          <w:sz w:val="28"/>
          <w:szCs w:val="28"/>
          <w:bdr w:val="none" w:sz="0" w:space="0" w:color="auto" w:frame="1"/>
          <w:lang w:eastAsia="ru-RU"/>
        </w:rPr>
        <w:tab/>
        <w:t>фізкультурно-спортивна реабілітація,</w:t>
      </w:r>
    </w:p>
    <w:p w14:paraId="1D32C63F" w14:textId="77777777" w:rsidR="00C3441E" w:rsidRPr="00C3441E" w:rsidRDefault="00C3441E" w:rsidP="00C3441E">
      <w:pPr>
        <w:spacing w:before="0" w:after="0" w:line="240" w:lineRule="auto"/>
        <w:ind w:left="993" w:hanging="285"/>
        <w:contextualSpacing/>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w:t>
      </w:r>
      <w:r w:rsidRPr="00C3441E">
        <w:rPr>
          <w:rFonts w:ascii="Times New Roman" w:eastAsia="Calibri" w:hAnsi="Times New Roman" w:cs="Times New Roman"/>
          <w:sz w:val="28"/>
          <w:szCs w:val="28"/>
          <w:bdr w:val="none" w:sz="0" w:space="0" w:color="auto" w:frame="1"/>
          <w:lang w:eastAsia="ru-RU"/>
        </w:rPr>
        <w:tab/>
        <w:t>професійна орієнтація.</w:t>
      </w:r>
    </w:p>
    <w:p w14:paraId="3FEC245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Соціальні  та  реабілітаційні  послуги  для  дітей  з  інвалідністю (від  3  до  18  років)  та  їхніх  сімей  надаються  у  спеціально  обладнаному  та  пристосованому  для  обслуговування  осіб  з  обмеженими  фізичними  можливостями  приміщенні  Центру  або  за  місцем  їх  проживання  (сприяння  особам, що  перебувають  у складних  життєвих  обставинах, які  вони  не  в  змозі  подолати  за  допомогою  наявних  засобів  і  можливостей; попередження  виникнення  складних  життєвих  обставин; створення  умов  для  самостійного  розв’язання  життєвих  проблем, що  виникають). Даними  послугами  передбачається  надання  особам  допомоги  у  відновленні  та  компенсації  порушених  або  втрачених  функцій  організму  для  досягнення  і  підтримання  соціальної  та  матеріальної  незалежності, трудової  адаптації  та  інтеграції  в  суспільство, а  також  забезпечення  осіб  з  інвалідністю  технічними  та  іншими  засобами  реабілітації  і  виробами  медичного  призначення.</w:t>
      </w:r>
    </w:p>
    <w:p w14:paraId="613B2C6B"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денного  догляду  надається  у  спеціально  обладнаному  та  пристосованому  для  обслуговування  осіб  з  обмеженими  фізичними  можливостями  приміщенні  Центру  для  дітей  з  інвалідністю  та  дітей, яким  не  встановлено  інвалідність, але  які  є  хворими  на  тяжкі  </w:t>
      </w:r>
      <w:proofErr w:type="spellStart"/>
      <w:r w:rsidRPr="00C3441E">
        <w:rPr>
          <w:rFonts w:ascii="Times New Roman" w:eastAsia="Times New Roman" w:hAnsi="Times New Roman" w:cs="Times New Roman"/>
          <w:sz w:val="28"/>
          <w:szCs w:val="28"/>
          <w:lang w:eastAsia="ru-RU"/>
        </w:rPr>
        <w:t>перинатальні</w:t>
      </w:r>
      <w:proofErr w:type="spellEnd"/>
      <w:r w:rsidRPr="00C3441E">
        <w:rPr>
          <w:rFonts w:ascii="Times New Roman" w:eastAsia="Times New Roman" w:hAnsi="Times New Roman" w:cs="Times New Roman"/>
          <w:sz w:val="28"/>
          <w:szCs w:val="28"/>
          <w:lang w:eastAsia="ru-RU"/>
        </w:rPr>
        <w:t xml:space="preserve">  ураження  нервової  системи, тяжкі  вроджені  вади  розвитку, рідкісні  </w:t>
      </w:r>
      <w:proofErr w:type="spellStart"/>
      <w:r w:rsidRPr="00C3441E">
        <w:rPr>
          <w:rFonts w:ascii="Times New Roman" w:eastAsia="Times New Roman" w:hAnsi="Times New Roman" w:cs="Times New Roman"/>
          <w:sz w:val="28"/>
          <w:szCs w:val="28"/>
          <w:lang w:eastAsia="ru-RU"/>
        </w:rPr>
        <w:t>орфанні</w:t>
      </w:r>
      <w:proofErr w:type="spellEnd"/>
      <w:r w:rsidRPr="00C3441E">
        <w:rPr>
          <w:rFonts w:ascii="Times New Roman" w:eastAsia="Times New Roman" w:hAnsi="Times New Roman" w:cs="Times New Roman"/>
          <w:sz w:val="28"/>
          <w:szCs w:val="28"/>
          <w:lang w:eastAsia="ru-RU"/>
        </w:rPr>
        <w:t xml:space="preserve">  захворювання, онкологічні, </w:t>
      </w:r>
      <w:proofErr w:type="spellStart"/>
      <w:r w:rsidRPr="00C3441E">
        <w:rPr>
          <w:rFonts w:ascii="Times New Roman" w:eastAsia="Times New Roman" w:hAnsi="Times New Roman" w:cs="Times New Roman"/>
          <w:sz w:val="28"/>
          <w:szCs w:val="28"/>
          <w:lang w:eastAsia="ru-RU"/>
        </w:rPr>
        <w:t>онкогематологічні</w:t>
      </w:r>
      <w:proofErr w:type="spellEnd"/>
      <w:r w:rsidRPr="00C3441E">
        <w:rPr>
          <w:rFonts w:ascii="Times New Roman" w:eastAsia="Times New Roman" w:hAnsi="Times New Roman" w:cs="Times New Roman"/>
          <w:sz w:val="28"/>
          <w:szCs w:val="28"/>
          <w:lang w:eastAsia="ru-RU"/>
        </w:rPr>
        <w:t xml:space="preserve">  захворювання, дитячий  церебральний  параліч, тяжкі  психічні  розлади, цукровий  діабет  І  типу, гострі  або  хронічні  захворювання  нирок </w:t>
      </w:r>
      <w:proofErr w:type="spellStart"/>
      <w:r w:rsidRPr="00C3441E">
        <w:rPr>
          <w:rFonts w:ascii="Times New Roman" w:eastAsia="Times New Roman" w:hAnsi="Times New Roman" w:cs="Times New Roman"/>
          <w:sz w:val="28"/>
          <w:szCs w:val="28"/>
          <w:lang w:eastAsia="ru-RU"/>
        </w:rPr>
        <w:t>ІVступеня</w:t>
      </w:r>
      <w:proofErr w:type="spellEnd"/>
      <w:r w:rsidRPr="00C3441E">
        <w:rPr>
          <w:rFonts w:ascii="Times New Roman" w:eastAsia="Times New Roman" w:hAnsi="Times New Roman" w:cs="Times New Roman"/>
          <w:sz w:val="28"/>
          <w:szCs w:val="28"/>
          <w:lang w:eastAsia="ru-RU"/>
        </w:rPr>
        <w:t xml:space="preserve">, для  дітей, які  отримали  тяжкі  травми, потребують  трансплантації  </w:t>
      </w:r>
      <w:proofErr w:type="spellStart"/>
      <w:r w:rsidRPr="00C3441E">
        <w:rPr>
          <w:rFonts w:ascii="Times New Roman" w:eastAsia="Times New Roman" w:hAnsi="Times New Roman" w:cs="Times New Roman"/>
          <w:sz w:val="28"/>
          <w:szCs w:val="28"/>
          <w:lang w:eastAsia="ru-RU"/>
        </w:rPr>
        <w:t>органа</w:t>
      </w:r>
      <w:proofErr w:type="spellEnd"/>
      <w:r w:rsidRPr="00C3441E">
        <w:rPr>
          <w:rFonts w:ascii="Times New Roman" w:eastAsia="Times New Roman" w:hAnsi="Times New Roman" w:cs="Times New Roman"/>
          <w:sz w:val="28"/>
          <w:szCs w:val="28"/>
          <w:lang w:eastAsia="ru-RU"/>
        </w:rPr>
        <w:t xml:space="preserve">, паліативної  допомоги (вік отримувачів  послуги  денного  догляду – від  3  до  18  років).  Даною  послугою  </w:t>
      </w:r>
      <w:r w:rsidRPr="00C3441E">
        <w:rPr>
          <w:rFonts w:ascii="Times New Roman" w:eastAsia="Times New Roman" w:hAnsi="Times New Roman" w:cs="Times New Roman"/>
          <w:sz w:val="28"/>
          <w:szCs w:val="28"/>
          <w:lang w:eastAsia="ru-RU"/>
        </w:rPr>
        <w:lastRenderedPageBreak/>
        <w:t>передбачається  надання  комплексу  заходів,  спрямованих  на  створення  умов  забезпечення  життєдіяльності  дітей  з  обмеженнями  життєдіяльності:</w:t>
      </w:r>
    </w:p>
    <w:p w14:paraId="3623E6A7"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забезпечення  умов  для  денного  перебування;</w:t>
      </w:r>
    </w:p>
    <w:p w14:paraId="1A547015"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забезпечення  харчуванням  (за  потреби);</w:t>
      </w:r>
    </w:p>
    <w:p w14:paraId="345CA02F"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допомога  у  самообслуговуванні (дотримання  особистої  гігієни, рухового  режиму, прийом  ліків, годування);</w:t>
      </w:r>
    </w:p>
    <w:p w14:paraId="6079FAA5"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спостереження  за  станом  здоров’я;</w:t>
      </w:r>
    </w:p>
    <w:p w14:paraId="42918866"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формування  та  підтримка  навичок  самообслуговування;</w:t>
      </w:r>
    </w:p>
    <w:p w14:paraId="642A7F94"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психологічна  підтримка;</w:t>
      </w:r>
    </w:p>
    <w:p w14:paraId="4D6D3864" w14:textId="77777777" w:rsidR="00C3441E" w:rsidRPr="00C3441E" w:rsidRDefault="00C3441E" w:rsidP="00706A62">
      <w:pPr>
        <w:numPr>
          <w:ilvl w:val="0"/>
          <w:numId w:val="10"/>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організація  денної  зайнятості, дозвілля  протягом  робочого  дня  або  його  частини (до  4  годин).</w:t>
      </w:r>
    </w:p>
    <w:p w14:paraId="7219362F"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денного  догляду  надається  з  метою  надання  допомоги  у  подоланні  соціальної  ізоляції  сімей  з  дітьми  з  інвалідністю  та  іншими  тяжкими  обмеженнями  життєдіяльності.  </w:t>
      </w:r>
    </w:p>
    <w:p w14:paraId="4C408B74"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8"/>
          <w:u w:val="single"/>
          <w:lang w:eastAsia="ru-RU"/>
        </w:rPr>
        <w:t xml:space="preserve">Служба  з  перевезення  дітей з інвалідністю та  осіб  з  інвалідністю </w:t>
      </w:r>
      <w:r w:rsidRPr="00C3441E">
        <w:rPr>
          <w:rFonts w:ascii="Times New Roman" w:eastAsia="Times New Roman" w:hAnsi="Times New Roman" w:cs="Times New Roman"/>
          <w:bCs/>
          <w:sz w:val="28"/>
          <w:szCs w:val="24"/>
          <w:lang w:eastAsia="ru-RU"/>
        </w:rPr>
        <w:t>утворюється з</w:t>
      </w:r>
      <w:r w:rsidRPr="00C3441E">
        <w:rPr>
          <w:rFonts w:ascii="Times New Roman" w:eastAsia="Times New Roman" w:hAnsi="Times New Roman" w:cs="Times New Roman"/>
          <w:sz w:val="28"/>
          <w:szCs w:val="24"/>
          <w:lang w:eastAsia="ru-RU"/>
        </w:rPr>
        <w:t xml:space="preserve"> метою поліпшення соціального обслуговування осіб та дітей з інвалідністю, які не можуть самостійно пересуватися або пересуваються за допомогою візків. Служба  створює сприятливі умови для життєдіяльності осіб з обмеженими фізичними можливостями шляхом надання транспортних послуг.</w:t>
      </w:r>
    </w:p>
    <w:p w14:paraId="6332CE02"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4"/>
          <w:lang w:eastAsia="ru-RU"/>
        </w:rPr>
        <w:t>Категорії отримувачів, яким надаються соціальні послуги:</w:t>
      </w:r>
    </w:p>
    <w:p w14:paraId="2F162002"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4"/>
          <w:lang w:eastAsia="ru-RU"/>
        </w:rPr>
        <w:t xml:space="preserve">- особи та діти з інвалідністю, які не можуть самостійно пересуватися або пересуваються за допомогою милиць, палиць, візків до соціально значимих об’єктів на території  Сіверської  ОТГ -  закладів охорони здоров’я </w:t>
      </w:r>
      <w:r w:rsidRPr="00C3441E">
        <w:rPr>
          <w:rFonts w:ascii="Times New Roman" w:eastAsia="Times New Roman" w:hAnsi="Times New Roman" w:cs="Times New Roman"/>
          <w:sz w:val="28"/>
          <w:szCs w:val="24"/>
          <w:lang w:eastAsia="ru-RU"/>
        </w:rPr>
        <w:br/>
        <w:t>(поліклініка, лікарня, аптеки, амбулаторія, лабораторія), органів соціального захисту населення, органів місцевого самоврядування.</w:t>
      </w:r>
    </w:p>
    <w:p w14:paraId="7ED6BB2C"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4"/>
          <w:lang w:eastAsia="ru-RU"/>
        </w:rPr>
        <w:t xml:space="preserve">Відповідно  до  потреб  Сіверської  територіальної  громади  у  Центрі  може  бути  утворено інші  відділення  діяльність  яких  спрямовується  на  надання  послуг  особам/сім’ям  з  урахуванням  потреб  у  соціальних  послугах, визначених  у  Сіверській  територіальній  громаді. </w:t>
      </w:r>
    </w:p>
    <w:p w14:paraId="0ED78E0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Зазначені  відділення  утворюються  за рішенням  засновника  Центру.</w:t>
      </w:r>
    </w:p>
    <w:p w14:paraId="7E6FA27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Положення  про  відділення Центру  затверджуються  директором  Центру  та  погоджуються  заступником міського голови з питань виконавчих органів ради згідно з розподілом обов’язків.</w:t>
      </w:r>
    </w:p>
    <w:p w14:paraId="1BB9855B"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Calibri" w:hAnsi="Times New Roman" w:cs="Times New Roman"/>
          <w:color w:val="000000"/>
          <w:sz w:val="28"/>
          <w:szCs w:val="28"/>
          <w:shd w:val="clear" w:color="auto" w:fill="FFFFFF"/>
          <w:lang w:eastAsia="ru-RU"/>
        </w:rPr>
        <w:t>З метою своєчасного та ефективного проведення комплексу реабілітаційних заходів для Осіб в Центрі утворюються приймальна та реабілітаційна комісії, склад яких і положення про які затверджуються директором Центру.</w:t>
      </w:r>
    </w:p>
    <w:p w14:paraId="373DB5E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p>
    <w:p w14:paraId="5578EB9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9. Центр  має  право:</w:t>
      </w:r>
    </w:p>
    <w:p w14:paraId="1AF3A77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самостійно  визначати  форми  та  методи  роботи;</w:t>
      </w:r>
    </w:p>
    <w:p w14:paraId="106BB03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подавати  до  органів  державної  влади  та  органів  місцевого  самоврядування  запити  на  інформацію, необхідну  для  надання  соціальних  послуг;</w:t>
      </w:r>
    </w:p>
    <w:p w14:paraId="0E53BB65"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утворювати  робочі  групи, </w:t>
      </w:r>
      <w:proofErr w:type="spellStart"/>
      <w:r w:rsidRPr="00C3441E">
        <w:rPr>
          <w:rFonts w:ascii="Times New Roman" w:eastAsia="Times New Roman" w:hAnsi="Times New Roman" w:cs="Times New Roman"/>
          <w:sz w:val="28"/>
          <w:szCs w:val="28"/>
          <w:lang w:eastAsia="ru-RU"/>
        </w:rPr>
        <w:t>мультидисциплінарні</w:t>
      </w:r>
      <w:proofErr w:type="spellEnd"/>
      <w:r w:rsidRPr="00C3441E">
        <w:rPr>
          <w:rFonts w:ascii="Times New Roman" w:eastAsia="Times New Roman" w:hAnsi="Times New Roman" w:cs="Times New Roman"/>
          <w:sz w:val="28"/>
          <w:szCs w:val="28"/>
          <w:lang w:eastAsia="ru-RU"/>
        </w:rPr>
        <w:t xml:space="preserve">  команди  із  залученням  представників  установ, закладів, організацій  тощо, які  в  межах  компетенції  надають  допомогу  особам/сім’ям;</w:t>
      </w:r>
    </w:p>
    <w:p w14:paraId="3D48D8E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залучати  на  договірній  основі  підприємства, установи, організації, фізичних  осіб, волонтерів  до  надання  соціальних  послуг  у  відділеннях  Центру;</w:t>
      </w:r>
    </w:p>
    <w:p w14:paraId="2EB4D24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залучати  грошові  кошти  та  інші  ресурси (людські, матеріальні, інформаційні  тощо), необхідні  для  надання  соціальних  послуг;</w:t>
      </w:r>
    </w:p>
    <w:p w14:paraId="69F3E3E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отримувати в  установленому  порядку  гуманітарну  та  благодійну  допомогу, в тому  числі  із-за  кордону, яка  використовується  для  надання  допомоги  особам/сім’ям які  отримують  послуги  в  Центрі, та  поліпшення  матеріально-технічної  бази  установи.</w:t>
      </w:r>
    </w:p>
    <w:p w14:paraId="4C7A12C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10. Центр  провадить  діяльність  за  принципами:</w:t>
      </w:r>
    </w:p>
    <w:p w14:paraId="022ED5D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недискримінації, дотримання  прав  людини, прав  дитини  та  прав  осіб  з  інвалідністю;</w:t>
      </w:r>
    </w:p>
    <w:p w14:paraId="59CECE35"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гуманізму;</w:t>
      </w:r>
    </w:p>
    <w:p w14:paraId="6DC9A21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забезпечення  рівних  прав  та  можливостей  жінок  і  чоловіків;</w:t>
      </w:r>
    </w:p>
    <w:p w14:paraId="6B5B5CB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поваги  до  честі  та  гідності;</w:t>
      </w:r>
    </w:p>
    <w:p w14:paraId="2B0099BF"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толерантності;</w:t>
      </w:r>
    </w:p>
    <w:p w14:paraId="5116EFF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законності;</w:t>
      </w:r>
    </w:p>
    <w:p w14:paraId="78004CF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соціальної  справедливості;</w:t>
      </w:r>
    </w:p>
    <w:p w14:paraId="3E966E9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доступності  та  відкритості;</w:t>
      </w:r>
    </w:p>
    <w:p w14:paraId="2C1D40E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неупередженості  та  безпечності;</w:t>
      </w:r>
    </w:p>
    <w:p w14:paraId="794F40D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добровільності;</w:t>
      </w:r>
    </w:p>
    <w:p w14:paraId="70778C6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індивідуального  підходу;</w:t>
      </w:r>
    </w:p>
    <w:p w14:paraId="35519DC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комплексності;</w:t>
      </w:r>
    </w:p>
    <w:p w14:paraId="171F108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конфіденційності;</w:t>
      </w:r>
    </w:p>
    <w:p w14:paraId="1DCA8D4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максимальної  ефективності  та  прозорості  використання  надавачами  соціальних  послуг  бюджетних  та  інших  коштів;</w:t>
      </w:r>
    </w:p>
    <w:p w14:paraId="7E99812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забезпечення  високого  рівня  якості  соціальних  послуг.</w:t>
      </w:r>
    </w:p>
    <w:p w14:paraId="61FD8CA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11. Підставою  для  надання соціальних та реабілітаційних послуг є:</w:t>
      </w:r>
    </w:p>
    <w:p w14:paraId="57093BA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направлення  особи/сім’ї для  отримання  соціальних  та реабілітаційних послуг, видане  на підставі  відповідного  рішення  Відділу;</w:t>
      </w:r>
    </w:p>
    <w:p w14:paraId="18417757"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результати  оцінювання  потреб особи/сім’ї  у  соціальних  послугах.</w:t>
      </w:r>
    </w:p>
    <w:p w14:paraId="228C1501" w14:textId="77777777" w:rsidR="00C3441E" w:rsidRPr="00C3441E" w:rsidRDefault="00C3441E" w:rsidP="00C3441E">
      <w:pPr>
        <w:shd w:val="clear" w:color="auto" w:fill="FFFFFF"/>
        <w:spacing w:before="0" w:after="0" w:line="240" w:lineRule="auto"/>
        <w:ind w:firstLine="708"/>
        <w:jc w:val="both"/>
        <w:rPr>
          <w:rFonts w:ascii="Times New Roman" w:eastAsia="Calibri"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Рішення  Відділу  про  надання  послуг  особі/сім’ї  приймається  відповідно  до  Порядку  організації  надання  соціальних  послуг, затвердженого  Кабінетом  Міністрів  України </w:t>
      </w:r>
      <w:r w:rsidRPr="00C3441E">
        <w:rPr>
          <w:rFonts w:ascii="Times New Roman" w:eastAsia="Calibri" w:hAnsi="Times New Roman" w:cs="Times New Roman"/>
          <w:sz w:val="28"/>
          <w:szCs w:val="28"/>
          <w:lang w:eastAsia="ru-RU"/>
        </w:rPr>
        <w:t>та Порядку надання окремим категоріям осіб послуг із комплексної реабілітації (</w:t>
      </w:r>
      <w:proofErr w:type="spellStart"/>
      <w:r w:rsidRPr="00C3441E">
        <w:rPr>
          <w:rFonts w:ascii="Times New Roman" w:eastAsia="Calibri" w:hAnsi="Times New Roman" w:cs="Times New Roman"/>
          <w:sz w:val="28"/>
          <w:szCs w:val="28"/>
          <w:lang w:eastAsia="ru-RU"/>
        </w:rPr>
        <w:t>абілітації</w:t>
      </w:r>
      <w:proofErr w:type="spellEnd"/>
      <w:r w:rsidRPr="00C3441E">
        <w:rPr>
          <w:rFonts w:ascii="Times New Roman" w:eastAsia="Calibri" w:hAnsi="Times New Roman" w:cs="Times New Roman"/>
          <w:sz w:val="28"/>
          <w:szCs w:val="28"/>
          <w:lang w:eastAsia="ru-RU"/>
        </w:rPr>
        <w:t>)</w:t>
      </w:r>
      <w:r w:rsidRPr="00C3441E">
        <w:rPr>
          <w:rFonts w:ascii="Times New Roman" w:eastAsia="Times New Roman" w:hAnsi="Times New Roman" w:cs="Times New Roman"/>
          <w:sz w:val="28"/>
          <w:szCs w:val="28"/>
          <w:lang w:eastAsia="ru-RU"/>
        </w:rPr>
        <w:t xml:space="preserve"> затвердженого  Кабінетом  Міністрів  України</w:t>
      </w:r>
      <w:r w:rsidRPr="00C3441E">
        <w:rPr>
          <w:rFonts w:ascii="Times New Roman" w:eastAsia="Calibri" w:hAnsi="Times New Roman" w:cs="Times New Roman"/>
          <w:sz w:val="28"/>
          <w:szCs w:val="28"/>
          <w:lang w:eastAsia="ru-RU"/>
        </w:rPr>
        <w:t>.</w:t>
      </w:r>
    </w:p>
    <w:p w14:paraId="730E9D6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12. Центр  очолює  директор, якого  призначає  на  посаду  (на  конкурсній  основі  за  контрактом)  та  звільняє  з  посади  засновник.</w:t>
      </w:r>
    </w:p>
    <w:p w14:paraId="12B8802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13. Директор  Центру:</w:t>
      </w:r>
    </w:p>
    <w:p w14:paraId="4B196A5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організовує  роботу  Центру, персонально  відповідає  за  виконання  завдань  Центру, визначає  ступінь  відповідальності  працівників;</w:t>
      </w:r>
    </w:p>
    <w:p w14:paraId="2911E72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здійснює  контроль  за  повнотою  та  якістю  надання  соціальних  послуг  особам/сім’ям  відповідно  до  державних  стандартів  і  нормативів;</w:t>
      </w:r>
    </w:p>
    <w:p w14:paraId="2EDD583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здійснює  контроль  за  повнотою  та  якістю  надання  реабілітаційних послуг;  </w:t>
      </w:r>
    </w:p>
    <w:p w14:paraId="7C8E5E1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своєчасне  подання  звітності  про  роботу  Центру;</w:t>
      </w:r>
    </w:p>
    <w:p w14:paraId="7CBD95D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затверджує  положення  про  відділення;</w:t>
      </w:r>
    </w:p>
    <w:p w14:paraId="1029429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затверджує  посадові  інструкції  працівників;</w:t>
      </w:r>
    </w:p>
    <w:p w14:paraId="19EBDE8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призначає  в  установленому  порядку  на  посади  та  звільняє  з  посад  працівників;</w:t>
      </w:r>
    </w:p>
    <w:p w14:paraId="08C5258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затверджує  правила  внутрішнього  розпорядку  Центру  та  контролює  їх  виконання;</w:t>
      </w:r>
    </w:p>
    <w:p w14:paraId="0E3CA9BF"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видає  відповідно  до  компетенції  накази  та  розпорядження, організовує  та  контролює  їх  виконання;</w:t>
      </w:r>
    </w:p>
    <w:p w14:paraId="4848BCB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укладає  договори, діє  від  імені  Центру  і  представляє  його  інтереси;</w:t>
      </w:r>
    </w:p>
    <w:p w14:paraId="297D428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  засобом, спеціальними  засобами  для  догляду  і  самообслуговування;</w:t>
      </w:r>
    </w:p>
    <w:p w14:paraId="456EF54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проведення  атестації  працівників  в  порядку, визначеному  законодавством, та  сприяє підвищенню  їх  кваліфікації;</w:t>
      </w:r>
    </w:p>
    <w:p w14:paraId="4CC4D81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14:paraId="36A3041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здійснює  інші  повноваження, передбачені  законодавством.</w:t>
      </w:r>
    </w:p>
    <w:p w14:paraId="26E1758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14. Положення  про  Центр, кошторис  і  штатний  розпис  Центру  затверджуються  відповідно  до  законодавства.</w:t>
      </w:r>
    </w:p>
    <w:p w14:paraId="326656D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Типовий  штатний  норматив  чисельності  працівників  Центру  затверджується  засновником  згідно  вимог  чинного  законодавства.</w:t>
      </w:r>
    </w:p>
    <w:p w14:paraId="1B1F5D8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Посади, не  передбачені  нормативами, та  їх  чисельність  вводяться  залежно  від  вимог  державних  стандартів  соціальних  послуг  та  умов  надання  соціальних  послуг  працівниками  Центру  за  погодженням  із  засновником.</w:t>
      </w:r>
    </w:p>
    <w:p w14:paraId="1D54374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15. Утримання  Центру  забезпечується  за  рахунок:</w:t>
      </w:r>
    </w:p>
    <w:p w14:paraId="42D93E7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коштів, передбачених  у  бюджеті Сіверської міської об’єднаної територіальної громади, у  тому  числі  за  рахунок  коштів, які  відповідно  до  Бюджетного  кодексу  України  виділяються  на  соціальний  захист  та  соціальне  забезпечення  і  враховуються  під  час  визначення  обсягу  міжбюджетних  трансфертів;</w:t>
      </w:r>
    </w:p>
    <w:p w14:paraId="233F14E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інших  джерел, не  заборонених  законодавством: благодійних  внесків  юридичних  та  фізичних  осіб; коштів  від  надання  платних  соціальних  послуг  та ін.</w:t>
      </w:r>
    </w:p>
    <w:p w14:paraId="4610E2E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Доходи (прибутки) Центру використовуються виключно для фінансування видатків на утримання установи, реалізації мети  (цілей, завдань) та напрямів діяльності,  визначених  його  установчими документами.</w:t>
      </w:r>
    </w:p>
    <w:p w14:paraId="10DE096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16. Соціальні  послуги  надаються  Центром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w:t>
      </w:r>
    </w:p>
    <w:p w14:paraId="311C229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Розмір  плати  за  соціальні  послуги  встановлюється  Центром  у  визначеному  законодавством  порядком (Постанова  КМУ  від  14.01.2004 року № 12, постанови  КМУ  від  09.04.2005 року  № 268) і  затверджується  його  директором.</w:t>
      </w:r>
    </w:p>
    <w:p w14:paraId="1F68CB9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Кошти, що  надходять  від  надання  платних  соціальних  послуг, використовуються  в  установленому  законодавством  порядку.</w:t>
      </w:r>
    </w:p>
    <w:p w14:paraId="1256F83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У виняткових випадках громадяни похилого віку, що мають рідних, які повинні забезпечити їм догляд і допомогу, можуть звільнятися від плати за надання соціальних послуг у разі, коли такі рідні належать до малозабезпечених осіб і отримують державну соціальну допомогу в установленому законодавством порядку, залежні від психоактивних речовин, перебувають у місцях позбавлення волі тощо. Для цього засновник самостійно або через утворену ним комісію приймає рішення про звільнення громадян від зазначеної плати.</w:t>
      </w:r>
    </w:p>
    <w:p w14:paraId="2D7CE45E"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17. Умови  оплати  праці, тривалість  робочого  часу  та  відпусток  працівників  Центру  встановлюються  відповідно  до вимог чинного  законодавства, передбачених  для  працівників  закладів, установ соціального  обслуговування (надання  соціальних  послуг) та установ з </w:t>
      </w:r>
      <w:r w:rsidRPr="00C3441E">
        <w:rPr>
          <w:rFonts w:ascii="Times New Roman" w:eastAsia="Calibri" w:hAnsi="Times New Roman" w:cs="Times New Roman"/>
          <w:color w:val="000000"/>
          <w:sz w:val="28"/>
          <w:szCs w:val="28"/>
          <w:shd w:val="clear" w:color="auto" w:fill="FFFFFF"/>
          <w:lang w:eastAsia="ru-RU"/>
        </w:rPr>
        <w:t>комплексної реабілітації для осіб з інвалідністю</w:t>
      </w:r>
      <w:r w:rsidRPr="00C3441E">
        <w:rPr>
          <w:rFonts w:ascii="Times New Roman" w:eastAsia="Times New Roman" w:hAnsi="Times New Roman" w:cs="Times New Roman"/>
          <w:sz w:val="28"/>
          <w:szCs w:val="28"/>
          <w:lang w:eastAsia="ru-RU"/>
        </w:rPr>
        <w:t>.</w:t>
      </w:r>
    </w:p>
    <w:p w14:paraId="2B51BF3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  урахуванням  потреб  та  можливостей  Сіверської  територіальної  громади  у  Центрі  може  бути  запроваджено  підсумований  облік  робочого  часу  відповідно  до  норм  Кодексу  законів  про  працю.</w:t>
      </w:r>
    </w:p>
    <w:p w14:paraId="7A209AD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18. Центр  забезпечує  для  працівників, які  надають  реабілітаційні та соціальні  послуги:</w:t>
      </w:r>
    </w:p>
    <w:p w14:paraId="4FE1BE84"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створення  належних  умов  для  професійної  діяльності (у  тому  числі  підвищення  кваліфікації, </w:t>
      </w:r>
      <w:proofErr w:type="spellStart"/>
      <w:r w:rsidRPr="00C3441E">
        <w:rPr>
          <w:rFonts w:ascii="Times New Roman" w:eastAsia="Times New Roman" w:hAnsi="Times New Roman" w:cs="Times New Roman"/>
          <w:sz w:val="28"/>
          <w:szCs w:val="28"/>
          <w:lang w:eastAsia="ru-RU"/>
        </w:rPr>
        <w:t>супервізії</w:t>
      </w:r>
      <w:proofErr w:type="spellEnd"/>
      <w:r w:rsidRPr="00C3441E">
        <w:rPr>
          <w:rFonts w:ascii="Times New Roman" w:eastAsia="Times New Roman" w:hAnsi="Times New Roman" w:cs="Times New Roman"/>
          <w:sz w:val="28"/>
          <w:szCs w:val="28"/>
          <w:lang w:eastAsia="ru-RU"/>
        </w:rPr>
        <w:t>);</w:t>
      </w:r>
    </w:p>
    <w:p w14:paraId="2256AAA4"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проведення  профілактичного  медичного  огляду;</w:t>
      </w:r>
    </w:p>
    <w:p w14:paraId="71DD238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захист  професійної  честі, гідності  та  ділової  репутації, зокрема  в  судовому  порядку;</w:t>
      </w:r>
    </w:p>
    <w:p w14:paraId="4BA7E21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14:paraId="029A025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створення  безпечних  умов  праці.</w:t>
      </w:r>
    </w:p>
    <w:p w14:paraId="6958D05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19. Ведення  діловодства  та  статистичної  звітності  у Центрі здійснюється  відповідно  до  законодавства.</w:t>
      </w:r>
    </w:p>
    <w:p w14:paraId="0F3CB84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Прийом  громадян  зі  зверненнями, пропозиціями  та  скаргами  проводиться  директором  Центру  за  затвердженим  графіком  відповідно  до  законодавства (ст. 14, 15, 16 Закону  України «Про  звернення  громадян»).</w:t>
      </w:r>
    </w:p>
    <w:p w14:paraId="2776482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Діловодство  за  зверненнями  громадян  у  Центрі  ведеться  окремо  від  інших  видів  діловодства.</w:t>
      </w:r>
    </w:p>
    <w:p w14:paraId="7FBA90C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Інформаційна  діяльність  Центру  забезпечується  дотриманням  законодавства  у  сфері  соціального  захисту  населення  та  полягає  у  наданні  консультацій  особам, які  звернулися  до  Центру, з  питань  надання  соціальної  допомоги, соціальних, реабілітаційних  послуг  та  процедури  її  призначення.      </w:t>
      </w:r>
    </w:p>
    <w:p w14:paraId="3351EEC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Ведення  бухгалтерського  обліку  Центру  здійснюється  відділом  з  питань  обліку  та  звітності  виконкому  Сіверської  міської  ради  відповідно  до  законодавства.</w:t>
      </w:r>
    </w:p>
    <w:p w14:paraId="6941135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20. Моніторинг  та  оцінювання  якості  соціальних та реабілітаційних послуг  у  Центрі  проводиться  відповідно  до  законодавства. </w:t>
      </w:r>
    </w:p>
    <w:p w14:paraId="008FD76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xml:space="preserve">Контроль  за  додержанням  Центром  вимог  законодавства  у  сфері  надання  соціальних та реабілітаційних послуг  здійснюється  в  порядку, визначеному  Кабінетом  Міністрів  України. </w:t>
      </w:r>
    </w:p>
    <w:p w14:paraId="294792B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Для визначення  внутрішньої  оцінки  якості  надання  соціальних послуг  особам/сім’ям, реабілітаційних послуг у  Центрі  організовується  система  заходів  з  проведення  моніторингу  та  внутрішнього контролю за  якістю  надання  послуг.  </w:t>
      </w:r>
    </w:p>
    <w:p w14:paraId="39D43978"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21. Центр  володіє  та  користується  майном, яке  передано  йому  на  праві  оперативного  управління  засновником, юридичними  та  фізичними  особами, а  також  майном, придбаним  за  рахунок  коштів  місцевих  бюджетів  та  інших  джерел, не  заборонених  законодавством.</w:t>
      </w:r>
    </w:p>
    <w:p w14:paraId="1DAD7E6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Центр  має  право  на  придбання  та  оренду  обладнання, необхідного  для  забезпечення  функціонування  Центру.</w:t>
      </w:r>
    </w:p>
    <w:p w14:paraId="23D73AC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22. 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14:paraId="12F73D8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23.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будівлі  установи  та  приміщень  обслуговування, безперешкодного  переміщення  прилеглою  до  станови  територією  та  всередині  будівлі, своєчасного  отримання  інформації, яка  допомагає  орієнтуватися  в  просторі, відповідно  до  вимог, установлених  ДБН В.2.2 40:2018 «</w:t>
      </w:r>
      <w:proofErr w:type="spellStart"/>
      <w:r w:rsidRPr="00C3441E">
        <w:rPr>
          <w:rFonts w:ascii="Times New Roman" w:eastAsia="Times New Roman" w:hAnsi="Times New Roman" w:cs="Times New Roman"/>
          <w:sz w:val="28"/>
          <w:szCs w:val="28"/>
          <w:lang w:eastAsia="ru-RU"/>
        </w:rPr>
        <w:t>Інклюзивність</w:t>
      </w:r>
      <w:proofErr w:type="spellEnd"/>
      <w:r w:rsidRPr="00C3441E">
        <w:rPr>
          <w:rFonts w:ascii="Times New Roman" w:eastAsia="Times New Roman" w:hAnsi="Times New Roman" w:cs="Times New Roman"/>
          <w:sz w:val="28"/>
          <w:szCs w:val="28"/>
          <w:lang w:eastAsia="ru-RU"/>
        </w:rPr>
        <w:t xml:space="preserve">  будівель  і  споруд. Основні  положення» та  ДБН  В.2.2-9:2018 Громадські  будинки  та  споруди. Основні  положення», згідно  з  якими:</w:t>
      </w:r>
    </w:p>
    <w:p w14:paraId="31FF942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  відкритих  індивідуальних  стоянках  біля  установи  потрібно  виділяти  не менше  ніж  10  відсотків  місць (але  не  менше  ніж  одне  місце)  для  транспорту  осіб  з  інвалідністю, які  мають  бути  позначені  дорожніми  знаками  та  горизонтальною  розміткою  з  піктограмами  міжнародного  символу  доступності  відповідно  до  Правил  дорожнього  руху;</w:t>
      </w:r>
    </w:p>
    <w:p w14:paraId="34E41DB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покриття  пішохідних  доріжок, тротуарів  і  пандусів  має  бути  рівним, застосування  насипних  або  </w:t>
      </w:r>
      <w:proofErr w:type="spellStart"/>
      <w:r w:rsidRPr="00C3441E">
        <w:rPr>
          <w:rFonts w:ascii="Times New Roman" w:eastAsia="Times New Roman" w:hAnsi="Times New Roman" w:cs="Times New Roman"/>
          <w:sz w:val="28"/>
          <w:szCs w:val="28"/>
          <w:lang w:eastAsia="ru-RU"/>
        </w:rPr>
        <w:t>крупноструктурних</w:t>
      </w:r>
      <w:proofErr w:type="spellEnd"/>
      <w:r w:rsidRPr="00C3441E">
        <w:rPr>
          <w:rFonts w:ascii="Times New Roman" w:eastAsia="Times New Roman" w:hAnsi="Times New Roman" w:cs="Times New Roman"/>
          <w:sz w:val="28"/>
          <w:szCs w:val="28"/>
          <w:lang w:eastAsia="ru-RU"/>
        </w:rPr>
        <w:t xml:space="preserve">  матеріалів, що  перешкоджають  пересуванню  на  кріслах  колісних  або  з  милицями, не  допускається;</w:t>
      </w:r>
    </w:p>
    <w:p w14:paraId="2E541AF8"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безперешкодний  доступ  з  ганку  до  приміщень  першого  поверху  будівлі  забезпечується  облаштуванням  пандуса – суцільної  похилої  площини, яка  з’єднує  дві  різновисокі  горизонтальні  поверхні  та  облаштовується  для  переміщення  колісних  засобів  і  людей  з  однієї  поверхні  на  іншу;</w:t>
      </w:r>
    </w:p>
    <w:p w14:paraId="6B9B65BF"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нахил  пандусів  на  шляхах  руху  і  біля  входу  до  будівлі  має  становити  не  більше  ніж  8  відсотків (1:12), уздовж  обох  боків  усіх  сходів  і  пандусів  необхідно  встановлювати  огорожу  з  поручнями, поручні  пандусів  потрібно розташовувати  на  висоті  0,7  і  0,9  метра, завершальні  частини  поручнів  мають  бути  продовжені  по  горизонталі  на  0,3 метра (як  вгорі  так  і  внизу);</w:t>
      </w:r>
    </w:p>
    <w:p w14:paraId="439B3F6E"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у  разі  неможливості  облаштування  пандуса  потрібно  застосовувати  розумне  пристосування  у  вигляді  піднімальних  пристроїв  згідно  з  вимогами  ДСТУ EN 81-70, ДСТУ  ISO9386-1, ДСТУ  ISO9386-2;</w:t>
      </w:r>
    </w:p>
    <w:p w14:paraId="35DD404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всі  приміщення  мають  бути  доступними  для  осіб  з  інвалідністю  та  інших  маломобільних  груп  населення, при  розміщенні  приміщень  у  будівлі  на  два  поверхи, крім  сходів, необхідно  передбачати  пандуси, ліфти згідно  з  вимогами  ДСТУ EN 81-70, піднімальні  платформи, вертикальні  підйомники  згідно  з  вимогами  ДСТУ  ISO9386-1,  ДСТУ  ISO9386-2  або  інші  пристрої  для  переміщення;</w:t>
      </w:r>
    </w:p>
    <w:p w14:paraId="03F8553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дверні  отвори  в  приміщенні  мають  бути  без  порогів  і  перепадів  висот  підлоги, ширина  дверних  отворів  і  відкритих  отворів  у  стіні, а  також  виходів  з  приміщення  на  сходову  клітку  має  становити  не  менше  ніж  0,9 метра;</w:t>
      </w:r>
    </w:p>
    <w:p w14:paraId="68E9DBE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санітарно-гігієнічні  приміщення  мають  бути  розраховані  на  осіб  з  інвалідністю  та  інші  маломобільні  групи  населення;</w:t>
      </w:r>
    </w:p>
    <w:p w14:paraId="6EA5D3E1"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  туалетах  загального  користування (окремо  для  кожного  полу) потрібно передбачити  універсальну  кабіну  з  можливістю  заїзду  до неї  та  переміщення  в  ній  осіб  у  кріслах  колісних;</w:t>
      </w:r>
    </w:p>
    <w:p w14:paraId="6ABE49F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шляхи  руху  до  будівлі  установи  та  її  територія  мають  відповідати  умовам  безперешкодного  пересування  для  осіб  з  інвалідністю  та  інших  маломобільних  груп  населення, а  також  обладнані  засобами  орієнтування  та  інформаційної  підтримки;</w:t>
      </w:r>
    </w:p>
    <w:p w14:paraId="2128398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будівля  та  приміщення, вхідні  вузли  і  шляхи  руху  мають  бути  оснащені  засобами  орієнтування  та  інформування  для  осіб  з  порушеннями  зору (зокрема  тактильні  та  візуальні  елементи  доступності, позначення  кольором  сходинок, порогів, елементів  обладнання, прозорих  елементів  конструкцій, інших  об’єктів)  та  для  осіб  з  порушеннями  слуху (зокрема  інформаційні  термінали, екрани, табло  з написами у  вигляді  рухомого рядка, пристрої  для  забезпечення  текстового  або  </w:t>
      </w:r>
      <w:proofErr w:type="spellStart"/>
      <w:r w:rsidRPr="00C3441E">
        <w:rPr>
          <w:rFonts w:ascii="Times New Roman" w:eastAsia="Times New Roman" w:hAnsi="Times New Roman" w:cs="Times New Roman"/>
          <w:sz w:val="28"/>
          <w:szCs w:val="28"/>
          <w:lang w:eastAsia="ru-RU"/>
        </w:rPr>
        <w:t>відеозв’язку</w:t>
      </w:r>
      <w:proofErr w:type="spellEnd"/>
      <w:r w:rsidRPr="00C3441E">
        <w:rPr>
          <w:rFonts w:ascii="Times New Roman" w:eastAsia="Times New Roman" w:hAnsi="Times New Roman" w:cs="Times New Roman"/>
          <w:sz w:val="28"/>
          <w:szCs w:val="28"/>
          <w:lang w:eastAsia="ru-RU"/>
        </w:rPr>
        <w:t>, оснащення  спеціальними  персональними  приладами  підсилення  звуку), у  тому  числі  з  урахуванням  положень  ДСТУ-Н Б В.2.2-31:2011 «Настанова  з  облаштування  будинків  і  споруд  цивільного  призначення  елементами  доступності  для  осіб    вадами  зору  та  слуху»  та  ДСТУ  Б  ISO21542:2013  «Будинки  і  споруди. Доступність  і  зручність  використання  побудованого  життєвого  середовища».</w:t>
      </w:r>
    </w:p>
    <w:p w14:paraId="1F33139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Якщо  діючі  об’єкти  неможливо  повністю  пристосувати   для  потреб  осіб  з  інвалідністю, забезпечується  їх  розумне  пристосування  відповідно  до  частини  другої  статті  27  Закону  України  «Про  основи  соціальної  захищеності  осіб  з  інвалідністю  в  Україні».</w:t>
      </w:r>
    </w:p>
    <w:p w14:paraId="05830F6D"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24. Центр  є  юридичною  особою, рахунки  в  органах  Казначейства (на  платні  послуги,  на  благодійні  внески), печатку  із  своїм  найменуванням, штамп  та  бланки.</w:t>
      </w:r>
    </w:p>
    <w:p w14:paraId="0FF3895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25. Положення  про  Центр  та  його  структура  затверджується  сесією  Сіверської  міської  ради  Бахмутського  району  Донецької  області</w:t>
      </w:r>
    </w:p>
    <w:p w14:paraId="13FC36ED" w14:textId="2F9D8506" w:rsidR="00C3441E" w:rsidRPr="00C3441E" w:rsidRDefault="00C3441E" w:rsidP="00415351">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26. Це Положення набирає чинності з моменту його підписання. Зміни та доповнення до Положення вносяться в порядку, визначеному чинним законодавством України</w:t>
      </w:r>
      <w:r w:rsidRPr="00C3441E">
        <w:rPr>
          <w:rFonts w:ascii="Times New Roman" w:eastAsia="Times New Roman" w:hAnsi="Times New Roman" w:cs="Times New Roman"/>
          <w:sz w:val="28"/>
          <w:szCs w:val="28"/>
          <w:lang w:eastAsia="uk-UA"/>
        </w:rPr>
        <w:t xml:space="preserve"> </w:t>
      </w:r>
      <w:r w:rsidR="007B4179">
        <w:rPr>
          <w:rFonts w:ascii="Times New Roman" w:eastAsia="Times New Roman" w:hAnsi="Times New Roman" w:cs="Times New Roman"/>
          <w:sz w:val="28"/>
          <w:szCs w:val="28"/>
          <w:lang w:eastAsia="ru-RU"/>
        </w:rPr>
        <w:t xml:space="preserve"> </w:t>
      </w:r>
    </w:p>
    <w:p w14:paraId="4DD3CF21" w14:textId="77777777" w:rsidR="00C3441E" w:rsidRPr="00C3441E" w:rsidRDefault="00C3441E" w:rsidP="00C3441E">
      <w:pPr>
        <w:tabs>
          <w:tab w:val="left" w:pos="4080"/>
        </w:tabs>
        <w:spacing w:before="0" w:after="0" w:line="240" w:lineRule="auto"/>
        <w:rPr>
          <w:rFonts w:ascii="Times New Roman" w:eastAsia="Times New Roman" w:hAnsi="Times New Roman" w:cs="Times New Roman"/>
          <w:sz w:val="28"/>
          <w:szCs w:val="28"/>
          <w:lang w:eastAsia="ru-RU"/>
        </w:rPr>
      </w:pPr>
    </w:p>
    <w:p w14:paraId="51BE0532" w14:textId="77777777" w:rsidR="00C3441E" w:rsidRPr="00C3441E" w:rsidRDefault="00C3441E" w:rsidP="00C3441E">
      <w:pPr>
        <w:tabs>
          <w:tab w:val="left" w:pos="4080"/>
        </w:tabs>
        <w:spacing w:before="0" w:after="0" w:line="240" w:lineRule="auto"/>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Додаток 2                                              </w:t>
      </w:r>
    </w:p>
    <w:p w14:paraId="01DA31B3"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до рішення міської ради </w:t>
      </w:r>
    </w:p>
    <w:p w14:paraId="35C18E2F" w14:textId="1AADD157" w:rsidR="00B51B49" w:rsidRDefault="00C3441E" w:rsidP="00B51B49">
      <w:pPr>
        <w:tabs>
          <w:tab w:val="left" w:pos="4080"/>
        </w:tabs>
        <w:spacing w:before="0" w:after="0" w:line="240" w:lineRule="auto"/>
        <w:ind w:left="5103"/>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_</w:t>
      </w:r>
      <w:r w:rsidR="00B51B49">
        <w:rPr>
          <w:rFonts w:ascii="Times New Roman" w:eastAsia="Times New Roman" w:hAnsi="Times New Roman" w:cs="Times New Roman"/>
          <w:sz w:val="28"/>
          <w:szCs w:val="28"/>
          <w:lang w:eastAsia="ru-RU"/>
        </w:rPr>
        <w:t>21.10.2021</w:t>
      </w:r>
      <w:r w:rsidRPr="00C3441E">
        <w:rPr>
          <w:rFonts w:ascii="Times New Roman" w:eastAsia="Times New Roman" w:hAnsi="Times New Roman" w:cs="Times New Roman"/>
          <w:sz w:val="28"/>
          <w:szCs w:val="28"/>
          <w:lang w:eastAsia="ru-RU"/>
        </w:rPr>
        <w:t>_№</w:t>
      </w:r>
      <w:r w:rsidR="00B51B49">
        <w:rPr>
          <w:rFonts w:ascii="Times New Roman" w:eastAsia="Times New Roman" w:hAnsi="Times New Roman" w:cs="Times New Roman"/>
          <w:sz w:val="28"/>
          <w:szCs w:val="28"/>
          <w:lang w:eastAsia="ru-RU"/>
        </w:rPr>
        <w:t xml:space="preserve"> 8/18-324</w:t>
      </w:r>
    </w:p>
    <w:p w14:paraId="6F0B76FA" w14:textId="2D4E73E9" w:rsidR="00C3441E" w:rsidRPr="00C3441E" w:rsidRDefault="00C3441E" w:rsidP="00B51B49">
      <w:pPr>
        <w:tabs>
          <w:tab w:val="left" w:pos="4080"/>
        </w:tabs>
        <w:spacing w:before="0" w:after="0" w:line="240" w:lineRule="auto"/>
        <w:ind w:left="5103"/>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СТРУКТУРА</w:t>
      </w:r>
    </w:p>
    <w:p w14:paraId="25E03F25" w14:textId="77777777" w:rsidR="00C3441E" w:rsidRPr="00C3441E" w:rsidRDefault="00C3441E" w:rsidP="00C3441E">
      <w:pPr>
        <w:tabs>
          <w:tab w:val="left" w:pos="4080"/>
        </w:tabs>
        <w:spacing w:before="0" w:after="0" w:line="240" w:lineRule="auto"/>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Комунальної установи «Центр надання соціальних послуг»</w:t>
      </w:r>
    </w:p>
    <w:p w14:paraId="26E33EB1" w14:textId="77777777" w:rsidR="00C3441E" w:rsidRPr="00C3441E" w:rsidRDefault="00C3441E" w:rsidP="00C3441E">
      <w:pPr>
        <w:tabs>
          <w:tab w:val="left" w:pos="4080"/>
        </w:tabs>
        <w:spacing w:before="0" w:after="0" w:line="240" w:lineRule="auto"/>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 Сіверської міської ради Бахмутського району Донецької області</w:t>
      </w:r>
    </w:p>
    <w:p w14:paraId="76E8D461" w14:textId="77777777" w:rsidR="00C3441E" w:rsidRPr="00C3441E" w:rsidRDefault="00C3441E" w:rsidP="00C3441E">
      <w:pPr>
        <w:tabs>
          <w:tab w:val="left" w:pos="4080"/>
        </w:tabs>
        <w:spacing w:before="0" w:after="0" w:line="240" w:lineRule="auto"/>
        <w:rPr>
          <w:rFonts w:ascii="Times New Roman" w:eastAsia="Times New Roman" w:hAnsi="Times New Roman" w:cs="Times New Roman"/>
          <w:color w:val="000000"/>
          <w:sz w:val="28"/>
          <w:szCs w:val="28"/>
          <w:lang w:eastAsia="ru-RU"/>
        </w:rPr>
      </w:pPr>
    </w:p>
    <w:p w14:paraId="5D288366" w14:textId="77777777" w:rsidR="00C3441E" w:rsidRPr="00C3441E" w:rsidRDefault="00C3441E" w:rsidP="00C3441E">
      <w:pPr>
        <w:tabs>
          <w:tab w:val="left" w:pos="4080"/>
        </w:tabs>
        <w:spacing w:before="0" w:after="0" w:line="240" w:lineRule="auto"/>
        <w:rPr>
          <w:rFonts w:ascii="Times New Roman" w:eastAsia="Times New Roman" w:hAnsi="Times New Roman" w:cs="Times New Roman"/>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9"/>
        <w:gridCol w:w="6562"/>
        <w:gridCol w:w="2004"/>
      </w:tblGrid>
      <w:tr w:rsidR="00C3441E" w:rsidRPr="00C3441E" w14:paraId="0913D3CA" w14:textId="77777777" w:rsidTr="00FD08A6">
        <w:tc>
          <w:tcPr>
            <w:tcW w:w="779" w:type="dxa"/>
            <w:tcBorders>
              <w:top w:val="single" w:sz="4" w:space="0" w:color="auto"/>
              <w:left w:val="single" w:sz="4" w:space="0" w:color="auto"/>
              <w:bottom w:val="single" w:sz="4" w:space="0" w:color="auto"/>
              <w:right w:val="single" w:sz="4" w:space="0" w:color="auto"/>
            </w:tcBorders>
            <w:hideMark/>
          </w:tcPr>
          <w:p w14:paraId="7645CB20"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 xml:space="preserve">№№ </w:t>
            </w:r>
            <w:proofErr w:type="spellStart"/>
            <w:r w:rsidRPr="00C3441E">
              <w:rPr>
                <w:rFonts w:ascii="Times New Roman" w:eastAsia="Times New Roman" w:hAnsi="Times New Roman" w:cs="Times New Roman"/>
                <w:b/>
                <w:sz w:val="28"/>
                <w:szCs w:val="28"/>
                <w:lang w:eastAsia="ru-RU"/>
              </w:rPr>
              <w:t>п.п</w:t>
            </w:r>
            <w:proofErr w:type="spellEnd"/>
          </w:p>
        </w:tc>
        <w:tc>
          <w:tcPr>
            <w:tcW w:w="6562" w:type="dxa"/>
            <w:tcBorders>
              <w:top w:val="single" w:sz="4" w:space="0" w:color="auto"/>
              <w:left w:val="single" w:sz="4" w:space="0" w:color="auto"/>
              <w:bottom w:val="single" w:sz="4" w:space="0" w:color="auto"/>
              <w:right w:val="single" w:sz="4" w:space="0" w:color="auto"/>
            </w:tcBorders>
            <w:hideMark/>
          </w:tcPr>
          <w:p w14:paraId="6E8E7A1E"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Посада</w:t>
            </w:r>
          </w:p>
        </w:tc>
        <w:tc>
          <w:tcPr>
            <w:tcW w:w="2004" w:type="dxa"/>
            <w:tcBorders>
              <w:top w:val="single" w:sz="4" w:space="0" w:color="auto"/>
              <w:left w:val="single" w:sz="4" w:space="0" w:color="auto"/>
              <w:bottom w:val="single" w:sz="4" w:space="0" w:color="auto"/>
              <w:right w:val="single" w:sz="4" w:space="0" w:color="auto"/>
            </w:tcBorders>
            <w:hideMark/>
          </w:tcPr>
          <w:p w14:paraId="6AEFB586"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Кількість штатних одиниць</w:t>
            </w:r>
          </w:p>
        </w:tc>
      </w:tr>
      <w:tr w:rsidR="00C3441E" w:rsidRPr="00C3441E" w14:paraId="093CA041"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58B0947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Апарат ЦНСП</w:t>
            </w:r>
          </w:p>
        </w:tc>
      </w:tr>
      <w:tr w:rsidR="00C3441E" w:rsidRPr="00C3441E" w14:paraId="3515C9E6" w14:textId="77777777" w:rsidTr="00FD08A6">
        <w:tc>
          <w:tcPr>
            <w:tcW w:w="779" w:type="dxa"/>
            <w:tcBorders>
              <w:top w:val="single" w:sz="4" w:space="0" w:color="auto"/>
              <w:left w:val="single" w:sz="4" w:space="0" w:color="auto"/>
              <w:bottom w:val="single" w:sz="4" w:space="0" w:color="auto"/>
              <w:right w:val="single" w:sz="4" w:space="0" w:color="auto"/>
            </w:tcBorders>
            <w:hideMark/>
          </w:tcPr>
          <w:p w14:paraId="75DC9D3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c>
          <w:tcPr>
            <w:tcW w:w="6562" w:type="dxa"/>
            <w:tcBorders>
              <w:top w:val="single" w:sz="4" w:space="0" w:color="auto"/>
              <w:left w:val="single" w:sz="4" w:space="0" w:color="auto"/>
              <w:bottom w:val="single" w:sz="4" w:space="0" w:color="auto"/>
              <w:right w:val="single" w:sz="4" w:space="0" w:color="auto"/>
            </w:tcBorders>
            <w:hideMark/>
          </w:tcPr>
          <w:p w14:paraId="2B889C1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Директор </w:t>
            </w:r>
          </w:p>
        </w:tc>
        <w:tc>
          <w:tcPr>
            <w:tcW w:w="2004" w:type="dxa"/>
            <w:tcBorders>
              <w:top w:val="single" w:sz="4" w:space="0" w:color="auto"/>
              <w:left w:val="single" w:sz="4" w:space="0" w:color="auto"/>
              <w:bottom w:val="single" w:sz="4" w:space="0" w:color="auto"/>
              <w:right w:val="single" w:sz="4" w:space="0" w:color="auto"/>
            </w:tcBorders>
            <w:hideMark/>
          </w:tcPr>
          <w:p w14:paraId="32D87539"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50399AD6" w14:textId="77777777" w:rsidTr="00FD08A6">
        <w:tc>
          <w:tcPr>
            <w:tcW w:w="779" w:type="dxa"/>
            <w:tcBorders>
              <w:top w:val="single" w:sz="4" w:space="0" w:color="auto"/>
              <w:left w:val="single" w:sz="4" w:space="0" w:color="auto"/>
              <w:bottom w:val="single" w:sz="4" w:space="0" w:color="auto"/>
              <w:right w:val="single" w:sz="4" w:space="0" w:color="auto"/>
            </w:tcBorders>
          </w:tcPr>
          <w:p w14:paraId="1FEF4D4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w:t>
            </w:r>
          </w:p>
        </w:tc>
        <w:tc>
          <w:tcPr>
            <w:tcW w:w="6562" w:type="dxa"/>
            <w:tcBorders>
              <w:top w:val="single" w:sz="4" w:space="0" w:color="auto"/>
              <w:left w:val="single" w:sz="4" w:space="0" w:color="auto"/>
              <w:bottom w:val="single" w:sz="4" w:space="0" w:color="auto"/>
              <w:right w:val="single" w:sz="4" w:space="0" w:color="auto"/>
            </w:tcBorders>
          </w:tcPr>
          <w:p w14:paraId="3A73822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Соціальний менеджер</w:t>
            </w:r>
          </w:p>
        </w:tc>
        <w:tc>
          <w:tcPr>
            <w:tcW w:w="2004" w:type="dxa"/>
            <w:tcBorders>
              <w:top w:val="single" w:sz="4" w:space="0" w:color="auto"/>
              <w:left w:val="single" w:sz="4" w:space="0" w:color="auto"/>
              <w:bottom w:val="single" w:sz="4" w:space="0" w:color="auto"/>
              <w:right w:val="single" w:sz="4" w:space="0" w:color="auto"/>
            </w:tcBorders>
          </w:tcPr>
          <w:p w14:paraId="7C547C83"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74DBA67A" w14:textId="77777777" w:rsidTr="00FD08A6">
        <w:tc>
          <w:tcPr>
            <w:tcW w:w="779" w:type="dxa"/>
            <w:tcBorders>
              <w:top w:val="single" w:sz="4" w:space="0" w:color="auto"/>
              <w:left w:val="single" w:sz="4" w:space="0" w:color="auto"/>
              <w:bottom w:val="single" w:sz="4" w:space="0" w:color="auto"/>
              <w:right w:val="single" w:sz="4" w:space="0" w:color="auto"/>
            </w:tcBorders>
          </w:tcPr>
          <w:p w14:paraId="4CF5D74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3</w:t>
            </w:r>
          </w:p>
        </w:tc>
        <w:tc>
          <w:tcPr>
            <w:tcW w:w="6562" w:type="dxa"/>
            <w:tcBorders>
              <w:top w:val="single" w:sz="4" w:space="0" w:color="auto"/>
              <w:left w:val="single" w:sz="4" w:space="0" w:color="auto"/>
              <w:bottom w:val="single" w:sz="4" w:space="0" w:color="auto"/>
              <w:right w:val="single" w:sz="4" w:space="0" w:color="auto"/>
            </w:tcBorders>
          </w:tcPr>
          <w:p w14:paraId="0E50F9AB"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Сестра медична</w:t>
            </w:r>
          </w:p>
        </w:tc>
        <w:tc>
          <w:tcPr>
            <w:tcW w:w="2004" w:type="dxa"/>
            <w:tcBorders>
              <w:top w:val="single" w:sz="4" w:space="0" w:color="auto"/>
              <w:left w:val="single" w:sz="4" w:space="0" w:color="auto"/>
              <w:bottom w:val="single" w:sz="4" w:space="0" w:color="auto"/>
              <w:right w:val="single" w:sz="4" w:space="0" w:color="auto"/>
            </w:tcBorders>
          </w:tcPr>
          <w:p w14:paraId="5386C90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7E1E01FA" w14:textId="77777777" w:rsidTr="00FD08A6">
        <w:tc>
          <w:tcPr>
            <w:tcW w:w="779" w:type="dxa"/>
            <w:tcBorders>
              <w:top w:val="single" w:sz="4" w:space="0" w:color="auto"/>
              <w:left w:val="single" w:sz="4" w:space="0" w:color="auto"/>
              <w:bottom w:val="single" w:sz="4" w:space="0" w:color="auto"/>
              <w:right w:val="single" w:sz="4" w:space="0" w:color="auto"/>
            </w:tcBorders>
          </w:tcPr>
          <w:p w14:paraId="298E7D5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4</w:t>
            </w:r>
          </w:p>
        </w:tc>
        <w:tc>
          <w:tcPr>
            <w:tcW w:w="6562" w:type="dxa"/>
            <w:tcBorders>
              <w:top w:val="single" w:sz="4" w:space="0" w:color="auto"/>
              <w:left w:val="single" w:sz="4" w:space="0" w:color="auto"/>
              <w:bottom w:val="single" w:sz="4" w:space="0" w:color="auto"/>
              <w:right w:val="single" w:sz="4" w:space="0" w:color="auto"/>
            </w:tcBorders>
          </w:tcPr>
          <w:p w14:paraId="5A6B8FE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Завгосп</w:t>
            </w:r>
          </w:p>
        </w:tc>
        <w:tc>
          <w:tcPr>
            <w:tcW w:w="2004" w:type="dxa"/>
            <w:tcBorders>
              <w:top w:val="single" w:sz="4" w:space="0" w:color="auto"/>
              <w:left w:val="single" w:sz="4" w:space="0" w:color="auto"/>
              <w:bottom w:val="single" w:sz="4" w:space="0" w:color="auto"/>
              <w:right w:val="single" w:sz="4" w:space="0" w:color="auto"/>
            </w:tcBorders>
          </w:tcPr>
          <w:p w14:paraId="6B7B8EB1"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642A647B" w14:textId="77777777" w:rsidTr="00FD08A6">
        <w:tc>
          <w:tcPr>
            <w:tcW w:w="779" w:type="dxa"/>
            <w:tcBorders>
              <w:top w:val="single" w:sz="4" w:space="0" w:color="auto"/>
              <w:left w:val="single" w:sz="4" w:space="0" w:color="auto"/>
              <w:bottom w:val="single" w:sz="4" w:space="0" w:color="auto"/>
              <w:right w:val="single" w:sz="4" w:space="0" w:color="auto"/>
            </w:tcBorders>
          </w:tcPr>
          <w:p w14:paraId="603EC06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5</w:t>
            </w:r>
          </w:p>
        </w:tc>
        <w:tc>
          <w:tcPr>
            <w:tcW w:w="6562" w:type="dxa"/>
            <w:tcBorders>
              <w:top w:val="single" w:sz="4" w:space="0" w:color="auto"/>
              <w:left w:val="single" w:sz="4" w:space="0" w:color="auto"/>
              <w:bottom w:val="single" w:sz="4" w:space="0" w:color="auto"/>
              <w:right w:val="single" w:sz="4" w:space="0" w:color="auto"/>
            </w:tcBorders>
          </w:tcPr>
          <w:p w14:paraId="62679DCF"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Прибиральник службових приміщень</w:t>
            </w:r>
          </w:p>
        </w:tc>
        <w:tc>
          <w:tcPr>
            <w:tcW w:w="2004" w:type="dxa"/>
            <w:tcBorders>
              <w:top w:val="single" w:sz="4" w:space="0" w:color="auto"/>
              <w:left w:val="single" w:sz="4" w:space="0" w:color="auto"/>
              <w:bottom w:val="single" w:sz="4" w:space="0" w:color="auto"/>
              <w:right w:val="single" w:sz="4" w:space="0" w:color="auto"/>
            </w:tcBorders>
          </w:tcPr>
          <w:p w14:paraId="3C1DF41A"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w:t>
            </w:r>
          </w:p>
        </w:tc>
      </w:tr>
      <w:tr w:rsidR="00C3441E" w:rsidRPr="00C3441E" w14:paraId="448F3233" w14:textId="77777777" w:rsidTr="00FD08A6">
        <w:tc>
          <w:tcPr>
            <w:tcW w:w="779" w:type="dxa"/>
            <w:tcBorders>
              <w:top w:val="single" w:sz="4" w:space="0" w:color="auto"/>
              <w:left w:val="single" w:sz="4" w:space="0" w:color="auto"/>
              <w:bottom w:val="single" w:sz="4" w:space="0" w:color="auto"/>
              <w:right w:val="single" w:sz="4" w:space="0" w:color="auto"/>
            </w:tcBorders>
          </w:tcPr>
          <w:p w14:paraId="495DB71F"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6</w:t>
            </w:r>
          </w:p>
        </w:tc>
        <w:tc>
          <w:tcPr>
            <w:tcW w:w="6562" w:type="dxa"/>
            <w:tcBorders>
              <w:top w:val="single" w:sz="4" w:space="0" w:color="auto"/>
              <w:left w:val="single" w:sz="4" w:space="0" w:color="auto"/>
              <w:bottom w:val="single" w:sz="4" w:space="0" w:color="auto"/>
              <w:right w:val="single" w:sz="4" w:space="0" w:color="auto"/>
            </w:tcBorders>
          </w:tcPr>
          <w:p w14:paraId="2B47047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Сторож</w:t>
            </w:r>
          </w:p>
        </w:tc>
        <w:tc>
          <w:tcPr>
            <w:tcW w:w="2004" w:type="dxa"/>
            <w:tcBorders>
              <w:top w:val="single" w:sz="4" w:space="0" w:color="auto"/>
              <w:left w:val="single" w:sz="4" w:space="0" w:color="auto"/>
              <w:bottom w:val="single" w:sz="4" w:space="0" w:color="auto"/>
              <w:right w:val="single" w:sz="4" w:space="0" w:color="auto"/>
            </w:tcBorders>
          </w:tcPr>
          <w:p w14:paraId="5E823745"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56DB0CD8"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4485AA17"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Відділення соціальної допомоги вдома</w:t>
            </w:r>
          </w:p>
        </w:tc>
      </w:tr>
      <w:tr w:rsidR="00C3441E" w:rsidRPr="00C3441E" w14:paraId="43D1DEE0" w14:textId="77777777" w:rsidTr="00FD08A6">
        <w:tc>
          <w:tcPr>
            <w:tcW w:w="779" w:type="dxa"/>
            <w:tcBorders>
              <w:top w:val="single" w:sz="4" w:space="0" w:color="auto"/>
              <w:left w:val="single" w:sz="4" w:space="0" w:color="auto"/>
              <w:bottom w:val="single" w:sz="4" w:space="0" w:color="auto"/>
              <w:right w:val="single" w:sz="4" w:space="0" w:color="auto"/>
            </w:tcBorders>
          </w:tcPr>
          <w:p w14:paraId="2C88A82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7</w:t>
            </w:r>
          </w:p>
        </w:tc>
        <w:tc>
          <w:tcPr>
            <w:tcW w:w="6562" w:type="dxa"/>
            <w:tcBorders>
              <w:top w:val="single" w:sz="4" w:space="0" w:color="auto"/>
              <w:left w:val="single" w:sz="4" w:space="0" w:color="auto"/>
              <w:bottom w:val="single" w:sz="4" w:space="0" w:color="auto"/>
              <w:right w:val="single" w:sz="4" w:space="0" w:color="auto"/>
            </w:tcBorders>
          </w:tcPr>
          <w:p w14:paraId="11A82A1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Завідувач відділення </w:t>
            </w:r>
          </w:p>
        </w:tc>
        <w:tc>
          <w:tcPr>
            <w:tcW w:w="2004" w:type="dxa"/>
            <w:tcBorders>
              <w:top w:val="single" w:sz="4" w:space="0" w:color="auto"/>
              <w:left w:val="single" w:sz="4" w:space="0" w:color="auto"/>
              <w:bottom w:val="single" w:sz="4" w:space="0" w:color="auto"/>
              <w:right w:val="single" w:sz="4" w:space="0" w:color="auto"/>
            </w:tcBorders>
          </w:tcPr>
          <w:p w14:paraId="7B63EEE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2BEF09B7" w14:textId="77777777" w:rsidTr="00FD08A6">
        <w:tc>
          <w:tcPr>
            <w:tcW w:w="779" w:type="dxa"/>
            <w:tcBorders>
              <w:top w:val="single" w:sz="4" w:space="0" w:color="auto"/>
              <w:left w:val="single" w:sz="4" w:space="0" w:color="auto"/>
              <w:bottom w:val="single" w:sz="4" w:space="0" w:color="auto"/>
              <w:right w:val="single" w:sz="4" w:space="0" w:color="auto"/>
            </w:tcBorders>
          </w:tcPr>
          <w:p w14:paraId="65601D0D"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8</w:t>
            </w:r>
          </w:p>
        </w:tc>
        <w:tc>
          <w:tcPr>
            <w:tcW w:w="6562" w:type="dxa"/>
            <w:tcBorders>
              <w:top w:val="single" w:sz="4" w:space="0" w:color="auto"/>
              <w:left w:val="single" w:sz="4" w:space="0" w:color="auto"/>
              <w:bottom w:val="single" w:sz="4" w:space="0" w:color="auto"/>
              <w:right w:val="single" w:sz="4" w:space="0" w:color="auto"/>
            </w:tcBorders>
          </w:tcPr>
          <w:p w14:paraId="33476838"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Соціальний робітник</w:t>
            </w:r>
          </w:p>
        </w:tc>
        <w:tc>
          <w:tcPr>
            <w:tcW w:w="2004" w:type="dxa"/>
            <w:tcBorders>
              <w:top w:val="single" w:sz="4" w:space="0" w:color="auto"/>
              <w:left w:val="single" w:sz="4" w:space="0" w:color="auto"/>
              <w:bottom w:val="single" w:sz="4" w:space="0" w:color="auto"/>
              <w:right w:val="single" w:sz="4" w:space="0" w:color="auto"/>
            </w:tcBorders>
          </w:tcPr>
          <w:p w14:paraId="557606C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17</w:t>
            </w:r>
          </w:p>
        </w:tc>
      </w:tr>
      <w:tr w:rsidR="00C3441E" w:rsidRPr="00C3441E" w14:paraId="1D6F9425"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0C5469E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Відділення денного перебування</w:t>
            </w:r>
          </w:p>
        </w:tc>
      </w:tr>
      <w:tr w:rsidR="00C3441E" w:rsidRPr="00C3441E" w14:paraId="3F8497A5" w14:textId="77777777" w:rsidTr="00FD08A6">
        <w:tc>
          <w:tcPr>
            <w:tcW w:w="779" w:type="dxa"/>
            <w:tcBorders>
              <w:top w:val="single" w:sz="4" w:space="0" w:color="auto"/>
              <w:left w:val="single" w:sz="4" w:space="0" w:color="auto"/>
              <w:bottom w:val="single" w:sz="4" w:space="0" w:color="auto"/>
              <w:right w:val="single" w:sz="4" w:space="0" w:color="auto"/>
            </w:tcBorders>
            <w:hideMark/>
          </w:tcPr>
          <w:p w14:paraId="5C92FF05"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9</w:t>
            </w:r>
          </w:p>
        </w:tc>
        <w:tc>
          <w:tcPr>
            <w:tcW w:w="6562" w:type="dxa"/>
            <w:tcBorders>
              <w:top w:val="single" w:sz="4" w:space="0" w:color="auto"/>
              <w:left w:val="single" w:sz="4" w:space="0" w:color="auto"/>
              <w:bottom w:val="single" w:sz="4" w:space="0" w:color="auto"/>
              <w:right w:val="single" w:sz="4" w:space="0" w:color="auto"/>
            </w:tcBorders>
            <w:hideMark/>
          </w:tcPr>
          <w:p w14:paraId="0E4E49C5"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sz w:val="28"/>
                <w:szCs w:val="28"/>
                <w:lang w:eastAsia="ru-RU"/>
              </w:rPr>
              <w:t>Завідувач відділення</w:t>
            </w:r>
          </w:p>
        </w:tc>
        <w:tc>
          <w:tcPr>
            <w:tcW w:w="2004" w:type="dxa"/>
            <w:tcBorders>
              <w:top w:val="single" w:sz="4" w:space="0" w:color="auto"/>
              <w:left w:val="single" w:sz="4" w:space="0" w:color="auto"/>
              <w:bottom w:val="single" w:sz="4" w:space="0" w:color="auto"/>
              <w:right w:val="single" w:sz="4" w:space="0" w:color="auto"/>
            </w:tcBorders>
            <w:hideMark/>
          </w:tcPr>
          <w:p w14:paraId="6C70D412"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798EA56D"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5CBA7E5D"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sz w:val="28"/>
                <w:szCs w:val="24"/>
                <w:lang w:eastAsia="ru-RU"/>
              </w:rPr>
              <w:t>Відділення комплексної  реабілітації та денного догляду дітей  та осіб з інвалідністю/або порушеннями розвитку</w:t>
            </w:r>
          </w:p>
        </w:tc>
      </w:tr>
      <w:tr w:rsidR="00C3441E" w:rsidRPr="00C3441E" w14:paraId="749F0A76" w14:textId="77777777" w:rsidTr="00FD08A6">
        <w:tc>
          <w:tcPr>
            <w:tcW w:w="779" w:type="dxa"/>
            <w:tcBorders>
              <w:top w:val="single" w:sz="4" w:space="0" w:color="auto"/>
              <w:left w:val="single" w:sz="4" w:space="0" w:color="auto"/>
              <w:bottom w:val="single" w:sz="4" w:space="0" w:color="auto"/>
              <w:right w:val="single" w:sz="4" w:space="0" w:color="auto"/>
            </w:tcBorders>
          </w:tcPr>
          <w:p w14:paraId="706D392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10</w:t>
            </w:r>
          </w:p>
        </w:tc>
        <w:tc>
          <w:tcPr>
            <w:tcW w:w="6562" w:type="dxa"/>
            <w:tcBorders>
              <w:top w:val="single" w:sz="4" w:space="0" w:color="auto"/>
              <w:left w:val="single" w:sz="4" w:space="0" w:color="auto"/>
              <w:bottom w:val="single" w:sz="4" w:space="0" w:color="auto"/>
              <w:right w:val="single" w:sz="4" w:space="0" w:color="auto"/>
            </w:tcBorders>
          </w:tcPr>
          <w:p w14:paraId="2936CFC2"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Завідувач відділення </w:t>
            </w:r>
          </w:p>
        </w:tc>
        <w:tc>
          <w:tcPr>
            <w:tcW w:w="2004" w:type="dxa"/>
            <w:tcBorders>
              <w:top w:val="single" w:sz="4" w:space="0" w:color="auto"/>
              <w:left w:val="single" w:sz="4" w:space="0" w:color="auto"/>
              <w:bottom w:val="single" w:sz="4" w:space="0" w:color="auto"/>
              <w:right w:val="single" w:sz="4" w:space="0" w:color="auto"/>
            </w:tcBorders>
          </w:tcPr>
          <w:p w14:paraId="36CD14AD"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5BDCBC51" w14:textId="77777777" w:rsidTr="00FD08A6">
        <w:tc>
          <w:tcPr>
            <w:tcW w:w="779" w:type="dxa"/>
            <w:tcBorders>
              <w:top w:val="single" w:sz="4" w:space="0" w:color="auto"/>
              <w:left w:val="single" w:sz="4" w:space="0" w:color="auto"/>
              <w:bottom w:val="single" w:sz="4" w:space="0" w:color="auto"/>
              <w:right w:val="single" w:sz="4" w:space="0" w:color="auto"/>
            </w:tcBorders>
          </w:tcPr>
          <w:p w14:paraId="14613400"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11</w:t>
            </w:r>
          </w:p>
        </w:tc>
        <w:tc>
          <w:tcPr>
            <w:tcW w:w="6562" w:type="dxa"/>
            <w:tcBorders>
              <w:top w:val="single" w:sz="4" w:space="0" w:color="auto"/>
              <w:left w:val="single" w:sz="4" w:space="0" w:color="auto"/>
              <w:bottom w:val="single" w:sz="4" w:space="0" w:color="auto"/>
              <w:right w:val="single" w:sz="4" w:space="0" w:color="auto"/>
            </w:tcBorders>
          </w:tcPr>
          <w:p w14:paraId="7014A376"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Вчитель-</w:t>
            </w:r>
            <w:proofErr w:type="spellStart"/>
            <w:r w:rsidRPr="00C3441E">
              <w:rPr>
                <w:rFonts w:ascii="Times New Roman" w:eastAsia="Times New Roman" w:hAnsi="Times New Roman" w:cs="Times New Roman"/>
                <w:sz w:val="28"/>
                <w:szCs w:val="28"/>
                <w:lang w:eastAsia="ru-RU"/>
              </w:rPr>
              <w:t>реабілітолог</w:t>
            </w:r>
            <w:proofErr w:type="spellEnd"/>
          </w:p>
        </w:tc>
        <w:tc>
          <w:tcPr>
            <w:tcW w:w="2004" w:type="dxa"/>
            <w:tcBorders>
              <w:top w:val="single" w:sz="4" w:space="0" w:color="auto"/>
              <w:left w:val="single" w:sz="4" w:space="0" w:color="auto"/>
              <w:bottom w:val="single" w:sz="4" w:space="0" w:color="auto"/>
              <w:right w:val="single" w:sz="4" w:space="0" w:color="auto"/>
            </w:tcBorders>
          </w:tcPr>
          <w:p w14:paraId="62CFE04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3D84BA9C" w14:textId="77777777" w:rsidTr="00FD08A6">
        <w:tc>
          <w:tcPr>
            <w:tcW w:w="779" w:type="dxa"/>
            <w:tcBorders>
              <w:top w:val="single" w:sz="4" w:space="0" w:color="auto"/>
              <w:left w:val="single" w:sz="4" w:space="0" w:color="auto"/>
              <w:bottom w:val="single" w:sz="4" w:space="0" w:color="auto"/>
              <w:right w:val="single" w:sz="4" w:space="0" w:color="auto"/>
            </w:tcBorders>
          </w:tcPr>
          <w:p w14:paraId="3E31612B"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12</w:t>
            </w:r>
          </w:p>
        </w:tc>
        <w:tc>
          <w:tcPr>
            <w:tcW w:w="6562" w:type="dxa"/>
            <w:tcBorders>
              <w:top w:val="single" w:sz="4" w:space="0" w:color="auto"/>
              <w:left w:val="single" w:sz="4" w:space="0" w:color="auto"/>
              <w:bottom w:val="single" w:sz="4" w:space="0" w:color="auto"/>
              <w:right w:val="single" w:sz="4" w:space="0" w:color="auto"/>
            </w:tcBorders>
          </w:tcPr>
          <w:p w14:paraId="07697E20"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Асистент вчителя-</w:t>
            </w:r>
            <w:proofErr w:type="spellStart"/>
            <w:r w:rsidRPr="00C3441E">
              <w:rPr>
                <w:rFonts w:ascii="Times New Roman" w:eastAsia="Times New Roman" w:hAnsi="Times New Roman" w:cs="Times New Roman"/>
                <w:sz w:val="28"/>
                <w:szCs w:val="28"/>
                <w:lang w:eastAsia="ru-RU"/>
              </w:rPr>
              <w:t>реабілітолога</w:t>
            </w:r>
            <w:proofErr w:type="spellEnd"/>
          </w:p>
        </w:tc>
        <w:tc>
          <w:tcPr>
            <w:tcW w:w="2004" w:type="dxa"/>
            <w:tcBorders>
              <w:top w:val="single" w:sz="4" w:space="0" w:color="auto"/>
              <w:left w:val="single" w:sz="4" w:space="0" w:color="auto"/>
              <w:bottom w:val="single" w:sz="4" w:space="0" w:color="auto"/>
              <w:right w:val="single" w:sz="4" w:space="0" w:color="auto"/>
            </w:tcBorders>
          </w:tcPr>
          <w:p w14:paraId="75183A62"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3B6BF6A8" w14:textId="77777777" w:rsidTr="00FD08A6">
        <w:tc>
          <w:tcPr>
            <w:tcW w:w="779" w:type="dxa"/>
            <w:tcBorders>
              <w:top w:val="single" w:sz="4" w:space="0" w:color="auto"/>
              <w:left w:val="single" w:sz="4" w:space="0" w:color="auto"/>
              <w:bottom w:val="single" w:sz="4" w:space="0" w:color="auto"/>
              <w:right w:val="single" w:sz="4" w:space="0" w:color="auto"/>
            </w:tcBorders>
          </w:tcPr>
          <w:p w14:paraId="27F7DA00"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13</w:t>
            </w:r>
          </w:p>
        </w:tc>
        <w:tc>
          <w:tcPr>
            <w:tcW w:w="6562" w:type="dxa"/>
            <w:tcBorders>
              <w:top w:val="single" w:sz="4" w:space="0" w:color="auto"/>
              <w:left w:val="single" w:sz="4" w:space="0" w:color="auto"/>
              <w:bottom w:val="single" w:sz="4" w:space="0" w:color="auto"/>
              <w:right w:val="single" w:sz="4" w:space="0" w:color="auto"/>
            </w:tcBorders>
          </w:tcPr>
          <w:p w14:paraId="6A72F7FB"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Вихователь</w:t>
            </w:r>
          </w:p>
        </w:tc>
        <w:tc>
          <w:tcPr>
            <w:tcW w:w="2004" w:type="dxa"/>
            <w:tcBorders>
              <w:top w:val="single" w:sz="4" w:space="0" w:color="auto"/>
              <w:left w:val="single" w:sz="4" w:space="0" w:color="auto"/>
              <w:bottom w:val="single" w:sz="4" w:space="0" w:color="auto"/>
              <w:right w:val="single" w:sz="4" w:space="0" w:color="auto"/>
            </w:tcBorders>
          </w:tcPr>
          <w:p w14:paraId="57A04B0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1CE5F750" w14:textId="77777777" w:rsidTr="00FD08A6">
        <w:tc>
          <w:tcPr>
            <w:tcW w:w="779" w:type="dxa"/>
            <w:tcBorders>
              <w:top w:val="single" w:sz="4" w:space="0" w:color="auto"/>
              <w:left w:val="single" w:sz="4" w:space="0" w:color="auto"/>
              <w:bottom w:val="single" w:sz="4" w:space="0" w:color="auto"/>
              <w:right w:val="single" w:sz="4" w:space="0" w:color="auto"/>
            </w:tcBorders>
          </w:tcPr>
          <w:p w14:paraId="37E2691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14</w:t>
            </w:r>
          </w:p>
        </w:tc>
        <w:tc>
          <w:tcPr>
            <w:tcW w:w="6562" w:type="dxa"/>
            <w:tcBorders>
              <w:top w:val="single" w:sz="4" w:space="0" w:color="auto"/>
              <w:left w:val="single" w:sz="4" w:space="0" w:color="auto"/>
              <w:bottom w:val="single" w:sz="4" w:space="0" w:color="auto"/>
              <w:right w:val="single" w:sz="4" w:space="0" w:color="auto"/>
            </w:tcBorders>
          </w:tcPr>
          <w:p w14:paraId="03E58972"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Практичний психолог</w:t>
            </w:r>
          </w:p>
        </w:tc>
        <w:tc>
          <w:tcPr>
            <w:tcW w:w="2004" w:type="dxa"/>
            <w:tcBorders>
              <w:top w:val="single" w:sz="4" w:space="0" w:color="auto"/>
              <w:left w:val="single" w:sz="4" w:space="0" w:color="auto"/>
              <w:bottom w:val="single" w:sz="4" w:space="0" w:color="auto"/>
              <w:right w:val="single" w:sz="4" w:space="0" w:color="auto"/>
            </w:tcBorders>
          </w:tcPr>
          <w:p w14:paraId="17D68CD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0,5</w:t>
            </w:r>
          </w:p>
        </w:tc>
      </w:tr>
      <w:tr w:rsidR="00C3441E" w:rsidRPr="00C3441E" w14:paraId="60F7BE36"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3D4D7E6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sz w:val="28"/>
                <w:szCs w:val="24"/>
                <w:lang w:eastAsia="ru-RU"/>
              </w:rPr>
              <w:t>Відділення з надання соціальних послуг сім’ям, дітям та молоді</w:t>
            </w:r>
          </w:p>
        </w:tc>
      </w:tr>
      <w:tr w:rsidR="00C3441E" w:rsidRPr="00C3441E" w14:paraId="5F77B82F" w14:textId="77777777" w:rsidTr="00FD08A6">
        <w:tc>
          <w:tcPr>
            <w:tcW w:w="779" w:type="dxa"/>
            <w:tcBorders>
              <w:top w:val="single" w:sz="4" w:space="0" w:color="auto"/>
              <w:left w:val="single" w:sz="4" w:space="0" w:color="auto"/>
              <w:bottom w:val="single" w:sz="4" w:space="0" w:color="auto"/>
              <w:right w:val="single" w:sz="4" w:space="0" w:color="auto"/>
            </w:tcBorders>
          </w:tcPr>
          <w:p w14:paraId="1B491AAD"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15</w:t>
            </w:r>
          </w:p>
        </w:tc>
        <w:tc>
          <w:tcPr>
            <w:tcW w:w="6562" w:type="dxa"/>
            <w:tcBorders>
              <w:top w:val="single" w:sz="4" w:space="0" w:color="auto"/>
              <w:left w:val="single" w:sz="4" w:space="0" w:color="auto"/>
              <w:bottom w:val="single" w:sz="4" w:space="0" w:color="auto"/>
              <w:right w:val="single" w:sz="4" w:space="0" w:color="auto"/>
            </w:tcBorders>
          </w:tcPr>
          <w:p w14:paraId="5E91186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Завідувач відділення</w:t>
            </w:r>
          </w:p>
        </w:tc>
        <w:tc>
          <w:tcPr>
            <w:tcW w:w="2004" w:type="dxa"/>
            <w:tcBorders>
              <w:top w:val="single" w:sz="4" w:space="0" w:color="auto"/>
              <w:left w:val="single" w:sz="4" w:space="0" w:color="auto"/>
              <w:bottom w:val="single" w:sz="4" w:space="0" w:color="auto"/>
              <w:right w:val="single" w:sz="4" w:space="0" w:color="auto"/>
            </w:tcBorders>
          </w:tcPr>
          <w:p w14:paraId="7F61A15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6829AF44" w14:textId="77777777" w:rsidTr="00FD08A6">
        <w:tc>
          <w:tcPr>
            <w:tcW w:w="779" w:type="dxa"/>
            <w:tcBorders>
              <w:top w:val="single" w:sz="4" w:space="0" w:color="auto"/>
              <w:left w:val="single" w:sz="4" w:space="0" w:color="auto"/>
              <w:bottom w:val="single" w:sz="4" w:space="0" w:color="auto"/>
              <w:right w:val="single" w:sz="4" w:space="0" w:color="auto"/>
            </w:tcBorders>
          </w:tcPr>
          <w:p w14:paraId="0EE1CFCC"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16</w:t>
            </w:r>
          </w:p>
        </w:tc>
        <w:tc>
          <w:tcPr>
            <w:tcW w:w="6562" w:type="dxa"/>
            <w:tcBorders>
              <w:top w:val="single" w:sz="4" w:space="0" w:color="auto"/>
              <w:left w:val="single" w:sz="4" w:space="0" w:color="auto"/>
              <w:bottom w:val="single" w:sz="4" w:space="0" w:color="auto"/>
              <w:right w:val="single" w:sz="4" w:space="0" w:color="auto"/>
            </w:tcBorders>
          </w:tcPr>
          <w:p w14:paraId="07ED8E18"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Фахівець із соціальної роботи </w:t>
            </w:r>
          </w:p>
        </w:tc>
        <w:tc>
          <w:tcPr>
            <w:tcW w:w="2004" w:type="dxa"/>
            <w:tcBorders>
              <w:top w:val="single" w:sz="4" w:space="0" w:color="auto"/>
              <w:left w:val="single" w:sz="4" w:space="0" w:color="auto"/>
              <w:bottom w:val="single" w:sz="4" w:space="0" w:color="auto"/>
              <w:right w:val="single" w:sz="4" w:space="0" w:color="auto"/>
            </w:tcBorders>
          </w:tcPr>
          <w:p w14:paraId="3F70DF0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4</w:t>
            </w:r>
          </w:p>
        </w:tc>
      </w:tr>
      <w:tr w:rsidR="00C3441E" w:rsidRPr="00C3441E" w14:paraId="0E2F1B3A" w14:textId="77777777" w:rsidTr="00FD08A6">
        <w:tc>
          <w:tcPr>
            <w:tcW w:w="779" w:type="dxa"/>
            <w:tcBorders>
              <w:top w:val="single" w:sz="4" w:space="0" w:color="auto"/>
              <w:left w:val="single" w:sz="4" w:space="0" w:color="auto"/>
              <w:bottom w:val="single" w:sz="4" w:space="0" w:color="auto"/>
              <w:right w:val="single" w:sz="4" w:space="0" w:color="auto"/>
            </w:tcBorders>
          </w:tcPr>
          <w:p w14:paraId="2235B0B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17</w:t>
            </w:r>
          </w:p>
        </w:tc>
        <w:tc>
          <w:tcPr>
            <w:tcW w:w="6562" w:type="dxa"/>
            <w:tcBorders>
              <w:top w:val="single" w:sz="4" w:space="0" w:color="auto"/>
              <w:left w:val="single" w:sz="4" w:space="0" w:color="auto"/>
              <w:bottom w:val="single" w:sz="4" w:space="0" w:color="auto"/>
              <w:right w:val="single" w:sz="4" w:space="0" w:color="auto"/>
            </w:tcBorders>
          </w:tcPr>
          <w:p w14:paraId="00C98E1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Практичний психолог</w:t>
            </w:r>
          </w:p>
        </w:tc>
        <w:tc>
          <w:tcPr>
            <w:tcW w:w="2004" w:type="dxa"/>
            <w:tcBorders>
              <w:top w:val="single" w:sz="4" w:space="0" w:color="auto"/>
              <w:left w:val="single" w:sz="4" w:space="0" w:color="auto"/>
              <w:bottom w:val="single" w:sz="4" w:space="0" w:color="auto"/>
              <w:right w:val="single" w:sz="4" w:space="0" w:color="auto"/>
            </w:tcBorders>
          </w:tcPr>
          <w:p w14:paraId="4F5BC205"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0,5</w:t>
            </w:r>
          </w:p>
        </w:tc>
      </w:tr>
      <w:tr w:rsidR="00C3441E" w:rsidRPr="00C3441E" w14:paraId="302596F4"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4034441B"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bCs/>
                <w:sz w:val="28"/>
                <w:szCs w:val="24"/>
                <w:lang w:eastAsia="ru-RU"/>
              </w:rPr>
              <w:t>Служба з перевезення дітей з інвалідністю та осіб з інвалідністю</w:t>
            </w:r>
          </w:p>
        </w:tc>
      </w:tr>
      <w:tr w:rsidR="00C3441E" w:rsidRPr="00C3441E" w14:paraId="38FA3FF0" w14:textId="77777777" w:rsidTr="00FD08A6">
        <w:tc>
          <w:tcPr>
            <w:tcW w:w="779" w:type="dxa"/>
            <w:tcBorders>
              <w:top w:val="single" w:sz="4" w:space="0" w:color="auto"/>
              <w:left w:val="single" w:sz="4" w:space="0" w:color="auto"/>
              <w:bottom w:val="single" w:sz="4" w:space="0" w:color="auto"/>
              <w:right w:val="single" w:sz="4" w:space="0" w:color="auto"/>
            </w:tcBorders>
          </w:tcPr>
          <w:p w14:paraId="2D1CCBA2"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18</w:t>
            </w:r>
          </w:p>
        </w:tc>
        <w:tc>
          <w:tcPr>
            <w:tcW w:w="6562" w:type="dxa"/>
            <w:tcBorders>
              <w:top w:val="single" w:sz="4" w:space="0" w:color="auto"/>
              <w:left w:val="single" w:sz="4" w:space="0" w:color="auto"/>
              <w:bottom w:val="single" w:sz="4" w:space="0" w:color="auto"/>
              <w:right w:val="single" w:sz="4" w:space="0" w:color="auto"/>
            </w:tcBorders>
          </w:tcPr>
          <w:p w14:paraId="44BCDA25"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Водій</w:t>
            </w:r>
          </w:p>
        </w:tc>
        <w:tc>
          <w:tcPr>
            <w:tcW w:w="2004" w:type="dxa"/>
            <w:tcBorders>
              <w:top w:val="single" w:sz="4" w:space="0" w:color="auto"/>
              <w:left w:val="single" w:sz="4" w:space="0" w:color="auto"/>
              <w:bottom w:val="single" w:sz="4" w:space="0" w:color="auto"/>
              <w:right w:val="single" w:sz="4" w:space="0" w:color="auto"/>
            </w:tcBorders>
          </w:tcPr>
          <w:p w14:paraId="1C09A48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38A8E3E6"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7373B30D"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bCs/>
                <w:sz w:val="28"/>
                <w:szCs w:val="28"/>
                <w:lang w:eastAsia="ru-RU"/>
              </w:rPr>
              <w:t xml:space="preserve">Спеціалізована служба первинного соціально-психологічного консультування осіб, які постраждали від домашнього насильства та/або насильства за ознакою статі </w:t>
            </w:r>
            <w:r w:rsidRPr="00C3441E">
              <w:rPr>
                <w:rFonts w:ascii="Times New Roman" w:eastAsia="Times New Roman" w:hAnsi="Times New Roman" w:cs="Times New Roman"/>
                <w:b/>
                <w:sz w:val="28"/>
                <w:szCs w:val="28"/>
                <w:lang w:eastAsia="ru-RU"/>
              </w:rPr>
              <w:t>Сіверської міської ради Бахмутського району Донецької області</w:t>
            </w:r>
          </w:p>
        </w:tc>
      </w:tr>
      <w:tr w:rsidR="00C3441E" w:rsidRPr="00C3441E" w14:paraId="318BADE8" w14:textId="77777777" w:rsidTr="00FD08A6">
        <w:tc>
          <w:tcPr>
            <w:tcW w:w="779" w:type="dxa"/>
            <w:tcBorders>
              <w:top w:val="single" w:sz="4" w:space="0" w:color="auto"/>
              <w:left w:val="single" w:sz="4" w:space="0" w:color="auto"/>
              <w:bottom w:val="single" w:sz="4" w:space="0" w:color="auto"/>
              <w:right w:val="single" w:sz="4" w:space="0" w:color="auto"/>
            </w:tcBorders>
          </w:tcPr>
          <w:p w14:paraId="423BB0DE"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19</w:t>
            </w:r>
          </w:p>
        </w:tc>
        <w:tc>
          <w:tcPr>
            <w:tcW w:w="6562" w:type="dxa"/>
            <w:tcBorders>
              <w:top w:val="single" w:sz="4" w:space="0" w:color="auto"/>
              <w:left w:val="single" w:sz="4" w:space="0" w:color="auto"/>
              <w:bottom w:val="single" w:sz="4" w:space="0" w:color="auto"/>
              <w:right w:val="single" w:sz="4" w:space="0" w:color="auto"/>
            </w:tcBorders>
          </w:tcPr>
          <w:p w14:paraId="06FD04F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Практичний психолог</w:t>
            </w:r>
          </w:p>
        </w:tc>
        <w:tc>
          <w:tcPr>
            <w:tcW w:w="2004" w:type="dxa"/>
            <w:tcBorders>
              <w:top w:val="single" w:sz="4" w:space="0" w:color="auto"/>
              <w:left w:val="single" w:sz="4" w:space="0" w:color="auto"/>
              <w:bottom w:val="single" w:sz="4" w:space="0" w:color="auto"/>
              <w:right w:val="single" w:sz="4" w:space="0" w:color="auto"/>
            </w:tcBorders>
          </w:tcPr>
          <w:p w14:paraId="33B49382"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09F4AED7" w14:textId="77777777" w:rsidTr="00FD08A6">
        <w:tc>
          <w:tcPr>
            <w:tcW w:w="779" w:type="dxa"/>
            <w:tcBorders>
              <w:top w:val="single" w:sz="4" w:space="0" w:color="auto"/>
              <w:left w:val="single" w:sz="4" w:space="0" w:color="auto"/>
              <w:bottom w:val="single" w:sz="4" w:space="0" w:color="auto"/>
              <w:right w:val="single" w:sz="4" w:space="0" w:color="auto"/>
            </w:tcBorders>
          </w:tcPr>
          <w:p w14:paraId="569B624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p>
        </w:tc>
        <w:tc>
          <w:tcPr>
            <w:tcW w:w="6562" w:type="dxa"/>
            <w:tcBorders>
              <w:top w:val="single" w:sz="4" w:space="0" w:color="auto"/>
              <w:left w:val="single" w:sz="4" w:space="0" w:color="auto"/>
              <w:bottom w:val="single" w:sz="4" w:space="0" w:color="auto"/>
              <w:right w:val="single" w:sz="4" w:space="0" w:color="auto"/>
            </w:tcBorders>
            <w:hideMark/>
          </w:tcPr>
          <w:p w14:paraId="221695E3"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ЗАГАЛОМ</w:t>
            </w:r>
          </w:p>
        </w:tc>
        <w:tc>
          <w:tcPr>
            <w:tcW w:w="2004" w:type="dxa"/>
            <w:tcBorders>
              <w:top w:val="single" w:sz="4" w:space="0" w:color="auto"/>
              <w:left w:val="single" w:sz="4" w:space="0" w:color="auto"/>
              <w:bottom w:val="single" w:sz="4" w:space="0" w:color="auto"/>
              <w:right w:val="single" w:sz="4" w:space="0" w:color="auto"/>
            </w:tcBorders>
            <w:hideMark/>
          </w:tcPr>
          <w:p w14:paraId="5780F99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39,0</w:t>
            </w:r>
          </w:p>
        </w:tc>
      </w:tr>
    </w:tbl>
    <w:p w14:paraId="6DC958B6" w14:textId="77777777" w:rsidR="00C3441E" w:rsidRPr="00C3441E" w:rsidRDefault="00C3441E" w:rsidP="00C3441E">
      <w:pPr>
        <w:spacing w:before="0" w:after="0" w:line="240" w:lineRule="auto"/>
        <w:rPr>
          <w:rFonts w:ascii="Times New Roman" w:eastAsia="Times New Roman" w:hAnsi="Times New Roman" w:cs="Times New Roman"/>
          <w:sz w:val="24"/>
          <w:szCs w:val="24"/>
          <w:lang w:eastAsia="ru-RU"/>
        </w:rPr>
      </w:pPr>
      <w:r w:rsidRPr="00C3441E">
        <w:rPr>
          <w:rFonts w:ascii="Times New Roman" w:eastAsia="Times New Roman" w:hAnsi="Times New Roman" w:cs="Times New Roman"/>
          <w:sz w:val="28"/>
          <w:szCs w:val="28"/>
          <w:lang w:eastAsia="uk-UA"/>
        </w:rPr>
        <w:t>Секретар міської ради                                               Тетяна ВОЛОШИНА</w:t>
      </w:r>
    </w:p>
    <w:p w14:paraId="7F55FCCE"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05D96074">
          <v:shape id="_x0000_i1029" type="#_x0000_t75" style="width:34pt;height:43.5pt" o:ole="" filled="t">
            <v:fill color2="black"/>
            <v:imagedata r:id="rId6" o:title=""/>
          </v:shape>
          <o:OLEObject Type="Embed" ProgID="Word.Picture.8" ShapeID="_x0000_i1029" DrawAspect="Content" ObjectID="_1697352154" r:id="rId14"/>
        </w:object>
      </w:r>
    </w:p>
    <w:p w14:paraId="20D073A8"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77F1C194"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109C4AE5"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56F1FE0B"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1CABD772"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0774F607"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50FEAF22" w14:textId="77777777" w:rsidTr="00F67289">
        <w:trPr>
          <w:jc w:val="center"/>
        </w:trPr>
        <w:tc>
          <w:tcPr>
            <w:tcW w:w="3095" w:type="dxa"/>
            <w:hideMark/>
          </w:tcPr>
          <w:p w14:paraId="2D0F1434" w14:textId="43FCF244"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686E86E" w14:textId="0CA7C584"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708FA01F" w14:textId="639DD651"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№8/18 - 325</w:t>
            </w:r>
          </w:p>
        </w:tc>
      </w:tr>
    </w:tbl>
    <w:p w14:paraId="0B043DEA" w14:textId="3CC7E9E3"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5AE9D744" w14:textId="57F43C05" w:rsidR="00C3441E" w:rsidRDefault="00C3441E" w:rsidP="00BD24E1">
      <w:pPr>
        <w:spacing w:after="0" w:line="240" w:lineRule="auto"/>
        <w:rPr>
          <w:rFonts w:ascii="Times New Roman" w:hAnsi="Times New Roman" w:cs="Times New Roman"/>
          <w:sz w:val="28"/>
          <w:szCs w:val="28"/>
        </w:rPr>
      </w:pPr>
    </w:p>
    <w:tbl>
      <w:tblPr>
        <w:tblW w:w="0" w:type="auto"/>
        <w:tblInd w:w="-142" w:type="dxa"/>
        <w:tblLook w:val="00A0" w:firstRow="1" w:lastRow="0" w:firstColumn="1" w:lastColumn="0" w:noHBand="0" w:noVBand="0"/>
      </w:tblPr>
      <w:tblGrid>
        <w:gridCol w:w="5353"/>
      </w:tblGrid>
      <w:tr w:rsidR="00C3441E" w:rsidRPr="00C3441E" w14:paraId="1E60B7F7" w14:textId="77777777" w:rsidTr="00FD08A6">
        <w:tc>
          <w:tcPr>
            <w:tcW w:w="5353" w:type="dxa"/>
          </w:tcPr>
          <w:p w14:paraId="7C256A30" w14:textId="77777777" w:rsidR="00C3441E" w:rsidRPr="00C3441E" w:rsidRDefault="00C3441E" w:rsidP="00C3441E">
            <w:pPr>
              <w:spacing w:before="0" w:after="0" w:line="240" w:lineRule="auto"/>
              <w:jc w:val="both"/>
              <w:rPr>
                <w:rFonts w:ascii="Times New Roman" w:eastAsia="Calibri" w:hAnsi="Times New Roman" w:cs="Times New Roman"/>
                <w:sz w:val="26"/>
                <w:szCs w:val="26"/>
              </w:rPr>
            </w:pPr>
            <w:r w:rsidRPr="00C3441E">
              <w:rPr>
                <w:rFonts w:ascii="Times New Roman" w:eastAsia="Calibri" w:hAnsi="Times New Roman" w:cs="Times New Roman"/>
                <w:sz w:val="26"/>
                <w:szCs w:val="26"/>
              </w:rPr>
              <w:t xml:space="preserve">Про затвердження Програми </w:t>
            </w:r>
            <w:r w:rsidRPr="00C3441E">
              <w:rPr>
                <w:rFonts w:ascii="Times New Roman" w:eastAsia="Calibri" w:hAnsi="Times New Roman" w:cs="Times New Roman"/>
                <w:bCs/>
                <w:sz w:val="26"/>
                <w:szCs w:val="26"/>
                <w:lang w:eastAsia="ru-RU"/>
              </w:rPr>
              <w:t xml:space="preserve">розвитку </w:t>
            </w:r>
            <w:r w:rsidRPr="00C3441E">
              <w:rPr>
                <w:rFonts w:ascii="Times New Roman" w:eastAsia="Calibri" w:hAnsi="Times New Roman" w:cs="Times New Roman"/>
                <w:sz w:val="26"/>
                <w:szCs w:val="26"/>
              </w:rPr>
              <w:t>сімейної, гендерної політики та протидії домашньому насильству і торгівлі людьми в Сіверській міській територіальній громаді на 2021-2025 роки</w:t>
            </w:r>
          </w:p>
          <w:p w14:paraId="4267ACE5" w14:textId="77777777" w:rsidR="00C3441E" w:rsidRPr="00C3441E" w:rsidRDefault="00C3441E" w:rsidP="00C3441E">
            <w:pPr>
              <w:spacing w:before="0" w:after="0" w:line="240" w:lineRule="auto"/>
              <w:jc w:val="both"/>
              <w:rPr>
                <w:rFonts w:ascii="Times New Roman" w:eastAsia="Calibri" w:hAnsi="Times New Roman" w:cs="Times New Roman"/>
                <w:sz w:val="26"/>
                <w:szCs w:val="26"/>
              </w:rPr>
            </w:pPr>
          </w:p>
        </w:tc>
      </w:tr>
    </w:tbl>
    <w:p w14:paraId="7F7E5259"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6"/>
          <w:szCs w:val="26"/>
          <w:lang w:eastAsia="ru-RU"/>
        </w:rPr>
      </w:pPr>
      <w:r w:rsidRPr="00C3441E">
        <w:rPr>
          <w:rFonts w:ascii="Times New Roman" w:eastAsia="Calibri" w:hAnsi="Times New Roman" w:cs="Times New Roman"/>
          <w:color w:val="000000"/>
          <w:sz w:val="26"/>
          <w:szCs w:val="26"/>
        </w:rPr>
        <w:t>З метою реалізації на території Сіверської міської територіальної громади державної сімейної, тендерної політики та протидії торгівлі людьми, відповідно до законів України «Про запобігання та протидію домашньому насильству», «Про забезпечення рівних прав та можливостей жінок і чоловіків», «Про протидію торгівлі людьми», постанов Кабінету Міністрів України 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11 квітня 2018 року № 273 «Про затвердження Державної соціальної програми забезпечення рівних прав та можливостей жінок і чоловіків на період до 2021 року», відповідно до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тендерної політики та протидії торгівлі людьми в Донецькій області на 2021-2025 роки»,</w:t>
      </w:r>
      <w:r w:rsidRPr="00C3441E">
        <w:rPr>
          <w:rFonts w:ascii="Times New Roman" w:eastAsia="Calibri" w:hAnsi="Times New Roman" w:cs="Times New Roman"/>
          <w:color w:val="000000"/>
          <w:sz w:val="24"/>
          <w:szCs w:val="24"/>
        </w:rPr>
        <w:t xml:space="preserve"> </w:t>
      </w:r>
      <w:r w:rsidRPr="00C3441E">
        <w:rPr>
          <w:rFonts w:ascii="Times New Roman" w:eastAsia="Calibri" w:hAnsi="Times New Roman" w:cs="Times New Roman"/>
          <w:color w:val="000000"/>
          <w:sz w:val="26"/>
          <w:szCs w:val="26"/>
          <w:lang w:eastAsia="ru-RU"/>
        </w:rPr>
        <w:t xml:space="preserve">керуючись статтею 26 Закону України «Про місцеве самоврядування в Україні», міська рада </w:t>
      </w:r>
    </w:p>
    <w:p w14:paraId="2C2A1572" w14:textId="77777777" w:rsidR="00C3441E" w:rsidRPr="00C3441E" w:rsidRDefault="00C3441E" w:rsidP="00C3441E">
      <w:pPr>
        <w:spacing w:before="0" w:after="0" w:line="240" w:lineRule="auto"/>
        <w:contextualSpacing/>
        <w:jc w:val="both"/>
        <w:rPr>
          <w:rFonts w:ascii="Times New Roman" w:eastAsia="Calibri" w:hAnsi="Times New Roman" w:cs="Times New Roman"/>
          <w:sz w:val="26"/>
          <w:szCs w:val="26"/>
          <w:lang w:eastAsia="ru-RU"/>
        </w:rPr>
      </w:pPr>
    </w:p>
    <w:p w14:paraId="65858CA8" w14:textId="77777777" w:rsidR="00C3441E" w:rsidRPr="00C3441E" w:rsidRDefault="00C3441E" w:rsidP="00C3441E">
      <w:pPr>
        <w:spacing w:before="0" w:after="0" w:line="240" w:lineRule="auto"/>
        <w:jc w:val="both"/>
        <w:rPr>
          <w:rFonts w:ascii="Times New Roman" w:eastAsia="Calibri" w:hAnsi="Times New Roman" w:cs="Times New Roman"/>
          <w:sz w:val="26"/>
          <w:szCs w:val="26"/>
          <w:lang w:eastAsia="ru-RU"/>
        </w:rPr>
      </w:pPr>
      <w:r w:rsidRPr="00C3441E">
        <w:rPr>
          <w:rFonts w:ascii="Times New Roman" w:eastAsia="Calibri" w:hAnsi="Times New Roman" w:cs="Times New Roman"/>
          <w:sz w:val="26"/>
          <w:szCs w:val="26"/>
          <w:lang w:eastAsia="ru-RU"/>
        </w:rPr>
        <w:t>ВИРІШИЛА:</w:t>
      </w:r>
    </w:p>
    <w:p w14:paraId="4F71E57E" w14:textId="77777777" w:rsidR="00C3441E" w:rsidRPr="00C3441E" w:rsidRDefault="00C3441E" w:rsidP="00C3441E">
      <w:pPr>
        <w:spacing w:before="0" w:after="0" w:line="240" w:lineRule="auto"/>
        <w:ind w:firstLine="709"/>
        <w:jc w:val="both"/>
        <w:rPr>
          <w:rFonts w:ascii="Times New Roman" w:eastAsia="Calibri" w:hAnsi="Times New Roman" w:cs="Times New Roman"/>
          <w:sz w:val="26"/>
          <w:szCs w:val="26"/>
        </w:rPr>
      </w:pPr>
      <w:r w:rsidRPr="00C3441E">
        <w:rPr>
          <w:rFonts w:ascii="Times New Roman" w:eastAsia="Calibri" w:hAnsi="Times New Roman" w:cs="Times New Roman"/>
          <w:sz w:val="26"/>
          <w:szCs w:val="26"/>
        </w:rPr>
        <w:t xml:space="preserve">1. Затвердити </w:t>
      </w:r>
      <w:bookmarkStart w:id="7" w:name="_Hlk77939784"/>
      <w:r w:rsidRPr="00C3441E">
        <w:rPr>
          <w:rFonts w:ascii="Times New Roman" w:eastAsia="Calibri" w:hAnsi="Times New Roman" w:cs="Times New Roman"/>
          <w:sz w:val="26"/>
          <w:szCs w:val="26"/>
        </w:rPr>
        <w:t>Програму</w:t>
      </w:r>
      <w:r w:rsidRPr="00C3441E">
        <w:rPr>
          <w:rFonts w:ascii="Times New Roman" w:eastAsia="Calibri" w:hAnsi="Times New Roman" w:cs="Times New Roman"/>
          <w:b/>
          <w:sz w:val="26"/>
          <w:szCs w:val="26"/>
          <w:lang w:eastAsia="ru-RU"/>
        </w:rPr>
        <w:t xml:space="preserve"> </w:t>
      </w:r>
      <w:r w:rsidRPr="00C3441E">
        <w:rPr>
          <w:rFonts w:ascii="Times New Roman" w:eastAsia="Calibri" w:hAnsi="Times New Roman" w:cs="Times New Roman"/>
          <w:bCs/>
          <w:sz w:val="26"/>
          <w:szCs w:val="26"/>
          <w:lang w:eastAsia="ru-RU"/>
        </w:rPr>
        <w:t>розвитку</w:t>
      </w:r>
      <w:r w:rsidRPr="00C3441E">
        <w:rPr>
          <w:rFonts w:ascii="Times New Roman" w:eastAsia="Calibri" w:hAnsi="Times New Roman" w:cs="Times New Roman"/>
          <w:sz w:val="26"/>
          <w:szCs w:val="26"/>
        </w:rPr>
        <w:t xml:space="preserve"> сімейної, гендерної політики та протидії домашньому насильству і торгівлі людьми </w:t>
      </w:r>
      <w:bookmarkStart w:id="8" w:name="_Hlk77679852"/>
      <w:r w:rsidRPr="00C3441E">
        <w:rPr>
          <w:rFonts w:ascii="Times New Roman" w:eastAsia="Calibri" w:hAnsi="Times New Roman" w:cs="Times New Roman"/>
          <w:sz w:val="26"/>
          <w:szCs w:val="26"/>
        </w:rPr>
        <w:t>в Сіверській міській територіальній громаді на 2021-2025 роки</w:t>
      </w:r>
      <w:bookmarkEnd w:id="8"/>
      <w:r w:rsidRPr="00C3441E">
        <w:rPr>
          <w:rFonts w:ascii="Times New Roman" w:eastAsia="Calibri" w:hAnsi="Times New Roman" w:cs="Times New Roman"/>
          <w:sz w:val="26"/>
          <w:szCs w:val="26"/>
        </w:rPr>
        <w:t xml:space="preserve"> </w:t>
      </w:r>
      <w:bookmarkEnd w:id="7"/>
      <w:r w:rsidRPr="00C3441E">
        <w:rPr>
          <w:rFonts w:ascii="Times New Roman" w:eastAsia="Times New Roman" w:hAnsi="Times New Roman" w:cs="Times New Roman"/>
          <w:sz w:val="26"/>
          <w:szCs w:val="26"/>
          <w:lang w:eastAsia="ja-JP"/>
        </w:rPr>
        <w:t>(далі - Програма)</w:t>
      </w:r>
      <w:r w:rsidRPr="00C3441E">
        <w:rPr>
          <w:rFonts w:ascii="Times New Roman" w:eastAsia="Calibri" w:hAnsi="Times New Roman" w:cs="Times New Roman"/>
          <w:bCs/>
          <w:sz w:val="26"/>
          <w:szCs w:val="26"/>
          <w:lang w:eastAsia="ru-RU"/>
        </w:rPr>
        <w:t xml:space="preserve"> </w:t>
      </w:r>
      <w:r w:rsidRPr="00C3441E">
        <w:rPr>
          <w:rFonts w:ascii="Times New Roman" w:eastAsia="Calibri" w:hAnsi="Times New Roman" w:cs="Times New Roman"/>
          <w:sz w:val="26"/>
          <w:szCs w:val="26"/>
        </w:rPr>
        <w:t>(додається).</w:t>
      </w:r>
    </w:p>
    <w:p w14:paraId="5F7DF228" w14:textId="77777777" w:rsidR="00C3441E" w:rsidRPr="00C3441E" w:rsidRDefault="00C3441E" w:rsidP="00C3441E">
      <w:pPr>
        <w:tabs>
          <w:tab w:val="left" w:pos="980"/>
        </w:tabs>
        <w:suppressAutoHyphens/>
        <w:spacing w:before="0" w:after="0" w:line="240" w:lineRule="auto"/>
        <w:ind w:right="-164"/>
        <w:jc w:val="both"/>
        <w:rPr>
          <w:rFonts w:ascii="Times New Roman" w:eastAsia="Times New Roman" w:hAnsi="Times New Roman" w:cs="Times New Roman"/>
          <w:sz w:val="26"/>
          <w:szCs w:val="26"/>
          <w:lang w:eastAsia="ja-JP"/>
        </w:rPr>
      </w:pPr>
      <w:r w:rsidRPr="00C3441E">
        <w:rPr>
          <w:rFonts w:ascii="Times New Roman" w:eastAsia="Times New Roman" w:hAnsi="Times New Roman" w:cs="Times New Roman"/>
          <w:sz w:val="26"/>
          <w:szCs w:val="26"/>
          <w:lang w:eastAsia="ja-JP"/>
        </w:rPr>
        <w:tab/>
        <w:t>2. Організаційне виконання Програми покласти на заступника міського голови з питань діяльності виконавчих органів ради Коваленко Ірину Євгенівну.</w:t>
      </w:r>
    </w:p>
    <w:p w14:paraId="7DBFCB22" w14:textId="77777777" w:rsidR="00C3441E" w:rsidRPr="00C3441E" w:rsidRDefault="00C3441E" w:rsidP="00C3441E">
      <w:pPr>
        <w:tabs>
          <w:tab w:val="left" w:pos="980"/>
        </w:tabs>
        <w:spacing w:before="0" w:after="0" w:line="240" w:lineRule="auto"/>
        <w:ind w:right="-164"/>
        <w:jc w:val="both"/>
        <w:rPr>
          <w:rFonts w:ascii="Times New Roman" w:eastAsia="MS Mincho" w:hAnsi="Times New Roman" w:cs="Times New Roman"/>
          <w:sz w:val="26"/>
          <w:szCs w:val="26"/>
          <w:lang w:eastAsia="ja-JP"/>
        </w:rPr>
      </w:pPr>
      <w:r w:rsidRPr="00C3441E">
        <w:rPr>
          <w:rFonts w:ascii="Times New Roman" w:eastAsia="Calibri" w:hAnsi="Times New Roman" w:cs="Times New Roman"/>
          <w:sz w:val="26"/>
          <w:szCs w:val="26"/>
        </w:rPr>
        <w:tab/>
        <w:t>3. Фінансовому управлінню міської ради (</w:t>
      </w:r>
      <w:proofErr w:type="spellStart"/>
      <w:r w:rsidRPr="00C3441E">
        <w:rPr>
          <w:rFonts w:ascii="Times New Roman" w:eastAsia="Calibri" w:hAnsi="Times New Roman" w:cs="Times New Roman"/>
          <w:sz w:val="26"/>
          <w:szCs w:val="26"/>
        </w:rPr>
        <w:t>Рєзнікова</w:t>
      </w:r>
      <w:proofErr w:type="spellEnd"/>
      <w:r w:rsidRPr="00C3441E">
        <w:rPr>
          <w:rFonts w:ascii="Times New Roman" w:eastAsia="Calibri" w:hAnsi="Times New Roman" w:cs="Times New Roman"/>
          <w:sz w:val="26"/>
          <w:szCs w:val="26"/>
        </w:rPr>
        <w:t xml:space="preserve">) </w:t>
      </w:r>
      <w:r w:rsidRPr="00C3441E">
        <w:rPr>
          <w:rFonts w:ascii="Times New Roman" w:eastAsia="Times New Roman" w:hAnsi="Times New Roman" w:cs="Times New Roman"/>
          <w:sz w:val="26"/>
          <w:szCs w:val="26"/>
          <w:lang w:eastAsia="ja-JP"/>
        </w:rPr>
        <w:t>) здійснити фінансування заходів Програми у межах бюджетних коштів, та передбачити кошти на фінансування заходів Програми при формуванні проектів місцевого бюджету на наступні роки.</w:t>
      </w:r>
    </w:p>
    <w:p w14:paraId="41E0D90D" w14:textId="77777777" w:rsidR="00C3441E" w:rsidRPr="00C3441E" w:rsidRDefault="00C3441E" w:rsidP="00C3441E">
      <w:pPr>
        <w:spacing w:before="0" w:after="0" w:line="240" w:lineRule="auto"/>
        <w:ind w:firstLine="708"/>
        <w:jc w:val="both"/>
        <w:rPr>
          <w:rFonts w:ascii="Times New Roman" w:eastAsia="Calibri" w:hAnsi="Times New Roman" w:cs="Times New Roman"/>
          <w:sz w:val="26"/>
          <w:szCs w:val="26"/>
        </w:rPr>
      </w:pPr>
      <w:r w:rsidRPr="00C3441E">
        <w:rPr>
          <w:rFonts w:ascii="Times New Roman" w:eastAsia="Calibri" w:hAnsi="Times New Roman" w:cs="Times New Roman"/>
          <w:sz w:val="26"/>
          <w:szCs w:val="26"/>
        </w:rPr>
        <w:t>4. Контроль за виконання даного рішення покласти на постійні комісії з питань соціально-правової політики та депутатської діяльності (Бабенко) та з питань економічної та інвестиційної політики, бюджету, фінансів (Зозуля).</w:t>
      </w:r>
    </w:p>
    <w:p w14:paraId="69F3B1BE" w14:textId="77777777" w:rsidR="00C3441E" w:rsidRPr="00C3441E" w:rsidRDefault="00C3441E" w:rsidP="00C3441E">
      <w:pPr>
        <w:spacing w:before="0" w:after="0" w:line="240" w:lineRule="auto"/>
        <w:jc w:val="center"/>
        <w:rPr>
          <w:rFonts w:ascii="Times New Roman" w:eastAsia="Calibri" w:hAnsi="Times New Roman" w:cs="Times New Roman"/>
          <w:sz w:val="26"/>
          <w:szCs w:val="26"/>
          <w:lang w:eastAsia="ru-RU"/>
        </w:rPr>
      </w:pPr>
    </w:p>
    <w:p w14:paraId="121F45C9" w14:textId="2C3DB8E5" w:rsidR="00C3441E" w:rsidRPr="002E7AC5" w:rsidRDefault="00C3441E" w:rsidP="002E7AC5">
      <w:pPr>
        <w:spacing w:before="0" w:after="0" w:line="240" w:lineRule="auto"/>
        <w:rPr>
          <w:rFonts w:ascii="Times New Roman" w:eastAsia="Calibri" w:hAnsi="Times New Roman" w:cs="Times New Roman"/>
          <w:sz w:val="26"/>
          <w:szCs w:val="26"/>
          <w:lang w:eastAsia="ru-RU"/>
        </w:rPr>
      </w:pPr>
      <w:r w:rsidRPr="00C3441E">
        <w:rPr>
          <w:rFonts w:ascii="Times New Roman" w:eastAsia="Calibri" w:hAnsi="Times New Roman" w:cs="Times New Roman"/>
          <w:sz w:val="26"/>
          <w:szCs w:val="26"/>
          <w:lang w:eastAsia="ru-RU"/>
        </w:rPr>
        <w:t xml:space="preserve">Міський голова </w:t>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t xml:space="preserve">                       Андрій ЧЕРНЯЄВ</w:t>
      </w:r>
    </w:p>
    <w:p w14:paraId="384CE66F" w14:textId="77777777" w:rsidR="00C3441E" w:rsidRDefault="00C3441E" w:rsidP="002E7AC5">
      <w:pPr>
        <w:tabs>
          <w:tab w:val="left" w:pos="6521"/>
        </w:tabs>
        <w:spacing w:before="0" w:after="0" w:line="240" w:lineRule="auto"/>
        <w:rPr>
          <w:rFonts w:ascii="Times New Roman" w:eastAsia="Calibri" w:hAnsi="Times New Roman" w:cs="Arial"/>
          <w:bCs/>
          <w:sz w:val="26"/>
          <w:szCs w:val="24"/>
        </w:rPr>
      </w:pPr>
    </w:p>
    <w:p w14:paraId="703B8F35" w14:textId="6FB183AD" w:rsidR="00C3441E" w:rsidRPr="00C3441E" w:rsidRDefault="00C3441E" w:rsidP="00C3441E">
      <w:pPr>
        <w:tabs>
          <w:tab w:val="left" w:pos="6521"/>
        </w:tabs>
        <w:spacing w:before="0" w:after="0" w:line="240" w:lineRule="auto"/>
        <w:jc w:val="center"/>
        <w:rPr>
          <w:rFonts w:ascii="Times New Roman" w:eastAsia="Calibri" w:hAnsi="Times New Roman" w:cs="Arial"/>
          <w:bCs/>
          <w:sz w:val="26"/>
          <w:szCs w:val="24"/>
        </w:rPr>
      </w:pPr>
      <w:r>
        <w:rPr>
          <w:rFonts w:ascii="Times New Roman" w:eastAsia="Calibri" w:hAnsi="Times New Roman" w:cs="Arial"/>
          <w:bCs/>
          <w:sz w:val="26"/>
          <w:szCs w:val="24"/>
        </w:rPr>
        <w:t xml:space="preserve">                                                                              </w:t>
      </w:r>
      <w:r w:rsidRPr="00C3441E">
        <w:rPr>
          <w:rFonts w:ascii="Times New Roman" w:eastAsia="Calibri" w:hAnsi="Times New Roman" w:cs="Arial"/>
          <w:bCs/>
          <w:sz w:val="26"/>
          <w:szCs w:val="24"/>
        </w:rPr>
        <w:t>Затверджено</w:t>
      </w:r>
    </w:p>
    <w:p w14:paraId="37F1DCF7" w14:textId="77777777" w:rsidR="00C3441E" w:rsidRPr="00C3441E" w:rsidRDefault="00C3441E" w:rsidP="00C3441E">
      <w:pPr>
        <w:spacing w:before="0" w:after="0" w:line="240" w:lineRule="auto"/>
        <w:jc w:val="center"/>
        <w:rPr>
          <w:rFonts w:ascii="Times New Roman" w:eastAsia="Calibri" w:hAnsi="Times New Roman" w:cs="Arial"/>
          <w:bCs/>
          <w:sz w:val="26"/>
          <w:szCs w:val="24"/>
        </w:rPr>
      </w:pPr>
      <w:r w:rsidRPr="00C3441E">
        <w:rPr>
          <w:rFonts w:ascii="Times New Roman" w:eastAsia="Calibri" w:hAnsi="Times New Roman" w:cs="Arial"/>
          <w:bCs/>
          <w:sz w:val="26"/>
          <w:szCs w:val="24"/>
        </w:rPr>
        <w:t xml:space="preserve">                                                                                               рішенням міської ради</w:t>
      </w:r>
    </w:p>
    <w:p w14:paraId="54B6BB2F" w14:textId="6ACE5A5B" w:rsidR="00C3441E" w:rsidRPr="00C3441E" w:rsidRDefault="00C3441E" w:rsidP="00C3441E">
      <w:pPr>
        <w:tabs>
          <w:tab w:val="left" w:pos="6521"/>
        </w:tabs>
        <w:spacing w:before="0" w:after="0" w:line="240" w:lineRule="auto"/>
        <w:rPr>
          <w:rFonts w:ascii="Times New Roman" w:eastAsia="Calibri" w:hAnsi="Times New Roman" w:cs="Arial"/>
          <w:bCs/>
          <w:sz w:val="26"/>
          <w:szCs w:val="24"/>
        </w:rPr>
      </w:pPr>
      <w:r w:rsidRPr="00C3441E">
        <w:rPr>
          <w:rFonts w:ascii="Times New Roman" w:eastAsia="Calibri" w:hAnsi="Times New Roman" w:cs="Arial"/>
          <w:bCs/>
          <w:sz w:val="26"/>
          <w:szCs w:val="24"/>
        </w:rPr>
        <w:t xml:space="preserve">                                                                                                    </w:t>
      </w:r>
      <w:r w:rsidR="00B51B49">
        <w:rPr>
          <w:rFonts w:ascii="Times New Roman" w:eastAsia="Calibri" w:hAnsi="Times New Roman" w:cs="Arial"/>
          <w:bCs/>
          <w:sz w:val="26"/>
          <w:szCs w:val="24"/>
        </w:rPr>
        <w:t>21.10.2021</w:t>
      </w:r>
      <w:r w:rsidRPr="00C3441E">
        <w:rPr>
          <w:rFonts w:ascii="Times New Roman" w:eastAsia="Calibri" w:hAnsi="Times New Roman" w:cs="Arial"/>
          <w:bCs/>
          <w:sz w:val="26"/>
          <w:szCs w:val="24"/>
        </w:rPr>
        <w:t>№_</w:t>
      </w:r>
      <w:r w:rsidR="00B51B49">
        <w:rPr>
          <w:rFonts w:ascii="Times New Roman" w:eastAsia="Calibri" w:hAnsi="Times New Roman" w:cs="Arial"/>
          <w:bCs/>
          <w:sz w:val="26"/>
          <w:szCs w:val="24"/>
        </w:rPr>
        <w:t>8/18-325</w:t>
      </w:r>
    </w:p>
    <w:p w14:paraId="0137D08C" w14:textId="77777777" w:rsidR="00C3441E" w:rsidRPr="00C3441E" w:rsidRDefault="00C3441E" w:rsidP="00C3441E">
      <w:pPr>
        <w:spacing w:before="0" w:after="0" w:line="240" w:lineRule="auto"/>
        <w:jc w:val="both"/>
        <w:rPr>
          <w:rFonts w:ascii="Times New Roman" w:eastAsia="Calibri" w:hAnsi="Times New Roman" w:cs="Arial"/>
          <w:b/>
          <w:sz w:val="26"/>
          <w:szCs w:val="24"/>
        </w:rPr>
      </w:pPr>
    </w:p>
    <w:p w14:paraId="55482F80" w14:textId="77777777" w:rsidR="00C3441E" w:rsidRPr="00C3441E" w:rsidRDefault="00C3441E" w:rsidP="00C3441E">
      <w:pPr>
        <w:spacing w:before="0" w:after="0" w:line="240" w:lineRule="auto"/>
        <w:jc w:val="both"/>
        <w:rPr>
          <w:rFonts w:ascii="Times New Roman" w:eastAsia="Calibri" w:hAnsi="Times New Roman" w:cs="Arial"/>
          <w:b/>
          <w:sz w:val="26"/>
          <w:szCs w:val="24"/>
        </w:rPr>
      </w:pPr>
    </w:p>
    <w:p w14:paraId="4D53148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4C18125F"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8"/>
          <w:szCs w:val="28"/>
          <w:lang w:eastAsia="ru-RU"/>
        </w:rPr>
      </w:pPr>
    </w:p>
    <w:p w14:paraId="5285A42C"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6BF807C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254EFDF7" w14:textId="77777777" w:rsidR="00C3441E" w:rsidRPr="00C3441E" w:rsidRDefault="00C3441E" w:rsidP="00C3441E">
      <w:pPr>
        <w:spacing w:before="0" w:after="0" w:line="360" w:lineRule="auto"/>
        <w:jc w:val="center"/>
        <w:rPr>
          <w:rFonts w:ascii="Times New Roman" w:eastAsia="Calibri" w:hAnsi="Times New Roman" w:cs="Times New Roman"/>
          <w:b/>
          <w:sz w:val="36"/>
          <w:szCs w:val="36"/>
          <w:lang w:eastAsia="ru-RU"/>
        </w:rPr>
      </w:pPr>
      <w:r w:rsidRPr="00C3441E">
        <w:rPr>
          <w:rFonts w:ascii="Times New Roman" w:eastAsia="Calibri" w:hAnsi="Times New Roman" w:cs="Times New Roman"/>
          <w:b/>
          <w:sz w:val="36"/>
          <w:szCs w:val="36"/>
          <w:lang w:eastAsia="ru-RU"/>
        </w:rPr>
        <w:t xml:space="preserve">Програма </w:t>
      </w:r>
    </w:p>
    <w:p w14:paraId="6271A7B2" w14:textId="77777777" w:rsidR="00C3441E" w:rsidRPr="00C3441E" w:rsidRDefault="00C3441E" w:rsidP="00C3441E">
      <w:pPr>
        <w:spacing w:before="0" w:after="0" w:line="360" w:lineRule="auto"/>
        <w:jc w:val="center"/>
        <w:rPr>
          <w:rFonts w:ascii="Times New Roman" w:eastAsia="Calibri" w:hAnsi="Times New Roman" w:cs="Times New Roman"/>
          <w:b/>
          <w:sz w:val="28"/>
          <w:szCs w:val="28"/>
          <w:lang w:eastAsia="ru-RU"/>
        </w:rPr>
      </w:pPr>
      <w:r w:rsidRPr="00C3441E">
        <w:rPr>
          <w:rFonts w:ascii="Times New Roman" w:eastAsia="Calibri" w:hAnsi="Times New Roman" w:cs="Times New Roman"/>
          <w:b/>
          <w:sz w:val="36"/>
          <w:szCs w:val="36"/>
          <w:lang w:eastAsia="ru-RU"/>
        </w:rPr>
        <w:t>розвитку</w:t>
      </w:r>
      <w:r w:rsidRPr="00C3441E">
        <w:rPr>
          <w:rFonts w:ascii="Times New Roman" w:eastAsia="Calibri" w:hAnsi="Times New Roman" w:cs="Times New Roman"/>
          <w:b/>
          <w:sz w:val="28"/>
          <w:szCs w:val="28"/>
          <w:lang w:eastAsia="ru-RU"/>
        </w:rPr>
        <w:t xml:space="preserve"> </w:t>
      </w:r>
      <w:r w:rsidRPr="00C3441E">
        <w:rPr>
          <w:rFonts w:ascii="Times New Roman" w:eastAsia="Calibri" w:hAnsi="Times New Roman" w:cs="Times New Roman"/>
          <w:b/>
          <w:sz w:val="36"/>
          <w:szCs w:val="28"/>
        </w:rPr>
        <w:t>сімейної, гендерної політики та</w:t>
      </w:r>
      <w:r w:rsidRPr="00C3441E">
        <w:rPr>
          <w:rFonts w:ascii="Calibri" w:eastAsia="Calibri" w:hAnsi="Calibri" w:cs="Times New Roman"/>
          <w:szCs w:val="22"/>
        </w:rPr>
        <w:t xml:space="preserve"> </w:t>
      </w:r>
      <w:r w:rsidRPr="00C3441E">
        <w:rPr>
          <w:rFonts w:ascii="Times New Roman" w:eastAsia="Calibri" w:hAnsi="Times New Roman" w:cs="Times New Roman"/>
          <w:b/>
          <w:sz w:val="36"/>
          <w:szCs w:val="28"/>
        </w:rPr>
        <w:t xml:space="preserve">протидії </w:t>
      </w:r>
      <w:r w:rsidRPr="00C3441E">
        <w:rPr>
          <w:rFonts w:ascii="Times New Roman" w:eastAsia="Calibri" w:hAnsi="Times New Roman" w:cs="Times New Roman"/>
          <w:b/>
          <w:color w:val="000000"/>
          <w:sz w:val="36"/>
          <w:szCs w:val="28"/>
        </w:rPr>
        <w:t xml:space="preserve">домашньому насильству </w:t>
      </w:r>
      <w:r w:rsidRPr="00C3441E">
        <w:rPr>
          <w:rFonts w:ascii="Times New Roman" w:eastAsia="Calibri" w:hAnsi="Times New Roman" w:cs="Times New Roman"/>
          <w:b/>
          <w:sz w:val="36"/>
          <w:szCs w:val="28"/>
        </w:rPr>
        <w:t>і торгівлі людьми в Сіверській міській територіальній громаді на 2021-2025 роки</w:t>
      </w:r>
    </w:p>
    <w:p w14:paraId="3D3B55F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285ED48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590D18E9"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8"/>
          <w:szCs w:val="28"/>
          <w:lang w:eastAsia="ru-RU"/>
        </w:rPr>
      </w:pPr>
    </w:p>
    <w:p w14:paraId="66818DDD"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132C54B8"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26BACCDE"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67523910"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5864018A"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0F9BE619"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6AD71430"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82E5DB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5CEEF8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EC70B8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511B71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3AAF6F3"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0D0CE8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590BDE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CD14597"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367A9E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AED695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0F0174F"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55BB1B9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r w:rsidRPr="00C3441E">
        <w:rPr>
          <w:rFonts w:ascii="Times New Roman" w:eastAsia="Calibri" w:hAnsi="Times New Roman" w:cs="Times New Roman"/>
          <w:b/>
          <w:sz w:val="26"/>
          <w:szCs w:val="26"/>
          <w:lang w:eastAsia="ru-RU"/>
        </w:rPr>
        <w:t>м. Сіверськ</w:t>
      </w:r>
    </w:p>
    <w:p w14:paraId="061DA32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r w:rsidRPr="00C3441E">
        <w:rPr>
          <w:rFonts w:ascii="Times New Roman" w:eastAsia="Calibri" w:hAnsi="Times New Roman" w:cs="Times New Roman"/>
          <w:b/>
          <w:sz w:val="26"/>
          <w:szCs w:val="26"/>
          <w:lang w:eastAsia="ru-RU"/>
        </w:rPr>
        <w:t>2021</w:t>
      </w:r>
    </w:p>
    <w:p w14:paraId="3A0802D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sdt>
      <w:sdtPr>
        <w:rPr>
          <w:rFonts w:ascii="Times New Roman" w:eastAsia="Calibri" w:hAnsi="Times New Roman" w:cs="Times New Roman"/>
          <w:sz w:val="28"/>
          <w:szCs w:val="28"/>
        </w:rPr>
        <w:id w:val="1953518644"/>
        <w:docPartObj>
          <w:docPartGallery w:val="Table of Contents"/>
          <w:docPartUnique/>
        </w:docPartObj>
      </w:sdtPr>
      <w:sdtEndPr>
        <w:rPr>
          <w:b/>
          <w:bCs/>
        </w:rPr>
      </w:sdtEndPr>
      <w:sdtContent>
        <w:p w14:paraId="0B9A4D32"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6A5C0BC6"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4FD671FC"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50DA5B27"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606150B0" w14:textId="70DFB2C6" w:rsidR="00C3441E" w:rsidRPr="00C3441E" w:rsidRDefault="00C3441E" w:rsidP="00C3441E">
          <w:pPr>
            <w:keepNext/>
            <w:keepLines/>
            <w:spacing w:before="0" w:after="0" w:line="360" w:lineRule="auto"/>
            <w:ind w:firstLine="720"/>
            <w:jc w:val="center"/>
            <w:rPr>
              <w:rFonts w:ascii="Times New Roman" w:eastAsia="Times New Roman" w:hAnsi="Times New Roman" w:cs="Times New Roman"/>
              <w:sz w:val="32"/>
              <w:szCs w:val="32"/>
            </w:rPr>
          </w:pPr>
          <w:r w:rsidRPr="00C3441E">
            <w:rPr>
              <w:rFonts w:ascii="Times New Roman" w:eastAsia="Times New Roman" w:hAnsi="Times New Roman" w:cs="Times New Roman"/>
              <w:sz w:val="32"/>
              <w:szCs w:val="32"/>
            </w:rPr>
            <w:t>Зміст</w:t>
          </w:r>
        </w:p>
        <w:p w14:paraId="10614955" w14:textId="77777777" w:rsidR="00C3441E" w:rsidRPr="00C3441E" w:rsidRDefault="00C3441E" w:rsidP="00C3441E">
          <w:pPr>
            <w:spacing w:before="0" w:after="0" w:line="360" w:lineRule="auto"/>
            <w:ind w:firstLine="720"/>
            <w:jc w:val="both"/>
            <w:rPr>
              <w:rFonts w:ascii="Times New Roman" w:eastAsia="Calibri" w:hAnsi="Times New Roman" w:cs="Times New Roman"/>
              <w:sz w:val="32"/>
              <w:szCs w:val="32"/>
            </w:rPr>
          </w:pPr>
        </w:p>
        <w:p w14:paraId="7F46E9BD" w14:textId="77777777" w:rsidR="00C3441E" w:rsidRPr="00C3441E" w:rsidRDefault="00C3441E"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r w:rsidRPr="00C3441E">
            <w:rPr>
              <w:rFonts w:ascii="Times New Roman" w:eastAsia="Calibri" w:hAnsi="Times New Roman" w:cs="Times New Roman"/>
              <w:sz w:val="28"/>
              <w:szCs w:val="28"/>
            </w:rPr>
            <w:fldChar w:fldCharType="begin"/>
          </w:r>
          <w:r w:rsidRPr="00C3441E">
            <w:rPr>
              <w:rFonts w:ascii="Times New Roman" w:eastAsia="Calibri" w:hAnsi="Times New Roman" w:cs="Times New Roman"/>
              <w:sz w:val="28"/>
              <w:szCs w:val="28"/>
            </w:rPr>
            <w:instrText xml:space="preserve"> TOC \o "1-3" \h \z \u </w:instrText>
          </w:r>
          <w:r w:rsidRPr="00C3441E">
            <w:rPr>
              <w:rFonts w:ascii="Times New Roman" w:eastAsia="Calibri" w:hAnsi="Times New Roman" w:cs="Times New Roman"/>
              <w:sz w:val="28"/>
              <w:szCs w:val="28"/>
            </w:rPr>
            <w:fldChar w:fldCharType="separate"/>
          </w:r>
          <w:hyperlink w:anchor="_Toc70607983" w:history="1">
            <w:r w:rsidRPr="00C3441E">
              <w:rPr>
                <w:rFonts w:ascii="Times New Roman" w:eastAsia="Calibri" w:hAnsi="Times New Roman" w:cs="Times New Roman"/>
                <w:noProof/>
                <w:color w:val="0000FF"/>
                <w:sz w:val="28"/>
                <w:szCs w:val="28"/>
                <w:u w:val="single"/>
              </w:rPr>
              <w:t xml:space="preserve">І. Паспорт програми розвитку сімейної, гендерної політики та протидії торгівлі людьми в </w:t>
            </w:r>
            <w:r w:rsidRPr="00C3441E">
              <w:rPr>
                <w:rFonts w:ascii="Times New Roman" w:eastAsia="Calibri" w:hAnsi="Times New Roman" w:cs="Times New Roman"/>
                <w:bCs/>
                <w:sz w:val="28"/>
                <w:szCs w:val="28"/>
              </w:rPr>
              <w:t>Сіверській міській територіальній громаді на 2021-2025 роки</w:t>
            </w:r>
            <w:r w:rsidRPr="00C3441E">
              <w:rPr>
                <w:rFonts w:ascii="Times New Roman" w:eastAsia="Calibri" w:hAnsi="Times New Roman" w:cs="Times New Roman"/>
                <w:noProof/>
                <w:webHidden/>
                <w:sz w:val="28"/>
                <w:szCs w:val="28"/>
              </w:rPr>
              <w:tab/>
            </w:r>
          </w:hyperlink>
        </w:p>
        <w:p w14:paraId="5E81E9C6"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4" w:history="1">
            <w:r w:rsidR="00C3441E" w:rsidRPr="00C3441E">
              <w:rPr>
                <w:rFonts w:ascii="Times New Roman" w:eastAsia="Calibri" w:hAnsi="Times New Roman" w:cs="Times New Roman"/>
                <w:noProof/>
                <w:color w:val="0000FF"/>
                <w:sz w:val="28"/>
                <w:szCs w:val="28"/>
                <w:u w:val="single"/>
              </w:rPr>
              <w:t>ІІ. Загальні положення</w:t>
            </w:r>
            <w:r w:rsidR="00C3441E" w:rsidRPr="00C3441E">
              <w:rPr>
                <w:rFonts w:ascii="Times New Roman" w:eastAsia="Calibri" w:hAnsi="Times New Roman" w:cs="Times New Roman"/>
                <w:noProof/>
                <w:webHidden/>
                <w:sz w:val="28"/>
                <w:szCs w:val="28"/>
              </w:rPr>
              <w:tab/>
            </w:r>
          </w:hyperlink>
        </w:p>
        <w:p w14:paraId="38F24359"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5" w:history="1">
            <w:r w:rsidR="00C3441E" w:rsidRPr="00C3441E">
              <w:rPr>
                <w:rFonts w:ascii="Times New Roman" w:eastAsia="Calibri" w:hAnsi="Times New Roman" w:cs="Times New Roman"/>
                <w:noProof/>
                <w:color w:val="0000FF"/>
                <w:sz w:val="28"/>
                <w:szCs w:val="28"/>
                <w:u w:val="single"/>
              </w:rPr>
              <w:t>ІІІ. Визначення проблеми, на розв’язання якої спрямована програма</w:t>
            </w:r>
            <w:r w:rsidR="00C3441E" w:rsidRPr="00C3441E">
              <w:rPr>
                <w:rFonts w:ascii="Times New Roman" w:eastAsia="Calibri" w:hAnsi="Times New Roman" w:cs="Times New Roman"/>
                <w:noProof/>
                <w:webHidden/>
                <w:sz w:val="28"/>
                <w:szCs w:val="28"/>
              </w:rPr>
              <w:tab/>
            </w:r>
          </w:hyperlink>
        </w:p>
        <w:p w14:paraId="410E6ED2"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6" w:history="1">
            <w:r w:rsidR="00C3441E" w:rsidRPr="00C3441E">
              <w:rPr>
                <w:rFonts w:ascii="Times New Roman" w:eastAsia="Calibri" w:hAnsi="Times New Roman" w:cs="Times New Roman"/>
                <w:noProof/>
                <w:color w:val="0000FF"/>
                <w:sz w:val="28"/>
                <w:szCs w:val="28"/>
                <w:u w:val="single"/>
              </w:rPr>
              <w:t>ІV. Мета програми</w:t>
            </w:r>
            <w:r w:rsidR="00C3441E" w:rsidRPr="00C3441E">
              <w:rPr>
                <w:rFonts w:ascii="Times New Roman" w:eastAsia="Calibri" w:hAnsi="Times New Roman" w:cs="Times New Roman"/>
                <w:noProof/>
                <w:webHidden/>
                <w:sz w:val="28"/>
                <w:szCs w:val="28"/>
              </w:rPr>
              <w:tab/>
            </w:r>
          </w:hyperlink>
        </w:p>
        <w:p w14:paraId="61BE3EAF"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7" w:history="1">
            <w:r w:rsidR="00C3441E" w:rsidRPr="00C3441E">
              <w:rPr>
                <w:rFonts w:ascii="Times New Roman" w:eastAsia="Calibri" w:hAnsi="Times New Roman" w:cs="Times New Roman"/>
                <w:noProof/>
                <w:color w:val="0000FF"/>
                <w:sz w:val="28"/>
                <w:szCs w:val="28"/>
                <w:u w:val="single"/>
              </w:rPr>
              <w:t>V. Напрями та завдання реалізації програми</w:t>
            </w:r>
            <w:r w:rsidR="00C3441E" w:rsidRPr="00C3441E">
              <w:rPr>
                <w:rFonts w:ascii="Times New Roman" w:eastAsia="Calibri" w:hAnsi="Times New Roman" w:cs="Times New Roman"/>
                <w:noProof/>
                <w:webHidden/>
                <w:sz w:val="28"/>
                <w:szCs w:val="28"/>
              </w:rPr>
              <w:tab/>
            </w:r>
          </w:hyperlink>
        </w:p>
        <w:p w14:paraId="5A77BBF4"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8" w:history="1">
            <w:r w:rsidR="00C3441E" w:rsidRPr="00C3441E">
              <w:rPr>
                <w:rFonts w:ascii="Times New Roman" w:eastAsia="Calibri" w:hAnsi="Times New Roman" w:cs="Times New Roman"/>
                <w:noProof/>
                <w:color w:val="0000FF"/>
                <w:sz w:val="28"/>
                <w:szCs w:val="28"/>
                <w:u w:val="single"/>
              </w:rPr>
              <w:t>VI. Очікувані результати виконання програми</w:t>
            </w:r>
            <w:r w:rsidR="00C3441E" w:rsidRPr="00C3441E">
              <w:rPr>
                <w:rFonts w:ascii="Times New Roman" w:eastAsia="Calibri" w:hAnsi="Times New Roman" w:cs="Times New Roman"/>
                <w:noProof/>
                <w:webHidden/>
                <w:sz w:val="28"/>
                <w:szCs w:val="28"/>
              </w:rPr>
              <w:tab/>
            </w:r>
          </w:hyperlink>
        </w:p>
        <w:p w14:paraId="3E726D90"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9" w:history="1">
            <w:r w:rsidR="00C3441E" w:rsidRPr="00C3441E">
              <w:rPr>
                <w:rFonts w:ascii="Times New Roman" w:eastAsia="Times New Roman" w:hAnsi="Times New Roman" w:cs="Times New Roman"/>
                <w:noProof/>
                <w:color w:val="0000FF"/>
                <w:sz w:val="28"/>
                <w:szCs w:val="28"/>
                <w:u w:val="single"/>
              </w:rPr>
              <w:t>VII. Обґрунтування обсягів та джерел фінансування, терміни та</w:t>
            </w:r>
            <w:r w:rsidR="00C3441E" w:rsidRPr="00C3441E">
              <w:rPr>
                <w:rFonts w:ascii="Times New Roman" w:eastAsia="Calibri" w:hAnsi="Times New Roman" w:cs="Times New Roman"/>
                <w:noProof/>
                <w:webHidden/>
                <w:sz w:val="28"/>
                <w:szCs w:val="28"/>
              </w:rPr>
              <w:tab/>
            </w:r>
          </w:hyperlink>
        </w:p>
        <w:p w14:paraId="46E1F2B2"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90" w:history="1">
            <w:r w:rsidR="00C3441E" w:rsidRPr="00C3441E">
              <w:rPr>
                <w:rFonts w:ascii="Times New Roman" w:eastAsia="Times New Roman" w:hAnsi="Times New Roman" w:cs="Times New Roman"/>
                <w:noProof/>
                <w:color w:val="0000FF"/>
                <w:sz w:val="28"/>
                <w:szCs w:val="28"/>
                <w:u w:val="single"/>
              </w:rPr>
              <w:t>етапи виконання програми</w:t>
            </w:r>
            <w:r w:rsidR="00C3441E" w:rsidRPr="00C3441E">
              <w:rPr>
                <w:rFonts w:ascii="Times New Roman" w:eastAsia="Calibri" w:hAnsi="Times New Roman" w:cs="Times New Roman"/>
                <w:noProof/>
                <w:webHidden/>
                <w:sz w:val="28"/>
                <w:szCs w:val="28"/>
              </w:rPr>
              <w:tab/>
            </w:r>
          </w:hyperlink>
        </w:p>
        <w:p w14:paraId="65287825" w14:textId="77777777" w:rsidR="00C3441E" w:rsidRPr="00C3441E" w:rsidRDefault="003C254B"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91" w:history="1">
            <w:r w:rsidR="00C3441E" w:rsidRPr="00C3441E">
              <w:rPr>
                <w:rFonts w:ascii="Times New Roman" w:eastAsia="Calibri" w:hAnsi="Times New Roman" w:cs="Times New Roman"/>
                <w:noProof/>
                <w:color w:val="0000FF"/>
                <w:sz w:val="28"/>
                <w:szCs w:val="28"/>
                <w:u w:val="single"/>
              </w:rPr>
              <w:t>VIII. Координація та контроль за ходом виконання програми</w:t>
            </w:r>
            <w:r w:rsidR="00C3441E" w:rsidRPr="00C3441E">
              <w:rPr>
                <w:rFonts w:ascii="Times New Roman" w:eastAsia="Calibri" w:hAnsi="Times New Roman" w:cs="Times New Roman"/>
                <w:noProof/>
                <w:webHidden/>
                <w:sz w:val="28"/>
                <w:szCs w:val="28"/>
              </w:rPr>
              <w:tab/>
            </w:r>
          </w:hyperlink>
        </w:p>
        <w:p w14:paraId="5C960958" w14:textId="77777777" w:rsidR="00C3441E" w:rsidRPr="00C3441E" w:rsidRDefault="00C3441E" w:rsidP="00C3441E">
          <w:pPr>
            <w:spacing w:before="0" w:after="0" w:line="360" w:lineRule="auto"/>
            <w:ind w:right="-119"/>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val="ru-RU"/>
            </w:rPr>
            <w:fldChar w:fldCharType="begin"/>
          </w:r>
          <w:r w:rsidRPr="00C3441E">
            <w:rPr>
              <w:rFonts w:ascii="Times New Roman" w:eastAsia="Calibri" w:hAnsi="Times New Roman" w:cs="Times New Roman"/>
              <w:sz w:val="28"/>
              <w:szCs w:val="28"/>
              <w:lang w:val="ru-RU"/>
            </w:rPr>
            <w:instrText xml:space="preserve"> HYPERLINK \l "_Toc70607992" </w:instrText>
          </w:r>
          <w:r w:rsidRPr="00C3441E">
            <w:rPr>
              <w:rFonts w:ascii="Times New Roman" w:eastAsia="Calibri" w:hAnsi="Times New Roman" w:cs="Times New Roman"/>
              <w:sz w:val="28"/>
              <w:szCs w:val="28"/>
              <w:lang w:val="ru-RU"/>
            </w:rPr>
            <w:fldChar w:fldCharType="separate"/>
          </w:r>
          <w:r w:rsidRPr="00C3441E">
            <w:rPr>
              <w:rFonts w:ascii="Times New Roman" w:eastAsia="Times New Roman" w:hAnsi="Times New Roman" w:cs="Times New Roman"/>
              <w:noProof/>
              <w:color w:val="0000FF"/>
              <w:sz w:val="28"/>
              <w:szCs w:val="28"/>
              <w:u w:val="single"/>
              <w:lang w:val="ru-RU"/>
            </w:rPr>
            <w:t>IX.</w:t>
          </w:r>
          <w:r w:rsidRPr="00C3441E">
            <w:rPr>
              <w:rFonts w:ascii="Times New Roman" w:eastAsia="Times New Roman" w:hAnsi="Times New Roman" w:cs="Times New Roman"/>
              <w:sz w:val="28"/>
              <w:szCs w:val="28"/>
              <w:lang w:eastAsia="ru-RU"/>
            </w:rPr>
            <w:t xml:space="preserve"> Напрями діяльності та основні заходи Програми </w:t>
          </w:r>
          <w:r w:rsidRPr="00C3441E">
            <w:rPr>
              <w:rFonts w:ascii="Times New Roman" w:eastAsia="Calibri" w:hAnsi="Times New Roman" w:cs="Times New Roman"/>
              <w:sz w:val="28"/>
              <w:szCs w:val="28"/>
              <w:lang w:eastAsia="ru-RU"/>
            </w:rPr>
            <w:t>розвитку</w:t>
          </w:r>
          <w:r w:rsidRPr="00C3441E">
            <w:rPr>
              <w:rFonts w:ascii="Times New Roman" w:eastAsia="Calibri" w:hAnsi="Times New Roman" w:cs="Times New Roman"/>
              <w:sz w:val="28"/>
              <w:szCs w:val="28"/>
            </w:rPr>
            <w:t xml:space="preserve"> сімейної, гендерної політики та протидії торгівлі людьми в Сіверській міській територіальній громаді на 2021-2025 роки</w:t>
          </w:r>
        </w:p>
        <w:p w14:paraId="02F15003" w14:textId="77777777" w:rsidR="00C3441E" w:rsidRPr="00C3441E" w:rsidRDefault="00C3441E"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r w:rsidRPr="00C3441E">
            <w:rPr>
              <w:rFonts w:ascii="Times New Roman" w:eastAsia="Calibri" w:hAnsi="Times New Roman" w:cs="Times New Roman"/>
              <w:noProof/>
              <w:webHidden/>
              <w:sz w:val="28"/>
              <w:szCs w:val="28"/>
            </w:rPr>
            <w:tab/>
          </w:r>
          <w:r w:rsidRPr="00C3441E">
            <w:rPr>
              <w:rFonts w:ascii="Times New Roman" w:eastAsia="Calibri" w:hAnsi="Times New Roman" w:cs="Times New Roman"/>
              <w:noProof/>
              <w:sz w:val="28"/>
              <w:szCs w:val="28"/>
            </w:rPr>
            <w:fldChar w:fldCharType="end"/>
          </w:r>
        </w:p>
        <w:p w14:paraId="7E972ACC" w14:textId="77777777" w:rsidR="00C3441E" w:rsidRPr="00C3441E" w:rsidRDefault="00C3441E" w:rsidP="00C3441E">
          <w:pPr>
            <w:spacing w:before="0" w:after="0" w:line="360" w:lineRule="auto"/>
            <w:ind w:right="-119"/>
            <w:jc w:val="center"/>
            <w:rPr>
              <w:rFonts w:ascii="Times New Roman" w:eastAsia="Calibri" w:hAnsi="Times New Roman" w:cs="Times New Roman"/>
              <w:b/>
              <w:bCs/>
              <w:sz w:val="28"/>
              <w:szCs w:val="28"/>
            </w:rPr>
          </w:pPr>
          <w:r w:rsidRPr="00C3441E">
            <w:rPr>
              <w:rFonts w:ascii="Times New Roman" w:eastAsia="Calibri" w:hAnsi="Times New Roman" w:cs="Times New Roman"/>
              <w:bCs/>
              <w:sz w:val="28"/>
              <w:szCs w:val="28"/>
            </w:rPr>
            <w:fldChar w:fldCharType="end"/>
          </w:r>
        </w:p>
      </w:sdtContent>
    </w:sdt>
    <w:p w14:paraId="0851DEA8"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7D797E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4EADCE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129199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0C71B2F"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16A9A70"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1B395A7"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180EEC6"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A550A3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B764D48"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47F807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A6F859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3647BBF"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20EC275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EAD8C4C"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2EBFDB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271924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A0663A0"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228BED3"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202D8C5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E6E4186"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9" w:name="_Toc58234573"/>
      <w:bookmarkStart w:id="10" w:name="_Toc68786872"/>
      <w:bookmarkStart w:id="11" w:name="_Toc70607983"/>
      <w:r w:rsidRPr="00C3441E">
        <w:rPr>
          <w:rFonts w:ascii="Times New Roman" w:eastAsia="Calibri" w:hAnsi="Times New Roman" w:cs="Times New Roman"/>
          <w:b/>
          <w:sz w:val="28"/>
          <w:szCs w:val="28"/>
        </w:rPr>
        <w:t>І. Паспорт</w:t>
      </w:r>
    </w:p>
    <w:p w14:paraId="36D46994"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r w:rsidRPr="00C3441E">
        <w:rPr>
          <w:rFonts w:ascii="Times New Roman" w:eastAsia="Calibri" w:hAnsi="Times New Roman" w:cs="Times New Roman"/>
          <w:b/>
          <w:sz w:val="28"/>
          <w:szCs w:val="28"/>
        </w:rPr>
        <w:t xml:space="preserve"> програми</w:t>
      </w:r>
      <w:bookmarkStart w:id="12" w:name="_Toc58234574"/>
      <w:bookmarkEnd w:id="9"/>
      <w:r w:rsidRPr="00C3441E">
        <w:rPr>
          <w:rFonts w:ascii="Times New Roman" w:eastAsia="Calibri" w:hAnsi="Times New Roman" w:cs="Times New Roman"/>
          <w:b/>
          <w:sz w:val="28"/>
          <w:szCs w:val="28"/>
        </w:rPr>
        <w:t xml:space="preserve"> розвитку сімейної, гендерної політики</w:t>
      </w:r>
    </w:p>
    <w:p w14:paraId="0DE31994"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bCs/>
          <w:sz w:val="28"/>
          <w:szCs w:val="28"/>
        </w:rPr>
      </w:pPr>
      <w:r w:rsidRPr="00C3441E">
        <w:rPr>
          <w:rFonts w:ascii="Times New Roman" w:eastAsia="Calibri" w:hAnsi="Times New Roman" w:cs="Times New Roman"/>
          <w:b/>
          <w:sz w:val="28"/>
          <w:szCs w:val="28"/>
        </w:rPr>
        <w:t xml:space="preserve"> та протидії торгівлі людьми </w:t>
      </w:r>
      <w:bookmarkEnd w:id="10"/>
      <w:bookmarkEnd w:id="11"/>
      <w:bookmarkEnd w:id="12"/>
      <w:r w:rsidRPr="00C3441E">
        <w:rPr>
          <w:rFonts w:ascii="Times New Roman" w:eastAsia="Calibri" w:hAnsi="Times New Roman" w:cs="Times New Roman"/>
          <w:b/>
          <w:bCs/>
          <w:sz w:val="28"/>
          <w:szCs w:val="28"/>
        </w:rPr>
        <w:t>в Сіверській міській територіальній громаді на 2021-2025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838"/>
        <w:gridCol w:w="5361"/>
      </w:tblGrid>
      <w:tr w:rsidR="00C3441E" w:rsidRPr="00C3441E" w14:paraId="33086684" w14:textId="77777777" w:rsidTr="00FD08A6">
        <w:tc>
          <w:tcPr>
            <w:tcW w:w="1146" w:type="dxa"/>
            <w:shd w:val="clear" w:color="auto" w:fill="auto"/>
          </w:tcPr>
          <w:p w14:paraId="5C58E8D4"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1.</w:t>
            </w:r>
          </w:p>
        </w:tc>
        <w:tc>
          <w:tcPr>
            <w:tcW w:w="2838" w:type="dxa"/>
            <w:tcBorders>
              <w:top w:val="single" w:sz="4" w:space="0" w:color="auto"/>
              <w:left w:val="single" w:sz="4" w:space="0" w:color="auto"/>
              <w:bottom w:val="single" w:sz="4" w:space="0" w:color="auto"/>
              <w:right w:val="single" w:sz="4" w:space="0" w:color="auto"/>
            </w:tcBorders>
          </w:tcPr>
          <w:p w14:paraId="59E8F158"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Ініціатор розроблення Програми</w:t>
            </w:r>
          </w:p>
        </w:tc>
        <w:tc>
          <w:tcPr>
            <w:tcW w:w="5361" w:type="dxa"/>
            <w:tcBorders>
              <w:top w:val="single" w:sz="4" w:space="0" w:color="auto"/>
              <w:left w:val="single" w:sz="4" w:space="0" w:color="auto"/>
              <w:bottom w:val="single" w:sz="4" w:space="0" w:color="auto"/>
            </w:tcBorders>
          </w:tcPr>
          <w:p w14:paraId="587F9F20"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C3441E" w:rsidRPr="00C3441E" w14:paraId="72439941" w14:textId="77777777" w:rsidTr="00FD08A6">
        <w:tc>
          <w:tcPr>
            <w:tcW w:w="1146" w:type="dxa"/>
            <w:shd w:val="clear" w:color="auto" w:fill="auto"/>
          </w:tcPr>
          <w:p w14:paraId="6451B243"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2</w:t>
            </w:r>
          </w:p>
        </w:tc>
        <w:tc>
          <w:tcPr>
            <w:tcW w:w="2838" w:type="dxa"/>
            <w:shd w:val="clear" w:color="auto" w:fill="auto"/>
          </w:tcPr>
          <w:p w14:paraId="2D30AC27" w14:textId="77777777" w:rsidR="00C3441E" w:rsidRPr="00C3441E" w:rsidRDefault="00C3441E" w:rsidP="00C3441E">
            <w:pPr>
              <w:spacing w:before="0" w:after="0" w:line="240" w:lineRule="auto"/>
              <w:ind w:firstLine="17"/>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Підстави для розроблення Програми</w:t>
            </w:r>
          </w:p>
        </w:tc>
        <w:tc>
          <w:tcPr>
            <w:tcW w:w="5361" w:type="dxa"/>
            <w:shd w:val="clear" w:color="auto" w:fill="auto"/>
          </w:tcPr>
          <w:p w14:paraId="3F4918A7" w14:textId="77777777" w:rsidR="00C3441E" w:rsidRPr="00C3441E" w:rsidRDefault="00C3441E" w:rsidP="00C3441E">
            <w:pPr>
              <w:spacing w:before="0" w:after="0" w:line="240" w:lineRule="auto"/>
              <w:jc w:val="both"/>
              <w:rPr>
                <w:rFonts w:ascii="Times New Roman" w:eastAsia="Calibri" w:hAnsi="Times New Roman" w:cs="Times New Roman"/>
                <w:bCs/>
                <w:sz w:val="28"/>
                <w:szCs w:val="28"/>
              </w:rPr>
            </w:pPr>
            <w:r w:rsidRPr="00C3441E">
              <w:rPr>
                <w:rFonts w:ascii="Times New Roman" w:eastAsia="Calibri" w:hAnsi="Times New Roman" w:cs="Times New Roman"/>
                <w:bCs/>
                <w:sz w:val="28"/>
                <w:szCs w:val="28"/>
              </w:rPr>
              <w:t xml:space="preserve">Постанова Кабінету Міністрів України                                 </w:t>
            </w:r>
            <w:r w:rsidRPr="00C3441E">
              <w:rPr>
                <w:rFonts w:ascii="Times New Roman" w:eastAsia="Calibri" w:hAnsi="Times New Roman" w:cs="Times New Roman"/>
                <w:sz w:val="28"/>
                <w:szCs w:val="28"/>
              </w:rPr>
              <w:t>від 24 лютого 2021 р. №145</w:t>
            </w:r>
            <w:r w:rsidRPr="00C3441E">
              <w:rPr>
                <w:rFonts w:ascii="Times New Roman" w:eastAsia="Calibri" w:hAnsi="Times New Roman" w:cs="Times New Roman"/>
                <w:bCs/>
                <w:sz w:val="28"/>
                <w:szCs w:val="28"/>
              </w:rPr>
              <w:t xml:space="preserve"> </w:t>
            </w:r>
            <w:r w:rsidRPr="00C3441E">
              <w:rPr>
                <w:rFonts w:ascii="Times New Roman" w:eastAsia="Calibri" w:hAnsi="Times New Roman" w:cs="Times New Roman"/>
                <w:sz w:val="28"/>
                <w:szCs w:val="28"/>
              </w:rPr>
              <w:t>«</w:t>
            </w:r>
            <w:r w:rsidRPr="00C3441E">
              <w:rPr>
                <w:rFonts w:ascii="Times New Roman" w:eastAsia="Calibri" w:hAnsi="Times New Roman" w:cs="Times New Roman"/>
                <w:bCs/>
                <w:sz w:val="28"/>
                <w:szCs w:val="28"/>
              </w:rPr>
              <w:t xml:space="preserve">Питання Державної соціальної програми запобігання та протидії домашньому насильству та насильству за ознакою статі на період до 2025 року», </w:t>
            </w:r>
            <w:r w:rsidRPr="00C3441E">
              <w:rPr>
                <w:rFonts w:ascii="Times New Roman" w:eastAsia="Calibri" w:hAnsi="Times New Roman" w:cs="Times New Roman"/>
                <w:sz w:val="28"/>
                <w:szCs w:val="28"/>
              </w:rPr>
              <w:t xml:space="preserve">постанова Кабінету Міністрів України від 11 квітня 2018 року № 273 «Про затвердження Державної соціальної програми забезпечення рівних прав та можливостей жінок і чоловіків на період до 2021 року»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w:t>
            </w:r>
            <w:r w:rsidRPr="00C3441E">
              <w:rPr>
                <w:rFonts w:ascii="Times New Roman" w:eastAsia="Calibri" w:hAnsi="Times New Roman" w:cs="Times New Roman"/>
                <w:sz w:val="28"/>
                <w:szCs w:val="28"/>
                <w:highlight w:val="yellow"/>
              </w:rPr>
              <w:t>г</w:t>
            </w:r>
            <w:r w:rsidRPr="00C3441E">
              <w:rPr>
                <w:rFonts w:ascii="Times New Roman" w:eastAsia="Calibri" w:hAnsi="Times New Roman" w:cs="Times New Roman"/>
                <w:sz w:val="28"/>
                <w:szCs w:val="28"/>
              </w:rPr>
              <w:t>ендерної політики та протидії торгівлі людьми в Донецькій області на 2021-2025 роки»</w:t>
            </w:r>
          </w:p>
        </w:tc>
      </w:tr>
      <w:tr w:rsidR="00C3441E" w:rsidRPr="00C3441E" w14:paraId="5F688885" w14:textId="77777777" w:rsidTr="00FD08A6">
        <w:tc>
          <w:tcPr>
            <w:tcW w:w="1146" w:type="dxa"/>
            <w:shd w:val="clear" w:color="auto" w:fill="auto"/>
          </w:tcPr>
          <w:p w14:paraId="265B439B"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2.</w:t>
            </w:r>
          </w:p>
        </w:tc>
        <w:tc>
          <w:tcPr>
            <w:tcW w:w="2838" w:type="dxa"/>
            <w:shd w:val="clear" w:color="auto" w:fill="auto"/>
          </w:tcPr>
          <w:p w14:paraId="163D67DB"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Розробник програми</w:t>
            </w:r>
          </w:p>
        </w:tc>
        <w:tc>
          <w:tcPr>
            <w:tcW w:w="5361" w:type="dxa"/>
            <w:shd w:val="clear" w:color="auto" w:fill="auto"/>
          </w:tcPr>
          <w:p w14:paraId="4CC5E82B"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C3441E" w:rsidRPr="00C3441E" w14:paraId="6358F8E8" w14:textId="77777777" w:rsidTr="00FD08A6">
        <w:tc>
          <w:tcPr>
            <w:tcW w:w="1146" w:type="dxa"/>
            <w:shd w:val="clear" w:color="auto" w:fill="auto"/>
          </w:tcPr>
          <w:p w14:paraId="484A3A6C"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4.</w:t>
            </w:r>
          </w:p>
        </w:tc>
        <w:tc>
          <w:tcPr>
            <w:tcW w:w="2838" w:type="dxa"/>
            <w:shd w:val="clear" w:color="auto" w:fill="auto"/>
          </w:tcPr>
          <w:p w14:paraId="62B00E7C"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Учасники та відповідальні виконавці програми </w:t>
            </w:r>
          </w:p>
        </w:tc>
        <w:tc>
          <w:tcPr>
            <w:tcW w:w="5361" w:type="dxa"/>
            <w:shd w:val="clear" w:color="auto" w:fill="auto"/>
          </w:tcPr>
          <w:p w14:paraId="17288F4E" w14:textId="77777777" w:rsidR="00C3441E" w:rsidRPr="00C3441E" w:rsidRDefault="00C3441E" w:rsidP="00C3441E">
            <w:pPr>
              <w:widowControl w:val="0"/>
              <w:suppressAutoHyphens/>
              <w:spacing w:before="0" w:after="0" w:line="240" w:lineRule="auto"/>
              <w:jc w:val="both"/>
              <w:rPr>
                <w:rFonts w:ascii="Times New Roman" w:eastAsia="MS Mincho" w:hAnsi="Times New Roman" w:cs="Times New Roman"/>
                <w:sz w:val="24"/>
                <w:szCs w:val="24"/>
                <w:lang w:eastAsia="ja-JP"/>
              </w:rPr>
            </w:pPr>
            <w:r w:rsidRPr="00C3441E">
              <w:rPr>
                <w:rFonts w:ascii="Times New Roman" w:eastAsia="MS Mincho" w:hAnsi="Times New Roman" w:cs="Times New Roman"/>
                <w:color w:val="000000"/>
                <w:sz w:val="28"/>
                <w:szCs w:val="28"/>
                <w:lang w:eastAsia="uk-UA"/>
              </w:rPr>
              <w:t>Управління освіти, служба у справах дітей,</w:t>
            </w:r>
            <w:r w:rsidRPr="00C3441E">
              <w:rPr>
                <w:rFonts w:ascii="Times New Roman" w:eastAsia="Calibri" w:hAnsi="Times New Roman" w:cs="Times New Roman"/>
                <w:color w:val="7030A0"/>
                <w:sz w:val="28"/>
                <w:szCs w:val="28"/>
              </w:rPr>
              <w:t xml:space="preserve"> в</w:t>
            </w:r>
            <w:r w:rsidRPr="00C3441E">
              <w:rPr>
                <w:rFonts w:ascii="Times New Roman" w:eastAsia="MS Mincho" w:hAnsi="Times New Roman" w:cs="Times New Roman"/>
                <w:color w:val="000000"/>
                <w:sz w:val="28"/>
                <w:szCs w:val="28"/>
                <w:lang w:eastAsia="uk-UA"/>
              </w:rPr>
              <w:t>ідділ з питань  соціального захисту населення провідний спеціаліст з питань сім’ї, молоді та спорту виконкому міської ради, провідний спеціаліст з питань охорони здоров’я виконкому міської ради, КУ «Центр надання соціальних послуг», представники закладів культури,  Сіверський м</w:t>
            </w:r>
            <w:r w:rsidRPr="00C3441E">
              <w:rPr>
                <w:rFonts w:ascii="Times New Roman" w:eastAsia="Calibri" w:hAnsi="Times New Roman" w:cs="Times New Roman"/>
                <w:sz w:val="28"/>
                <w:szCs w:val="28"/>
                <w:lang w:eastAsia="ru-RU"/>
              </w:rPr>
              <w:t>олодіжний центр «Територія-М»,</w:t>
            </w:r>
            <w:r w:rsidRPr="00C3441E">
              <w:rPr>
                <w:rFonts w:ascii="Times New Roman" w:eastAsia="MS Mincho" w:hAnsi="Times New Roman" w:cs="Times New Roman"/>
                <w:color w:val="000000"/>
                <w:sz w:val="28"/>
                <w:szCs w:val="28"/>
                <w:lang w:eastAsia="uk-UA"/>
              </w:rPr>
              <w:t xml:space="preserve"> Сіверський професійний ліцей (за згодою), громадські об’єднання (за згодою)</w:t>
            </w:r>
          </w:p>
          <w:p w14:paraId="0A0E582A"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p>
        </w:tc>
      </w:tr>
      <w:tr w:rsidR="00C3441E" w:rsidRPr="00C3441E" w14:paraId="1CF3C7E3" w14:textId="77777777" w:rsidTr="00FD08A6">
        <w:tc>
          <w:tcPr>
            <w:tcW w:w="1146" w:type="dxa"/>
            <w:shd w:val="clear" w:color="auto" w:fill="auto"/>
          </w:tcPr>
          <w:p w14:paraId="6751B837"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lastRenderedPageBreak/>
              <w:t>5.</w:t>
            </w:r>
          </w:p>
        </w:tc>
        <w:tc>
          <w:tcPr>
            <w:tcW w:w="2838" w:type="dxa"/>
            <w:shd w:val="clear" w:color="auto" w:fill="auto"/>
          </w:tcPr>
          <w:p w14:paraId="45151150"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Термін реалізації Програми </w:t>
            </w:r>
          </w:p>
        </w:tc>
        <w:tc>
          <w:tcPr>
            <w:tcW w:w="5361" w:type="dxa"/>
            <w:shd w:val="clear" w:color="auto" w:fill="auto"/>
          </w:tcPr>
          <w:p w14:paraId="54460327"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2021-2025 роки</w:t>
            </w:r>
          </w:p>
        </w:tc>
      </w:tr>
      <w:tr w:rsidR="00C3441E" w:rsidRPr="00C3441E" w14:paraId="470E98CC" w14:textId="77777777" w:rsidTr="00FD08A6">
        <w:tc>
          <w:tcPr>
            <w:tcW w:w="1146" w:type="dxa"/>
            <w:shd w:val="clear" w:color="auto" w:fill="auto"/>
          </w:tcPr>
          <w:p w14:paraId="4F480556"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7.</w:t>
            </w:r>
          </w:p>
        </w:tc>
        <w:tc>
          <w:tcPr>
            <w:tcW w:w="2838" w:type="dxa"/>
            <w:shd w:val="clear" w:color="auto" w:fill="auto"/>
          </w:tcPr>
          <w:p w14:paraId="1901A516"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Фінансування заходів програми</w:t>
            </w:r>
          </w:p>
        </w:tc>
        <w:tc>
          <w:tcPr>
            <w:tcW w:w="5361" w:type="dxa"/>
            <w:shd w:val="clear" w:color="auto" w:fill="auto"/>
          </w:tcPr>
          <w:p w14:paraId="6F270598"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Здійснюється щорічно в межах затверджених бюджетних асигнувань місцевих бюджетів на відповідну галузь та інших джерел, не заборонених законодавством</w:t>
            </w:r>
          </w:p>
        </w:tc>
      </w:tr>
      <w:tr w:rsidR="00C3441E" w:rsidRPr="00C3441E" w14:paraId="4D35AF85" w14:textId="77777777" w:rsidTr="00FD08A6">
        <w:tc>
          <w:tcPr>
            <w:tcW w:w="1146" w:type="dxa"/>
            <w:tcBorders>
              <w:top w:val="single" w:sz="4" w:space="0" w:color="000000"/>
              <w:left w:val="single" w:sz="4" w:space="0" w:color="000000"/>
              <w:bottom w:val="single" w:sz="4" w:space="0" w:color="000000"/>
            </w:tcBorders>
            <w:shd w:val="clear" w:color="auto" w:fill="auto"/>
          </w:tcPr>
          <w:p w14:paraId="16089843"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8.</w:t>
            </w:r>
          </w:p>
        </w:tc>
        <w:tc>
          <w:tcPr>
            <w:tcW w:w="2838" w:type="dxa"/>
            <w:tcBorders>
              <w:top w:val="single" w:sz="4" w:space="0" w:color="000000"/>
              <w:left w:val="single" w:sz="4" w:space="0" w:color="000000"/>
              <w:bottom w:val="single" w:sz="4" w:space="0" w:color="000000"/>
            </w:tcBorders>
            <w:shd w:val="clear" w:color="auto" w:fill="auto"/>
          </w:tcPr>
          <w:p w14:paraId="62C6071F"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Загальний обсяг фінансових ресурсів, необхідних для реалізації Програми</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14:paraId="620C26B9" w14:textId="77777777" w:rsidR="00C3441E" w:rsidRPr="00C3441E" w:rsidRDefault="00C3441E" w:rsidP="00C3441E">
            <w:pPr>
              <w:tabs>
                <w:tab w:val="left" w:pos="600"/>
                <w:tab w:val="left" w:pos="1830"/>
                <w:tab w:val="left" w:pos="3165"/>
              </w:tabs>
              <w:spacing w:before="0" w:after="0" w:line="240" w:lineRule="auto"/>
              <w:jc w:val="both"/>
              <w:rPr>
                <w:rFonts w:ascii="Times New Roman" w:eastAsia="Calibri" w:hAnsi="Times New Roman" w:cs="Times New Roman"/>
                <w:b/>
                <w:sz w:val="28"/>
                <w:szCs w:val="28"/>
                <w:lang w:eastAsia="ru-RU"/>
              </w:rPr>
            </w:pPr>
            <w:r w:rsidRPr="00C3441E">
              <w:rPr>
                <w:rFonts w:ascii="Times New Roman" w:eastAsia="Calibri" w:hAnsi="Times New Roman" w:cs="Times New Roman"/>
                <w:sz w:val="28"/>
                <w:szCs w:val="28"/>
                <w:lang w:eastAsia="ru-RU"/>
              </w:rPr>
              <w:t>ВСЬОГО: 1674,0 тис.</w:t>
            </w:r>
            <w:r w:rsidRPr="00C3441E">
              <w:rPr>
                <w:rFonts w:ascii="Times New Roman" w:eastAsia="Calibri" w:hAnsi="Times New Roman" w:cs="Times New Roman"/>
                <w:b/>
                <w:sz w:val="28"/>
                <w:szCs w:val="28"/>
                <w:lang w:eastAsia="ru-RU"/>
              </w:rPr>
              <w:t xml:space="preserve"> </w:t>
            </w:r>
            <w:r w:rsidRPr="00C3441E">
              <w:rPr>
                <w:rFonts w:ascii="Times New Roman" w:eastAsia="Calibri" w:hAnsi="Times New Roman" w:cs="Times New Roman"/>
                <w:sz w:val="28"/>
                <w:szCs w:val="28"/>
                <w:lang w:eastAsia="ru-RU"/>
              </w:rPr>
              <w:t>грн.</w:t>
            </w:r>
          </w:p>
          <w:p w14:paraId="073667B8"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p>
        </w:tc>
      </w:tr>
    </w:tbl>
    <w:p w14:paraId="1F9B6B91"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13" w:name="_Toc58234575"/>
      <w:r w:rsidRPr="00C3441E">
        <w:rPr>
          <w:rFonts w:ascii="Times New Roman" w:eastAsia="Calibri" w:hAnsi="Times New Roman" w:cs="Times New Roman"/>
          <w:b/>
          <w:sz w:val="28"/>
          <w:szCs w:val="28"/>
        </w:rPr>
        <w:br w:type="page"/>
      </w:r>
    </w:p>
    <w:p w14:paraId="287A62E2"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14" w:name="_Toc70607984"/>
      <w:r w:rsidRPr="00C3441E">
        <w:rPr>
          <w:rFonts w:ascii="Times New Roman" w:eastAsia="Calibri" w:hAnsi="Times New Roman" w:cs="Times New Roman"/>
          <w:b/>
          <w:sz w:val="28"/>
          <w:szCs w:val="28"/>
        </w:rPr>
        <w:lastRenderedPageBreak/>
        <w:t xml:space="preserve">ІІ. </w:t>
      </w:r>
      <w:bookmarkEnd w:id="13"/>
      <w:bookmarkEnd w:id="14"/>
      <w:r w:rsidRPr="00C3441E">
        <w:rPr>
          <w:rFonts w:ascii="Times New Roman" w:eastAsia="Calibri" w:hAnsi="Times New Roman" w:cs="Times New Roman"/>
          <w:b/>
          <w:sz w:val="28"/>
          <w:szCs w:val="28"/>
        </w:rPr>
        <w:t>Загальні положення</w:t>
      </w:r>
    </w:p>
    <w:p w14:paraId="7A303D55"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p>
    <w:p w14:paraId="27ADDFCA"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Програму</w:t>
      </w:r>
      <w:r w:rsidRPr="00C3441E">
        <w:rPr>
          <w:rFonts w:ascii="Times New Roman" w:eastAsia="Calibri" w:hAnsi="Times New Roman" w:cs="Times New Roman"/>
          <w:b/>
          <w:color w:val="000000"/>
          <w:sz w:val="28"/>
          <w:szCs w:val="28"/>
          <w:lang w:eastAsia="ru-RU"/>
        </w:rPr>
        <w:t xml:space="preserve"> </w:t>
      </w:r>
      <w:r w:rsidRPr="00C3441E">
        <w:rPr>
          <w:rFonts w:ascii="Times New Roman" w:eastAsia="Calibri" w:hAnsi="Times New Roman" w:cs="Times New Roman"/>
          <w:bCs/>
          <w:color w:val="000000"/>
          <w:sz w:val="28"/>
          <w:szCs w:val="28"/>
          <w:lang w:eastAsia="ru-RU"/>
        </w:rPr>
        <w:t>розвитку</w:t>
      </w:r>
      <w:r w:rsidRPr="00C3441E">
        <w:rPr>
          <w:rFonts w:ascii="Times New Roman" w:eastAsia="Calibri" w:hAnsi="Times New Roman" w:cs="Times New Roman"/>
          <w:color w:val="000000"/>
          <w:sz w:val="28"/>
          <w:szCs w:val="28"/>
        </w:rPr>
        <w:t xml:space="preserve"> сімейної, гендерної політики та протидії торгівлі людьми в Сіверській міській територіальній громаді на 2021-2025 роки</w:t>
      </w:r>
      <w:r w:rsidRPr="00C3441E">
        <w:rPr>
          <w:rFonts w:ascii="Times New Roman" w:eastAsia="Calibri" w:hAnsi="Times New Roman" w:cs="Times New Roman"/>
          <w:color w:val="000000"/>
          <w:sz w:val="26"/>
          <w:szCs w:val="26"/>
        </w:rPr>
        <w:t xml:space="preserve"> </w:t>
      </w:r>
      <w:r w:rsidRPr="00C3441E">
        <w:rPr>
          <w:rFonts w:ascii="Times New Roman" w:eastAsia="Calibri" w:hAnsi="Times New Roman" w:cs="Times New Roman"/>
          <w:color w:val="000000"/>
          <w:sz w:val="28"/>
          <w:szCs w:val="28"/>
        </w:rPr>
        <w:t>(далі – Програма)</w:t>
      </w:r>
      <w:r w:rsidRPr="00C3441E">
        <w:rPr>
          <w:rFonts w:ascii="Times New Roman" w:eastAsia="Calibri" w:hAnsi="Times New Roman" w:cs="Times New Roman"/>
          <w:b/>
          <w:color w:val="000000"/>
          <w:sz w:val="28"/>
          <w:szCs w:val="28"/>
        </w:rPr>
        <w:t xml:space="preserve"> </w:t>
      </w:r>
      <w:r w:rsidRPr="00C3441E">
        <w:rPr>
          <w:rFonts w:ascii="Times New Roman" w:eastAsia="Calibri" w:hAnsi="Times New Roman" w:cs="Times New Roman"/>
          <w:sz w:val="28"/>
          <w:szCs w:val="28"/>
        </w:rPr>
        <w:t xml:space="preserve">розроблено відповідно до Законів України </w:t>
      </w:r>
      <w:r w:rsidRPr="00C3441E">
        <w:rPr>
          <w:rFonts w:ascii="Times New Roman" w:eastAsia="Calibri" w:hAnsi="Times New Roman" w:cs="Times New Roman"/>
          <w:color w:val="000000"/>
          <w:sz w:val="28"/>
          <w:szCs w:val="28"/>
          <w:lang w:eastAsia="ru-RU"/>
        </w:rPr>
        <w:t xml:space="preserve">«Про місцеве самоврядування в Україні», </w:t>
      </w:r>
      <w:r w:rsidRPr="00C3441E">
        <w:rPr>
          <w:rFonts w:ascii="Times New Roman" w:eastAsia="Calibri" w:hAnsi="Times New Roman" w:cs="Times New Roman"/>
          <w:sz w:val="28"/>
          <w:szCs w:val="28"/>
        </w:rPr>
        <w:t>від 8 вересня 2005 року № 2866-ІV «Про забезпечення рівних прав та можливостей жінок і чоловіків», від 20 вересня 2011 року № 3739-VI «Про протидію торгівлі людьми», від 7 грудня 2017 року № 2229-VIII «Про запобігання та протидію домашньому насильству»,</w:t>
      </w:r>
      <w:r w:rsidRPr="00C3441E">
        <w:rPr>
          <w:rFonts w:ascii="Times New Roman" w:eastAsia="Calibri" w:hAnsi="Times New Roman" w:cs="Times New Roman"/>
          <w:bCs/>
          <w:sz w:val="28"/>
          <w:szCs w:val="28"/>
          <w:shd w:val="clear" w:color="auto" w:fill="FFFFFF"/>
        </w:rPr>
        <w:t xml:space="preserve"> від 26</w:t>
      </w:r>
      <w:r w:rsidRPr="00C3441E">
        <w:rPr>
          <w:rFonts w:ascii="Times New Roman" w:eastAsia="Calibri" w:hAnsi="Times New Roman" w:cs="Times New Roman"/>
          <w:sz w:val="28"/>
          <w:szCs w:val="28"/>
        </w:rPr>
        <w:t xml:space="preserve"> квітня 2001 року № 2402-III «Про охорону дитинства», </w:t>
      </w:r>
      <w:r w:rsidRPr="00C3441E">
        <w:rPr>
          <w:rFonts w:ascii="Times New Roman" w:eastAsia="Calibri" w:hAnsi="Times New Roman" w:cs="Times New Roman"/>
          <w:color w:val="000000"/>
          <w:sz w:val="28"/>
          <w:szCs w:val="28"/>
        </w:rPr>
        <w:t xml:space="preserve">Указу Президента України  від 30 вересня 2019 року № 722/2019 «Про Цілі сталого розвитку України на період до 2030 року», Указу Президента України від 24 березня 2021 року №119/2021 «Національна стратегія у сфері прав людини» </w:t>
      </w:r>
      <w:r w:rsidRPr="00C3441E">
        <w:rPr>
          <w:rFonts w:ascii="Times New Roman" w:eastAsia="Calibri" w:hAnsi="Times New Roman" w:cs="Times New Roman"/>
          <w:sz w:val="28"/>
          <w:szCs w:val="28"/>
        </w:rPr>
        <w:t xml:space="preserve">до постанов Кабінету Міністрів України від </w:t>
      </w:r>
      <w:r w:rsidRPr="00C3441E">
        <w:rPr>
          <w:rFonts w:ascii="Times New Roman" w:eastAsia="Calibri" w:hAnsi="Times New Roman" w:cs="Times New Roman"/>
          <w:color w:val="000000"/>
          <w:sz w:val="28"/>
          <w:szCs w:val="28"/>
        </w:rPr>
        <w:t>11 квітня 2018 року № 273</w:t>
      </w:r>
      <w:r w:rsidRPr="00C3441E">
        <w:rPr>
          <w:rFonts w:ascii="Times New Roman" w:eastAsia="Calibri" w:hAnsi="Times New Roman" w:cs="Times New Roman"/>
          <w:sz w:val="28"/>
          <w:szCs w:val="28"/>
        </w:rPr>
        <w:t xml:space="preserve"> «П</w:t>
      </w:r>
      <w:r w:rsidRPr="00C3441E">
        <w:rPr>
          <w:rFonts w:ascii="Times New Roman" w:eastAsia="Calibri" w:hAnsi="Times New Roman" w:cs="Times New Roman"/>
          <w:bCs/>
          <w:sz w:val="28"/>
          <w:szCs w:val="28"/>
          <w:shd w:val="clear" w:color="auto" w:fill="FFFFFF"/>
        </w:rPr>
        <w:t>ро затвердження Державної соціальної програми забезпечення рівних прав та можливостей жінок і чоловіків на період до 2021 року</w:t>
      </w:r>
      <w:r w:rsidRPr="00C3441E">
        <w:rPr>
          <w:rFonts w:ascii="Times New Roman" w:eastAsia="Calibri" w:hAnsi="Times New Roman" w:cs="Times New Roman"/>
          <w:b/>
          <w:bCs/>
          <w:sz w:val="28"/>
          <w:szCs w:val="28"/>
          <w:shd w:val="clear" w:color="auto" w:fill="FFFFFF"/>
        </w:rPr>
        <w:t xml:space="preserve">», </w:t>
      </w:r>
      <w:r w:rsidRPr="00C3441E">
        <w:rPr>
          <w:rFonts w:ascii="Times New Roman" w:eastAsia="Calibri" w:hAnsi="Times New Roman" w:cs="Times New Roman"/>
          <w:sz w:val="28"/>
          <w:szCs w:val="28"/>
        </w:rPr>
        <w:t xml:space="preserve">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w:t>
      </w:r>
      <w:r w:rsidRPr="00C3441E">
        <w:rPr>
          <w:rFonts w:ascii="Times New Roman" w:eastAsia="Calibri" w:hAnsi="Times New Roman" w:cs="Times New Roman"/>
          <w:sz w:val="26"/>
          <w:szCs w:val="26"/>
        </w:rPr>
        <w:t xml:space="preserve"> </w:t>
      </w:r>
      <w:r w:rsidRPr="00C3441E">
        <w:rPr>
          <w:rFonts w:ascii="Times New Roman" w:eastAsia="Calibri" w:hAnsi="Times New Roman" w:cs="Times New Roman"/>
          <w:color w:val="000000"/>
          <w:sz w:val="28"/>
          <w:szCs w:val="28"/>
        </w:rPr>
        <w:t>від 22.08.2018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C3441E">
        <w:rPr>
          <w:rFonts w:ascii="Times New Roman" w:eastAsia="Calibri" w:hAnsi="Times New Roman" w:cs="Times New Roman"/>
          <w:sz w:val="28"/>
          <w:szCs w:val="28"/>
        </w:rPr>
        <w:t xml:space="preserve"> </w:t>
      </w:r>
      <w:r w:rsidRPr="00C3441E">
        <w:rPr>
          <w:rFonts w:ascii="Times New Roman" w:eastAsia="Calibri" w:hAnsi="Times New Roman" w:cs="Times New Roman"/>
          <w:color w:val="000000"/>
          <w:sz w:val="28"/>
          <w:szCs w:val="28"/>
        </w:rPr>
        <w:t xml:space="preserve">Наказу Міністерства України у справах сім’ї, молоді та спорту, Міністерства внутрішніх справ України від 07.09.2009 № 3131/386 «Про затвердження Інструкції щодо порядку взаємодії структурних підрозділів, відповідальних за реалізацію державної політики щодо попередження насильства в сім’ї, служб у справах дітей, центрів соціальних служб для сім’ї, дітей та молоді та відповідальних підрозділів органів внутрішніх справ з питань здійснення заходів з попередження насильства в сім’ї», Указу президента України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w:t>
      </w:r>
      <w:r w:rsidRPr="00C3441E">
        <w:rPr>
          <w:rFonts w:ascii="Times New Roman" w:eastAsia="Calibri" w:hAnsi="Times New Roman" w:cs="Times New Roman"/>
          <w:sz w:val="28"/>
          <w:szCs w:val="28"/>
        </w:rPr>
        <w:t xml:space="preserve">до розпоряджень Кабінету Міністрів України від 28 жовтня 2020 р. № 1544-р «Про затвердження Національного плану дій з виконання резолюції Ради Безпеки ООН 1325 «Жінки, мир, безпека» на період до 2025 року», </w:t>
      </w:r>
      <w:r w:rsidRPr="00C3441E">
        <w:rPr>
          <w:rFonts w:ascii="Times New Roman" w:eastAsia="Calibri" w:hAnsi="Times New Roman" w:cs="Times New Roman"/>
          <w:color w:val="000000"/>
          <w:sz w:val="28"/>
          <w:szCs w:val="28"/>
        </w:rPr>
        <w:t xml:space="preserve">Наказу Міністерства фінансів України від 02 січня 2019 року № 1 «Про затвердження Методичних рекомендацій щодо впровадження та застосування </w:t>
      </w:r>
      <w:proofErr w:type="spellStart"/>
      <w:r w:rsidRPr="00C3441E">
        <w:rPr>
          <w:rFonts w:ascii="Times New Roman" w:eastAsia="Calibri" w:hAnsi="Times New Roman" w:cs="Times New Roman"/>
          <w:color w:val="000000"/>
          <w:sz w:val="28"/>
          <w:szCs w:val="28"/>
        </w:rPr>
        <w:t>гендерно</w:t>
      </w:r>
      <w:proofErr w:type="spellEnd"/>
      <w:r w:rsidRPr="00C3441E">
        <w:rPr>
          <w:rFonts w:ascii="Times New Roman" w:eastAsia="Calibri" w:hAnsi="Times New Roman" w:cs="Times New Roman"/>
          <w:color w:val="000000"/>
          <w:sz w:val="28"/>
          <w:szCs w:val="28"/>
        </w:rPr>
        <w:t>-орієнтованого підходу в бюджетному процесі», відповідно до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Гендерної політики та протидії торгівлі людьми в Донецькій області на 2021-2025 роки».</w:t>
      </w:r>
    </w:p>
    <w:p w14:paraId="546F103D"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При розробці Програми враховано положення міжнародного законодавства, зокрема:  Загальна Декларація прав людини, Конвенція про ліквідацію всіх форм дискримінації (CEDAW), Резолюція РБ ООН 1325 «Жінки, мир, безпека», Європейська Хартія рівності жінок і чоловіків у житті місцевих громад.</w:t>
      </w:r>
    </w:p>
    <w:p w14:paraId="43CED56B"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p>
    <w:p w14:paraId="70DE3ADE"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lastRenderedPageBreak/>
        <w:t xml:space="preserve">Актуальність розробки та прийняття Програми зумовлені необхідністю формування сімейної та гендерної політики, спрямованої на розвиток сімейно-шлюбних стосунків, створення умов для виконання сім’єю основних функцій, </w:t>
      </w:r>
      <w:r w:rsidRPr="00C3441E">
        <w:rPr>
          <w:rFonts w:ascii="Times New Roman" w:eastAsia="Calibri" w:hAnsi="Times New Roman" w:cs="Times New Roman"/>
          <w:sz w:val="28"/>
          <w:szCs w:val="28"/>
        </w:rPr>
        <w:t>спрямованої на утвердження в суспільстві соціальної справедливості та гендерної рівності;</w:t>
      </w:r>
      <w:r w:rsidRPr="00C3441E">
        <w:rPr>
          <w:rFonts w:ascii="Times New Roman" w:eastAsia="Calibri" w:hAnsi="Times New Roman" w:cs="Times New Roman"/>
          <w:color w:val="000000"/>
          <w:sz w:val="28"/>
          <w:szCs w:val="28"/>
        </w:rPr>
        <w:t xml:space="preserve"> протидії домашньому насильству, насильству за ознакою статі, запобігання торгівлі людьми і захисту прав осіб, які постраждали від торгівлі людьми, їх захисту  та допомоги на території Сіверської міської територіальної громади. </w:t>
      </w:r>
    </w:p>
    <w:p w14:paraId="18853E0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Дані статистики свідчать про демографічне старіння населення у Сіверській міській територіальній громаді, що зумовлено негативними тенденціями збільшенням рівня смертності населення  та  зменшенням кількості показників народжуваності. </w:t>
      </w:r>
    </w:p>
    <w:p w14:paraId="4AAA45AC"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Сучасний погляд молоді на життя призводить до виникнення принципово нових сімейних цінностей та норм, що також пов’язано із  соціальними факторами: рівнем економічної спроможності населення, безробіттям, способом життя, шкідливими звичками, харчуванням.</w:t>
      </w:r>
    </w:p>
    <w:p w14:paraId="013FC63C"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Ці фактори також впливають на збільшення в Україні кількості звернень за фактом домашнього насильством, що є надважливим сучасним викликом для суспільства  та має економічні наслідки. </w:t>
      </w:r>
    </w:p>
    <w:p w14:paraId="06A48ABF"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Крім цього, поширюються такі негативні соціальні явища, пов’язані з порушенням прав людини – гендерна нерівність та дискримінація, торгівля людьми та стереотипне ставлення громадян до цієї проблеми.</w:t>
      </w:r>
    </w:p>
    <w:p w14:paraId="716B7589"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Основними зацікавленими сторонами реалізації Програми є дівчата і хлопці, жінки та чоловіки різного віку, які проживають у населених пунктах Сіверської МТГ.</w:t>
      </w:r>
    </w:p>
    <w:p w14:paraId="4288FE4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Всі вищезазначені проблеми потребують прийняття системних  міжвідомчих заходів, як на регіональному так і на місцевому рівні. </w:t>
      </w:r>
      <w:bookmarkStart w:id="15" w:name="_Toc58234576"/>
      <w:bookmarkStart w:id="16" w:name="_Toc68786874"/>
      <w:bookmarkStart w:id="17" w:name="_Toc70607985"/>
    </w:p>
    <w:p w14:paraId="1C903EA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64C0DB2B" w14:textId="77777777" w:rsidR="00C3441E" w:rsidRPr="00C3441E" w:rsidRDefault="00C3441E" w:rsidP="00C3441E">
      <w:pPr>
        <w:spacing w:before="0" w:after="0" w:line="240" w:lineRule="auto"/>
        <w:ind w:firstLine="720"/>
        <w:jc w:val="center"/>
        <w:rPr>
          <w:rFonts w:ascii="Times New Roman" w:eastAsia="Calibri" w:hAnsi="Times New Roman" w:cs="Times New Roman"/>
          <w:b/>
          <w:sz w:val="28"/>
          <w:szCs w:val="28"/>
        </w:rPr>
      </w:pPr>
      <w:r w:rsidRPr="00C3441E">
        <w:rPr>
          <w:rFonts w:ascii="Times New Roman" w:eastAsia="Calibri" w:hAnsi="Times New Roman" w:cs="Times New Roman"/>
          <w:b/>
          <w:sz w:val="28"/>
          <w:szCs w:val="28"/>
        </w:rPr>
        <w:t>ІІІ. Визначення проблеми, на розв’язання якої спрямована програма</w:t>
      </w:r>
      <w:bookmarkEnd w:id="15"/>
      <w:bookmarkEnd w:id="16"/>
      <w:bookmarkEnd w:id="17"/>
    </w:p>
    <w:p w14:paraId="55A4F189" w14:textId="77777777" w:rsidR="00C3441E" w:rsidRPr="00C3441E" w:rsidRDefault="00C3441E" w:rsidP="00C3441E">
      <w:pPr>
        <w:spacing w:before="0" w:after="0" w:line="240" w:lineRule="auto"/>
        <w:rPr>
          <w:rFonts w:ascii="Times New Roman" w:eastAsia="Calibri" w:hAnsi="Times New Roman" w:cs="Times New Roman"/>
          <w:b/>
          <w:sz w:val="28"/>
          <w:szCs w:val="28"/>
        </w:rPr>
      </w:pPr>
    </w:p>
    <w:p w14:paraId="33D30AB5"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rPr>
        <w:t>3.1. Сімейна політика</w:t>
      </w:r>
    </w:p>
    <w:p w14:paraId="424E97D9"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8"/>
          <w:szCs w:val="28"/>
        </w:rPr>
        <w:t xml:space="preserve">Сучасна сім’я є найважливішим соціальним середовищем та має  надзвичайно важливу роль в розвитку суспільства, виконує економічні, правові, соціальні, етичні функції та є потужним фактором формування демографічного потенціалу. </w:t>
      </w:r>
    </w:p>
    <w:p w14:paraId="5C242E5B"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Втім, економічні й демографічні проблеми, криза в культурі відбиваються на життєдіяльності сучасної сім'ї.</w:t>
      </w:r>
    </w:p>
    <w:p w14:paraId="731340AE"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t xml:space="preserve">Підвищення рівня індивідуальної свободи та можливостей вибору тієї чи іншої моделі </w:t>
      </w:r>
      <w:proofErr w:type="spellStart"/>
      <w:r w:rsidRPr="00C3441E">
        <w:rPr>
          <w:rFonts w:ascii="Times New Roman" w:eastAsia="Times New Roman" w:hAnsi="Times New Roman" w:cs="Times New Roman"/>
          <w:sz w:val="28"/>
          <w:szCs w:val="28"/>
          <w:lang w:eastAsia="uk-UA"/>
        </w:rPr>
        <w:t>шлюбно</w:t>
      </w:r>
      <w:proofErr w:type="spellEnd"/>
      <w:r w:rsidRPr="00C3441E">
        <w:rPr>
          <w:rFonts w:ascii="Times New Roman" w:eastAsia="Times New Roman" w:hAnsi="Times New Roman" w:cs="Times New Roman"/>
          <w:sz w:val="28"/>
          <w:szCs w:val="28"/>
          <w:lang w:eastAsia="uk-UA"/>
        </w:rPr>
        <w:t xml:space="preserve">-сімейної поведінки в наш час не завжди поєднується з усвідомленням сімейних обов’язків, відповідальним ставленням до шлюбних стосунків та виховання дітей, до свого здоров’я та здоров’я інших членів родини.  </w:t>
      </w:r>
    </w:p>
    <w:p w14:paraId="44A55B6E"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t xml:space="preserve">Це виявляється у зменшенні кількості шлюбів, а саме у 2019 році за даними провідного спеціаліста з питань державної реєстрації актів цивільного стану виконкому міської ради складало 30 одиниць, в 2020 році – 21 одиниця (зменшення на 9 одиниць у порівнянні з 2019 роком), збільшилось кількість </w:t>
      </w:r>
      <w:r w:rsidRPr="00C3441E">
        <w:rPr>
          <w:rFonts w:ascii="Times New Roman" w:eastAsia="Times New Roman" w:hAnsi="Times New Roman" w:cs="Times New Roman"/>
          <w:sz w:val="28"/>
          <w:szCs w:val="28"/>
          <w:lang w:eastAsia="uk-UA"/>
        </w:rPr>
        <w:lastRenderedPageBreak/>
        <w:t xml:space="preserve">розлучень, </w:t>
      </w:r>
      <w:proofErr w:type="spellStart"/>
      <w:r w:rsidRPr="00C3441E">
        <w:rPr>
          <w:rFonts w:ascii="Times New Roman" w:eastAsia="Times New Roman" w:hAnsi="Times New Roman" w:cs="Times New Roman"/>
          <w:sz w:val="28"/>
          <w:szCs w:val="28"/>
          <w:lang w:eastAsia="uk-UA"/>
        </w:rPr>
        <w:t>консенсуальних</w:t>
      </w:r>
      <w:proofErr w:type="spellEnd"/>
      <w:r w:rsidRPr="00C3441E">
        <w:rPr>
          <w:rFonts w:ascii="Times New Roman" w:eastAsia="Times New Roman" w:hAnsi="Times New Roman" w:cs="Times New Roman"/>
          <w:sz w:val="28"/>
          <w:szCs w:val="28"/>
          <w:lang w:eastAsia="uk-UA"/>
        </w:rPr>
        <w:t xml:space="preserve"> шлюбів та позашлюбних стосунків, неповних сімей, нових сімей, створених у результаті повторного шлюбу; позашлюбні сім’ї тощо.  </w:t>
      </w:r>
    </w:p>
    <w:p w14:paraId="16B16D7F"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Рівень смертності населення у 2020 році в Сіверській територіальній громаді перевищує кількість народжених у 4,9 рази. 28% населення громади - це люди похилого віку старші 60 років. </w:t>
      </w:r>
    </w:p>
    <w:p w14:paraId="2FC24F25"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За даними загальноукраїнського соціологічного дослідження становища молоді у 2019 році, 65% молоді України неодружені/незаміжні. Серед опитуваних в офіційно зареєстрованому шлюбі перебуває 17,55% молодих осіб, не реєстрували свої стосунки 13,3%.</w:t>
      </w:r>
    </w:p>
    <w:p w14:paraId="4C63062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За даними вибіркового обстеження кількість домогосподарств у Донецькій  області у 2020 році склало 906,8 тис., а за даними обстеження в Сіверській міській територіальній громаді кількість домогосподарств у 2020 році - 5626, що складає лише 0,6% від усіх </w:t>
      </w:r>
      <w:bookmarkStart w:id="18" w:name="_Hlk78379919"/>
      <w:r w:rsidRPr="00C3441E">
        <w:rPr>
          <w:rFonts w:ascii="Times New Roman" w:eastAsia="Calibri" w:hAnsi="Times New Roman" w:cs="Times New Roman"/>
          <w:sz w:val="28"/>
          <w:szCs w:val="28"/>
        </w:rPr>
        <w:t>домогосподарств</w:t>
      </w:r>
      <w:bookmarkEnd w:id="18"/>
      <w:r w:rsidRPr="00C3441E">
        <w:rPr>
          <w:rFonts w:ascii="Times New Roman" w:eastAsia="Calibri" w:hAnsi="Times New Roman" w:cs="Times New Roman"/>
          <w:sz w:val="28"/>
          <w:szCs w:val="28"/>
        </w:rPr>
        <w:t xml:space="preserve"> Донецької області.</w:t>
      </w:r>
    </w:p>
    <w:p w14:paraId="0DEFB321" w14:textId="77777777" w:rsidR="00C3441E" w:rsidRPr="00C3441E" w:rsidRDefault="00C3441E" w:rsidP="00C3441E">
      <w:pPr>
        <w:shd w:val="clear" w:color="auto" w:fill="FFFFFF"/>
        <w:spacing w:before="0" w:after="0" w:line="240" w:lineRule="auto"/>
        <w:ind w:firstLine="720"/>
        <w:jc w:val="both"/>
        <w:rPr>
          <w:rFonts w:ascii="Times New Roman" w:eastAsia="Calibri" w:hAnsi="Times New Roman" w:cs="Times New Roman"/>
          <w:sz w:val="28"/>
          <w:szCs w:val="28"/>
          <w:shd w:val="clear" w:color="auto" w:fill="FFFFFF"/>
        </w:rPr>
      </w:pPr>
      <w:r w:rsidRPr="00C3441E">
        <w:rPr>
          <w:rFonts w:ascii="Times New Roman" w:eastAsia="Calibri" w:hAnsi="Times New Roman" w:cs="Times New Roman"/>
          <w:sz w:val="28"/>
          <w:szCs w:val="28"/>
        </w:rPr>
        <w:t>Спостерігаються тенденції до погіршення матеріального становища сімей,</w:t>
      </w:r>
      <w:r w:rsidRPr="00C3441E">
        <w:rPr>
          <w:rFonts w:ascii="Times New Roman" w:eastAsia="Calibri" w:hAnsi="Times New Roman" w:cs="Times New Roman"/>
          <w:sz w:val="28"/>
          <w:szCs w:val="28"/>
          <w:shd w:val="clear" w:color="auto" w:fill="FFFFFF"/>
        </w:rPr>
        <w:t xml:space="preserve"> низького виховного потенціалу, неналежного виконання батьківських обов'язків, насильства та складних стосунків в </w:t>
      </w:r>
      <w:r w:rsidRPr="00C3441E">
        <w:rPr>
          <w:rFonts w:ascii="Times New Roman" w:eastAsia="Calibri" w:hAnsi="Times New Roman" w:cs="Times New Roman"/>
          <w:bCs/>
          <w:sz w:val="28"/>
          <w:szCs w:val="28"/>
          <w:shd w:val="clear" w:color="auto" w:fill="FFFFFF"/>
        </w:rPr>
        <w:t>сім</w:t>
      </w:r>
      <w:r w:rsidRPr="00C3441E">
        <w:rPr>
          <w:rFonts w:ascii="Times New Roman" w:eastAsia="Calibri" w:hAnsi="Times New Roman" w:cs="Times New Roman"/>
          <w:sz w:val="28"/>
          <w:szCs w:val="28"/>
          <w:shd w:val="clear" w:color="auto" w:fill="FFFFFF"/>
        </w:rPr>
        <w:t xml:space="preserve">'ї, низький рівень соціально-побутових навичок та вживання психоактивних речовин призводять до потрапляння  </w:t>
      </w:r>
      <w:r w:rsidRPr="00C3441E">
        <w:rPr>
          <w:rFonts w:ascii="Times New Roman" w:eastAsia="Calibri" w:hAnsi="Times New Roman" w:cs="Times New Roman"/>
          <w:sz w:val="28"/>
          <w:szCs w:val="28"/>
        </w:rPr>
        <w:t xml:space="preserve">багатьох сімей </w:t>
      </w:r>
      <w:r w:rsidRPr="00C3441E">
        <w:rPr>
          <w:rFonts w:ascii="Times New Roman" w:eastAsia="Calibri" w:hAnsi="Times New Roman" w:cs="Times New Roman"/>
          <w:sz w:val="28"/>
          <w:szCs w:val="28"/>
          <w:shd w:val="clear" w:color="auto" w:fill="FFFFFF"/>
        </w:rPr>
        <w:t xml:space="preserve">у складні життєві обставини. </w:t>
      </w:r>
    </w:p>
    <w:p w14:paraId="3FB7ABDD" w14:textId="77777777" w:rsidR="00C3441E" w:rsidRPr="00C3441E" w:rsidRDefault="00C3441E" w:rsidP="00C3441E">
      <w:pPr>
        <w:spacing w:before="0" w:after="0" w:line="240" w:lineRule="auto"/>
        <w:ind w:firstLine="709"/>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У 2020 році у відділенні з надання соціальних послуг сім’ям, дітям та молоді КУ «Центр надання соціальних послуг» Сіверської міської ради перебувало </w:t>
      </w:r>
      <w:r w:rsidRPr="00C3441E">
        <w:rPr>
          <w:rFonts w:ascii="Times New Roman" w:eastAsia="Calibri" w:hAnsi="Times New Roman" w:cs="Times New Roman"/>
          <w:bCs/>
          <w:sz w:val="28"/>
          <w:szCs w:val="28"/>
        </w:rPr>
        <w:t>22 сім’ї</w:t>
      </w:r>
      <w:r w:rsidRPr="00C3441E">
        <w:rPr>
          <w:rFonts w:ascii="Times New Roman" w:eastAsia="Calibri" w:hAnsi="Times New Roman" w:cs="Times New Roman"/>
          <w:sz w:val="28"/>
          <w:szCs w:val="28"/>
        </w:rPr>
        <w:t xml:space="preserve">  (84 особи: у міській місцевості-76 осіб, у сільській - 8; 15 - внутрішньо переміщені особи). Сім’ї, в яких діти знаходяться під опікою чи піклуванням - 13, в них дітей, позбавлених батьківського піклування - 17; прийомні родини – 2, в них 6 дітей; дитячий будинок сімейного типу – 1 сім’я, в ній 9 дітей; </w:t>
      </w:r>
      <w:r w:rsidRPr="00C3441E">
        <w:rPr>
          <w:rFonts w:ascii="Times New Roman" w:eastAsia="Times New Roman" w:hAnsi="Times New Roman" w:cs="Times New Roman"/>
          <w:sz w:val="28"/>
          <w:szCs w:val="28"/>
        </w:rPr>
        <w:t>сім’ї, які перебували у складних життєвих обставинах</w:t>
      </w:r>
      <w:r w:rsidRPr="00C3441E">
        <w:rPr>
          <w:rFonts w:ascii="Times New Roman" w:eastAsia="Calibri" w:hAnsi="Times New Roman" w:cs="Times New Roman"/>
          <w:sz w:val="28"/>
          <w:szCs w:val="28"/>
        </w:rPr>
        <w:t xml:space="preserve"> – 6, в них 15 дітей.</w:t>
      </w:r>
    </w:p>
    <w:p w14:paraId="044923F1" w14:textId="77777777" w:rsidR="00C3441E" w:rsidRPr="00C3441E" w:rsidRDefault="00C3441E" w:rsidP="00C3441E">
      <w:pPr>
        <w:spacing w:before="0" w:after="0" w:line="240" w:lineRule="auto"/>
        <w:ind w:firstLine="709"/>
        <w:contextualSpacing/>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У I півріччі 2021 року на обслуговуванні у відділенні з надання соціальних послуг сім’ям, дітям та молоді перебувало </w:t>
      </w:r>
      <w:r w:rsidRPr="00C3441E">
        <w:rPr>
          <w:rFonts w:ascii="Times New Roman" w:eastAsia="Calibri" w:hAnsi="Times New Roman" w:cs="Times New Roman"/>
          <w:bCs/>
          <w:sz w:val="28"/>
          <w:szCs w:val="28"/>
        </w:rPr>
        <w:t>25 сімей</w:t>
      </w:r>
      <w:r w:rsidRPr="00C3441E">
        <w:rPr>
          <w:rFonts w:ascii="Times New Roman" w:eastAsia="Calibri" w:hAnsi="Times New Roman" w:cs="Times New Roman"/>
          <w:b/>
          <w:sz w:val="28"/>
          <w:szCs w:val="28"/>
        </w:rPr>
        <w:t xml:space="preserve"> </w:t>
      </w:r>
      <w:r w:rsidRPr="00C3441E">
        <w:rPr>
          <w:rFonts w:ascii="Times New Roman" w:eastAsia="Calibri" w:hAnsi="Times New Roman" w:cs="Times New Roman"/>
          <w:sz w:val="28"/>
          <w:szCs w:val="28"/>
        </w:rPr>
        <w:t>(84 особи: у міський місцевості – 68 осіб, у сільській – 16; 15 –внутрішньо переміщені особи). Родини під опікою – 12, в них дітей, позбавлених батьківського піклування – 18; прийомні родини – 2, в них 5 дітей; дитячий будинок сімейного типу – 1 сім’я, в ній 9 дітей;</w:t>
      </w:r>
      <w:r w:rsidRPr="00C3441E">
        <w:rPr>
          <w:rFonts w:ascii="Times New Roman" w:eastAsia="Times New Roman" w:hAnsi="Times New Roman" w:cs="Times New Roman"/>
          <w:color w:val="FF0000"/>
          <w:sz w:val="28"/>
          <w:szCs w:val="28"/>
        </w:rPr>
        <w:t xml:space="preserve"> </w:t>
      </w:r>
      <w:r w:rsidRPr="00C3441E">
        <w:rPr>
          <w:rFonts w:ascii="Times New Roman" w:eastAsia="Times New Roman" w:hAnsi="Times New Roman" w:cs="Times New Roman"/>
          <w:sz w:val="28"/>
          <w:szCs w:val="28"/>
        </w:rPr>
        <w:t xml:space="preserve">сім’ї, які перебували </w:t>
      </w:r>
      <w:bookmarkStart w:id="19" w:name="_Hlk77944734"/>
      <w:r w:rsidRPr="00C3441E">
        <w:rPr>
          <w:rFonts w:ascii="Times New Roman" w:eastAsia="Times New Roman" w:hAnsi="Times New Roman" w:cs="Times New Roman"/>
          <w:sz w:val="28"/>
          <w:szCs w:val="28"/>
        </w:rPr>
        <w:t>у складних життєвих обставинах</w:t>
      </w:r>
      <w:bookmarkEnd w:id="19"/>
      <w:r w:rsidRPr="00C3441E">
        <w:rPr>
          <w:rFonts w:ascii="Times New Roman" w:eastAsia="Times New Roman" w:hAnsi="Times New Roman" w:cs="Times New Roman"/>
          <w:sz w:val="28"/>
          <w:szCs w:val="28"/>
        </w:rPr>
        <w:t xml:space="preserve"> </w:t>
      </w:r>
      <w:r w:rsidRPr="00C3441E">
        <w:rPr>
          <w:rFonts w:ascii="Times New Roman" w:eastAsia="Calibri" w:hAnsi="Times New Roman" w:cs="Times New Roman"/>
          <w:sz w:val="28"/>
          <w:szCs w:val="28"/>
        </w:rPr>
        <w:t>– 9, в них 20 дітей.</w:t>
      </w:r>
    </w:p>
    <w:p w14:paraId="04F48230"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FF0000"/>
          <w:sz w:val="28"/>
          <w:szCs w:val="28"/>
        </w:rPr>
      </w:pPr>
      <w:r w:rsidRPr="00C3441E">
        <w:rPr>
          <w:rFonts w:ascii="Times New Roman" w:eastAsia="Times New Roman" w:hAnsi="Times New Roman" w:cs="Times New Roman"/>
          <w:sz w:val="28"/>
          <w:szCs w:val="28"/>
        </w:rPr>
        <w:t>Спостерігається збільшення кількості сімей, які перебувають у складних життєвих обставинах.</w:t>
      </w:r>
    </w:p>
    <w:p w14:paraId="3333104E"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На цей час у Сіверській міській територіальній громаді проживає 61 багатодітна сім’я, в яких виховується 205 дітей. З них 12 – молоді сім’ї, 35 – повні сім’ї, 7 сімей, в яких 5 і більше дітей. У 26 сім’ях діти виховуються лише матір’ю. За останній рік  кількість багатодітних сімей зменшилась на 3. </w:t>
      </w:r>
    </w:p>
    <w:p w14:paraId="490541E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Відповідно до ст. 13 Закону України «Про охорону дитинства», багатодітним сім’ям передбачено надання ряду пільг, а батькам і дітям з багатодітних сімей, для підтвердження їхнього статусу видаються відповідні посвідчення. У 2020 році до відділу надання адміністративних послуг виконкому міської ради для отримання посвідчення звернулось 56 осіб з числа багатодітних сімей (100%). </w:t>
      </w:r>
    </w:p>
    <w:p w14:paraId="69BDEBEB"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lastRenderedPageBreak/>
        <w:t xml:space="preserve">Завдання Програми спрямовані на посилення дій щодо </w:t>
      </w:r>
      <w:r w:rsidRPr="00C3441E">
        <w:rPr>
          <w:rFonts w:ascii="Times New Roman" w:eastAsia="Times New Roman" w:hAnsi="Times New Roman" w:cs="Times New Roman"/>
          <w:color w:val="000000"/>
          <w:sz w:val="28"/>
          <w:szCs w:val="28"/>
          <w:lang w:eastAsia="uk-UA"/>
        </w:rPr>
        <w:t xml:space="preserve">популяризації  та формування пріоритету сімейних цінностей та відповідального батьківства, підвищення ролі батька у вихованні дітей,  переорієнтації на розвиток позитивної сім’ї, її соціальну та економічну стабільність, виконання </w:t>
      </w:r>
      <w:r w:rsidRPr="00C3441E">
        <w:rPr>
          <w:rFonts w:ascii="Times New Roman" w:eastAsia="Times New Roman" w:hAnsi="Times New Roman" w:cs="Times New Roman"/>
          <w:sz w:val="28"/>
          <w:szCs w:val="28"/>
          <w:lang w:eastAsia="uk-UA"/>
        </w:rPr>
        <w:t>її репродуктивної та виховної функцій. Молоді сім’ї необхідно заохочувати до принципів рівноправності у розподілі сімейних обов’язків і закріплювати рівні можливості брати участь у трудовому, економічно активному суспільному житті.</w:t>
      </w:r>
    </w:p>
    <w:p w14:paraId="36108EA2"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p>
    <w:p w14:paraId="343CA4C9"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lang w:val="ru-RU"/>
        </w:rPr>
        <w:t xml:space="preserve">3.2. </w:t>
      </w:r>
      <w:r w:rsidRPr="00C3441E">
        <w:rPr>
          <w:rFonts w:ascii="Times New Roman" w:eastAsia="Calibri" w:hAnsi="Times New Roman" w:cs="Times New Roman"/>
          <w:b/>
          <w:sz w:val="28"/>
          <w:szCs w:val="22"/>
        </w:rPr>
        <w:t>Запобігання та протидія домашньому насильству та насильству за ознакою статі</w:t>
      </w:r>
    </w:p>
    <w:p w14:paraId="158A74E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Домашнє насильство та насильство за ознакою статі є проявами порушень прав людини, передусім права на життя, свободу, особисту безпеку, на повагу до приватного та сімейного життя, дискримінації, а також є основними перешкодами забезпечення гендерної рівності. </w:t>
      </w:r>
      <w:bookmarkStart w:id="20" w:name="n12"/>
      <w:bookmarkEnd w:id="20"/>
    </w:p>
    <w:p w14:paraId="7BB2CEF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Найбільш вразливими до проявів насильства є жінки та діти. До групи підвищеного ризику потрапляння в ситуацію насильства належать особи з інвалідністю, люди похилого віку, внутрішньо переміщені особи, жінки із сільської місцевості.</w:t>
      </w:r>
    </w:p>
    <w:p w14:paraId="15BB3499" w14:textId="77777777" w:rsidR="00C3441E" w:rsidRPr="00C3441E" w:rsidRDefault="00C3441E" w:rsidP="00C3441E">
      <w:pPr>
        <w:tabs>
          <w:tab w:val="left" w:pos="720"/>
          <w:tab w:val="left" w:pos="3895"/>
          <w:tab w:val="center" w:pos="4819"/>
        </w:tabs>
        <w:spacing w:before="0" w:after="0" w:line="240" w:lineRule="auto"/>
        <w:ind w:firstLine="709"/>
        <w:jc w:val="both"/>
        <w:rPr>
          <w:rFonts w:ascii="Times New Roman" w:eastAsia="Times New Roman" w:hAnsi="Times New Roman" w:cs="Times New Roman"/>
          <w:bCs/>
          <w:sz w:val="28"/>
          <w:szCs w:val="28"/>
          <w:lang w:eastAsia="ru-RU"/>
        </w:rPr>
      </w:pPr>
      <w:r w:rsidRPr="00C3441E">
        <w:rPr>
          <w:rFonts w:ascii="Times New Roman" w:eastAsia="Times New Roman" w:hAnsi="Times New Roman" w:cs="Times New Roman"/>
          <w:bCs/>
          <w:sz w:val="28"/>
          <w:szCs w:val="28"/>
          <w:lang w:eastAsia="ru-RU"/>
        </w:rPr>
        <w:t xml:space="preserve">В ході проведеного аналізу щодо кількості звернень </w:t>
      </w:r>
      <w:bookmarkStart w:id="21" w:name="_Hlk73456086"/>
      <w:r w:rsidRPr="00C3441E">
        <w:rPr>
          <w:rFonts w:ascii="Times New Roman" w:eastAsia="Times New Roman" w:hAnsi="Times New Roman" w:cs="Times New Roman"/>
          <w:bCs/>
          <w:sz w:val="28"/>
          <w:szCs w:val="28"/>
          <w:lang w:eastAsia="ru-RU"/>
        </w:rPr>
        <w:t xml:space="preserve">осіб, які постраждали від домашнього насильства та насильства за ознакою статі </w:t>
      </w:r>
      <w:bookmarkEnd w:id="21"/>
      <w:r w:rsidRPr="00C3441E">
        <w:rPr>
          <w:rFonts w:ascii="Times New Roman" w:eastAsia="Times New Roman" w:hAnsi="Times New Roman" w:cs="Times New Roman"/>
          <w:bCs/>
          <w:sz w:val="28"/>
          <w:szCs w:val="28"/>
          <w:lang w:eastAsia="ru-RU"/>
        </w:rPr>
        <w:t xml:space="preserve">в Сіверській територіальній громаді, на основі даних </w:t>
      </w:r>
      <w:r w:rsidRPr="00C3441E">
        <w:rPr>
          <w:rFonts w:ascii="Times New Roman" w:eastAsia="Calibri" w:hAnsi="Times New Roman" w:cs="Times New Roman"/>
          <w:sz w:val="28"/>
          <w:szCs w:val="28"/>
          <w:lang w:eastAsia="ru-RU"/>
        </w:rPr>
        <w:t xml:space="preserve">Бахмутського районного відділу поліції ГУНП в Донецькій області </w:t>
      </w:r>
      <w:r w:rsidRPr="00C3441E">
        <w:rPr>
          <w:rFonts w:ascii="Times New Roman" w:eastAsia="Times New Roman" w:hAnsi="Times New Roman" w:cs="Times New Roman"/>
          <w:bCs/>
          <w:sz w:val="28"/>
          <w:szCs w:val="28"/>
          <w:lang w:eastAsia="ru-RU"/>
        </w:rPr>
        <w:t>було встановлено, що за 2019 та 2020 рік надійшло 500 повідомлень про вчинення домашнього насильства, з яких 497 на «спец» лінію 102 та 3 письмові заяви.</w:t>
      </w:r>
    </w:p>
    <w:p w14:paraId="49DD9B16" w14:textId="77777777" w:rsidR="00C3441E" w:rsidRPr="00C3441E" w:rsidRDefault="00C3441E" w:rsidP="00C3441E">
      <w:pPr>
        <w:spacing w:before="0" w:after="0" w:line="240" w:lineRule="auto"/>
        <w:ind w:firstLine="709"/>
        <w:jc w:val="both"/>
        <w:rPr>
          <w:rFonts w:ascii="Times New Roman" w:eastAsia="Times New Roman" w:hAnsi="Times New Roman" w:cs="Times New Roman"/>
          <w:bCs/>
          <w:sz w:val="28"/>
          <w:szCs w:val="28"/>
          <w:lang w:eastAsia="ru-RU"/>
        </w:rPr>
      </w:pPr>
      <w:r w:rsidRPr="00C3441E">
        <w:rPr>
          <w:rFonts w:ascii="Times New Roman" w:eastAsia="Times New Roman" w:hAnsi="Times New Roman" w:cs="Times New Roman"/>
          <w:bCs/>
          <w:sz w:val="28"/>
          <w:szCs w:val="28"/>
          <w:lang w:eastAsia="ru-RU"/>
        </w:rPr>
        <w:t>За результатами розгляду повідомлень було складено 175 адміністративних протоколів за ст. 173-2 КУпАП, а саме про вчинення домашнього насильства, 27  – терміново заборонених приписів стосовно кривдників.</w:t>
      </w:r>
    </w:p>
    <w:p w14:paraId="55937C19" w14:textId="77777777" w:rsidR="00C3441E" w:rsidRPr="00C3441E" w:rsidRDefault="00C3441E" w:rsidP="00C3441E">
      <w:pPr>
        <w:spacing w:before="0" w:after="0" w:line="240" w:lineRule="auto"/>
        <w:ind w:firstLine="709"/>
        <w:jc w:val="both"/>
        <w:rPr>
          <w:rFonts w:ascii="Times New Roman" w:eastAsia="Times New Roman" w:hAnsi="Times New Roman" w:cs="Times New Roman"/>
          <w:bCs/>
          <w:strike/>
          <w:color w:val="000000"/>
          <w:sz w:val="28"/>
          <w:szCs w:val="28"/>
          <w:lang w:eastAsia="ru-RU"/>
        </w:rPr>
      </w:pPr>
      <w:bookmarkStart w:id="22" w:name="_Hlk73457762"/>
      <w:r w:rsidRPr="00C3441E">
        <w:rPr>
          <w:rFonts w:ascii="Times New Roman" w:eastAsia="Times New Roman" w:hAnsi="Times New Roman" w:cs="Times New Roman"/>
          <w:bCs/>
          <w:sz w:val="28"/>
          <w:szCs w:val="28"/>
          <w:lang w:eastAsia="ru-RU"/>
        </w:rPr>
        <w:t xml:space="preserve">Усього за період 2019-2020 року постраждало 124 особи, </w:t>
      </w:r>
      <w:r w:rsidRPr="00C3441E">
        <w:rPr>
          <w:rFonts w:ascii="Times New Roman" w:eastAsia="Times New Roman" w:hAnsi="Times New Roman" w:cs="Times New Roman"/>
          <w:bCs/>
          <w:color w:val="7030A0"/>
          <w:sz w:val="28"/>
          <w:szCs w:val="28"/>
          <w:lang w:eastAsia="ru-RU"/>
        </w:rPr>
        <w:t xml:space="preserve"> </w:t>
      </w:r>
      <w:r w:rsidRPr="00C3441E">
        <w:rPr>
          <w:rFonts w:ascii="Times New Roman" w:eastAsia="Times New Roman" w:hAnsi="Times New Roman" w:cs="Times New Roman"/>
          <w:bCs/>
          <w:color w:val="000000"/>
          <w:sz w:val="28"/>
          <w:szCs w:val="28"/>
          <w:lang w:eastAsia="ru-RU"/>
        </w:rPr>
        <w:t xml:space="preserve">всі постраждалі – жінки. </w:t>
      </w:r>
    </w:p>
    <w:p w14:paraId="160CB48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bookmarkStart w:id="23" w:name="n14"/>
      <w:bookmarkStart w:id="24" w:name="n15"/>
      <w:bookmarkStart w:id="25" w:name="n16"/>
      <w:bookmarkEnd w:id="22"/>
      <w:bookmarkEnd w:id="23"/>
      <w:bookmarkEnd w:id="24"/>
      <w:bookmarkEnd w:id="25"/>
      <w:r w:rsidRPr="00C3441E">
        <w:rPr>
          <w:rFonts w:ascii="Times New Roman" w:eastAsia="Calibri" w:hAnsi="Times New Roman" w:cs="Times New Roman"/>
          <w:sz w:val="28"/>
          <w:szCs w:val="28"/>
        </w:rPr>
        <w:t>Насильство негативно впливає на фізичне та психічне здоров’я постраждалих осіб і може призвести до інвалідності чи летальних випадків унаслідок отримання тяжких тілесних ушкоджень, не сумісних із життям, вчинення суїциду.</w:t>
      </w:r>
    </w:p>
    <w:p w14:paraId="0075A88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bookmarkStart w:id="26" w:name="n17"/>
      <w:bookmarkStart w:id="27" w:name="n18"/>
      <w:bookmarkStart w:id="28" w:name="n19"/>
      <w:bookmarkEnd w:id="26"/>
      <w:bookmarkEnd w:id="27"/>
      <w:bookmarkEnd w:id="28"/>
      <w:r w:rsidRPr="00C3441E">
        <w:rPr>
          <w:rFonts w:ascii="Times New Roman" w:eastAsia="Calibri" w:hAnsi="Times New Roman" w:cs="Times New Roman"/>
          <w:sz w:val="28"/>
          <w:szCs w:val="28"/>
        </w:rPr>
        <w:t xml:space="preserve">Жінки і дівчата, які зазнали насильства, мають проблеми, пов’язані з  репродуктивним здоров’ям, внаслідок чого знижується рівень народжуваності та збільшується кількість новонароджених дітей з вадами здоров’я. </w:t>
      </w:r>
    </w:p>
    <w:p w14:paraId="3CCE4F6E"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Протягом останніх років в Україні забезпечено розбудову системи протидії, запобігання домашньому насильству та насильству за ознакою статі. </w:t>
      </w:r>
    </w:p>
    <w:p w14:paraId="51C9FE6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Постраждалі особи потребують комплексної медичної соціально- психологічної, правової допомоги. Успішність такої допомоги залежить від ефективної організації міжвідомчої взаємодії суб’єктів, які залучені до реагування на факти насильства. </w:t>
      </w:r>
    </w:p>
    <w:p w14:paraId="4D30EF9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Стає актуальним створення системи надання соціальних послуг постраждалим від домашнього насильства та розвиток мережі  </w:t>
      </w:r>
      <w:r w:rsidRPr="00C3441E">
        <w:rPr>
          <w:rFonts w:ascii="Times New Roman" w:eastAsia="Calibri" w:hAnsi="Times New Roman" w:cs="Times New Roman"/>
          <w:sz w:val="28"/>
          <w:szCs w:val="28"/>
        </w:rPr>
        <w:lastRenderedPageBreak/>
        <w:t xml:space="preserve">спеціалізованих служб підтримки для осіб, які постраждали від домашнього насильства. </w:t>
      </w:r>
    </w:p>
    <w:p w14:paraId="69641C3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На цей час в громаді </w:t>
      </w:r>
      <w:bookmarkStart w:id="29" w:name="_Hlk77686018"/>
      <w:r w:rsidRPr="00C3441E">
        <w:rPr>
          <w:rFonts w:ascii="Times New Roman" w:eastAsia="Calibri" w:hAnsi="Times New Roman" w:cs="Times New Roman"/>
          <w:sz w:val="28"/>
          <w:szCs w:val="28"/>
        </w:rPr>
        <w:t xml:space="preserve"> </w:t>
      </w:r>
      <w:bookmarkEnd w:id="29"/>
      <w:r w:rsidRPr="00C3441E">
        <w:rPr>
          <w:rFonts w:ascii="Times New Roman" w:eastAsia="Calibri" w:hAnsi="Times New Roman" w:cs="Times New Roman"/>
          <w:sz w:val="28"/>
          <w:szCs w:val="28"/>
        </w:rPr>
        <w:t>діє мобільна бригада соціально- психологічної допомоги особам, які постраждали від домашнього насильства та/або насильства за ознакою статі КУ «Центр надання соціальних послуг Сіверської міської ради».</w:t>
      </w:r>
    </w:p>
    <w:p w14:paraId="409C4CB1" w14:textId="77777777" w:rsidR="00C3441E" w:rsidRPr="00C3441E" w:rsidRDefault="00C3441E" w:rsidP="00C3441E">
      <w:pPr>
        <w:spacing w:before="0" w:after="0" w:line="240" w:lineRule="auto"/>
        <w:ind w:firstLine="709"/>
        <w:jc w:val="both"/>
        <w:rPr>
          <w:rFonts w:ascii="Times New Roman" w:eastAsia="Times New Roman" w:hAnsi="Times New Roman" w:cs="Times New Roman"/>
          <w:color w:val="000000"/>
          <w:sz w:val="28"/>
          <w:szCs w:val="28"/>
        </w:rPr>
      </w:pPr>
      <w:r w:rsidRPr="00C3441E">
        <w:rPr>
          <w:rFonts w:ascii="Times New Roman" w:eastAsia="Calibri" w:hAnsi="Times New Roman" w:cs="Times New Roman"/>
          <w:sz w:val="28"/>
          <w:szCs w:val="28"/>
        </w:rPr>
        <w:t xml:space="preserve">З метою вдосконалення системи надання допомоги постраждалим від насильства, запобігання та протидії насильству в сім’ї у Сіверській міській територіальній громаді створена </w:t>
      </w:r>
      <w:r w:rsidRPr="00C3441E">
        <w:rPr>
          <w:rFonts w:ascii="Times New Roman" w:eastAsia="Times New Roman" w:hAnsi="Times New Roman" w:cs="Times New Roman"/>
          <w:bCs/>
          <w:sz w:val="28"/>
          <w:szCs w:val="28"/>
        </w:rPr>
        <w:t xml:space="preserve">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 </w:t>
      </w:r>
      <w:r w:rsidRPr="00C3441E">
        <w:rPr>
          <w:rFonts w:ascii="Times New Roman" w:eastAsia="Times New Roman" w:hAnsi="Times New Roman" w:cs="Times New Roman"/>
          <w:bCs/>
          <w:strike/>
          <w:sz w:val="28"/>
          <w:szCs w:val="28"/>
        </w:rPr>
        <w:t>(далі – консультативна служба)</w:t>
      </w:r>
      <w:r w:rsidRPr="00C3441E">
        <w:rPr>
          <w:rFonts w:ascii="Times New Roman" w:eastAsia="Times New Roman" w:hAnsi="Times New Roman" w:cs="Times New Roman"/>
          <w:bCs/>
          <w:sz w:val="28"/>
          <w:szCs w:val="28"/>
        </w:rPr>
        <w:t xml:space="preserve"> </w:t>
      </w:r>
      <w:bookmarkStart w:id="30" w:name="_Hlk78364070"/>
      <w:r w:rsidRPr="00C3441E">
        <w:rPr>
          <w:rFonts w:ascii="Times New Roman" w:eastAsia="Times New Roman" w:hAnsi="Times New Roman" w:cs="Times New Roman"/>
          <w:bCs/>
          <w:sz w:val="28"/>
          <w:szCs w:val="28"/>
        </w:rPr>
        <w:t>для н</w:t>
      </w:r>
      <w:r w:rsidRPr="00C3441E">
        <w:rPr>
          <w:rFonts w:ascii="Times New Roman" w:eastAsia="Calibri" w:hAnsi="Times New Roman" w:cs="Times New Roman"/>
          <w:color w:val="000000"/>
          <w:sz w:val="28"/>
          <w:szCs w:val="28"/>
        </w:rPr>
        <w:t xml:space="preserve">адання разових або періодичних консультацій особам, які постраждали від домашнього насильства та/або насильства за ознакою статі, щодо заходів реагування на випадки домашнього насильства та/або насильства за ознакою статі, сприяння ефективному розв’язанню проблем самою постраждалою особою (за підтримки фахівців соціальних служб), направлення її у разі потреби до відповідних суб’єктів, що здійснюють заходи у сфері запобігання та протидії насильству, надання первинної психологічної підтримки та інформування щодо можливостей отримання послуг інших суб’єктів, У 2022 році планується </w:t>
      </w:r>
      <w:r w:rsidRPr="00C3441E">
        <w:rPr>
          <w:rFonts w:ascii="Times New Roman" w:eastAsia="Times New Roman" w:hAnsi="Times New Roman" w:cs="Times New Roman"/>
          <w:bCs/>
          <w:sz w:val="28"/>
          <w:szCs w:val="28"/>
        </w:rPr>
        <w:t>здійснення поточного ремонту приміщення та придбання предметів, матеріалів, обладнання та інвентарю</w:t>
      </w:r>
      <w:r w:rsidRPr="00C3441E">
        <w:rPr>
          <w:rFonts w:ascii="Times New Roman" w:eastAsia="Calibri" w:hAnsi="Times New Roman" w:cs="Times New Roman"/>
          <w:color w:val="000000"/>
          <w:sz w:val="28"/>
          <w:szCs w:val="28"/>
        </w:rPr>
        <w:t xml:space="preserve"> консультативної служби за рахунок </w:t>
      </w:r>
      <w:r w:rsidRPr="00C3441E">
        <w:rPr>
          <w:rFonts w:ascii="Times New Roman" w:eastAsia="Times New Roman" w:hAnsi="Times New Roman" w:cs="Times New Roman"/>
          <w:bCs/>
          <w:sz w:val="28"/>
          <w:szCs w:val="28"/>
        </w:rPr>
        <w:t>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r w:rsidRPr="00C3441E">
        <w:rPr>
          <w:rFonts w:ascii="Times New Roman" w:eastAsia="Calibri" w:hAnsi="Times New Roman" w:cs="Times New Roman"/>
          <w:color w:val="000000"/>
          <w:sz w:val="28"/>
          <w:szCs w:val="28"/>
        </w:rPr>
        <w:t xml:space="preserve"> </w:t>
      </w:r>
    </w:p>
    <w:bookmarkEnd w:id="30"/>
    <w:p w14:paraId="4736F7CB"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Дослідження «Благополуччя і безпека жінок» (2019), що є </w:t>
      </w:r>
      <w:r w:rsidRPr="00C3441E">
        <w:rPr>
          <w:rFonts w:ascii="Times New Roman" w:eastAsia="Times New Roman" w:hAnsi="Times New Roman" w:cs="Times New Roman"/>
          <w:sz w:val="28"/>
          <w:szCs w:val="28"/>
          <w:shd w:val="clear" w:color="auto" w:fill="FFFFFF"/>
          <w:lang w:eastAsia="ru-RU"/>
        </w:rPr>
        <w:t xml:space="preserve">частиною широкого </w:t>
      </w:r>
      <w:r w:rsidRPr="00C3441E">
        <w:rPr>
          <w:rFonts w:ascii="Times New Roman" w:eastAsia="Times New Roman" w:hAnsi="Times New Roman" w:cs="Times New Roman"/>
          <w:bCs/>
          <w:i/>
          <w:iCs/>
          <w:sz w:val="28"/>
          <w:szCs w:val="28"/>
          <w:shd w:val="clear" w:color="auto" w:fill="FFFFFF"/>
          <w:lang w:eastAsia="ru-RU"/>
        </w:rPr>
        <w:t>дослідження</w:t>
      </w:r>
      <w:r w:rsidRPr="00C3441E">
        <w:rPr>
          <w:rFonts w:ascii="Times New Roman" w:eastAsia="Times New Roman" w:hAnsi="Times New Roman" w:cs="Times New Roman"/>
          <w:sz w:val="28"/>
          <w:szCs w:val="28"/>
          <w:shd w:val="clear" w:color="auto" w:fill="FFFFFF"/>
          <w:lang w:eastAsia="ru-RU"/>
        </w:rPr>
        <w:t xml:space="preserve"> ОБСЄ щодо питань насильства над </w:t>
      </w:r>
      <w:r w:rsidRPr="00C3441E">
        <w:rPr>
          <w:rFonts w:ascii="Times New Roman" w:eastAsia="Times New Roman" w:hAnsi="Times New Roman" w:cs="Times New Roman"/>
          <w:bCs/>
          <w:i/>
          <w:iCs/>
          <w:sz w:val="28"/>
          <w:szCs w:val="28"/>
          <w:shd w:val="clear" w:color="auto" w:fill="FFFFFF"/>
          <w:lang w:eastAsia="ru-RU"/>
        </w:rPr>
        <w:t>жінками</w:t>
      </w:r>
      <w:r w:rsidRPr="00C3441E">
        <w:rPr>
          <w:rFonts w:ascii="Times New Roman" w:eastAsia="Times New Roman" w:hAnsi="Times New Roman" w:cs="Times New Roman"/>
          <w:sz w:val="28"/>
          <w:szCs w:val="28"/>
          <w:shd w:val="clear" w:color="auto" w:fill="FFFFFF"/>
          <w:lang w:eastAsia="ru-RU"/>
        </w:rPr>
        <w:t xml:space="preserve"> у Південно-Східній та Східній Європі</w:t>
      </w:r>
      <w:r w:rsidRPr="00C3441E">
        <w:rPr>
          <w:rFonts w:ascii="Times New Roman" w:eastAsia="Times New Roman" w:hAnsi="Times New Roman" w:cs="Times New Roman"/>
          <w:sz w:val="28"/>
          <w:szCs w:val="28"/>
          <w:lang w:eastAsia="ru-RU"/>
        </w:rPr>
        <w:t>, свідчить про те, що 47% жінок вважають себе мало поінформованими або такими, що взагалі не знають як діяти у ситуації домашнього насильства, 24% жінок звинувачують у скоєнні насильства постраждалих, уважаючи, що насильство над жінками часто спровоковане самими жертвами, 19% жінок вважають, що статевий акт із жінкою без її згоди виправданий, якщо це відбувається у подружжі або між партнерами, які спільно проживають.</w:t>
      </w:r>
    </w:p>
    <w:p w14:paraId="22CD0A41" w14:textId="77777777" w:rsidR="00C3441E" w:rsidRPr="00C3441E" w:rsidRDefault="00C3441E" w:rsidP="00C3441E">
      <w:pPr>
        <w:shd w:val="clear" w:color="auto" w:fill="FFFFFF"/>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Наведені дані свідчать про те, що робота з інформування населення щодо такого явища як домашнє насильство потребує збільшення кількості інформаційних кампаній та інших заходів, які спрямовані на формування в Сіверській громаді нульової толерантності до насильства та посилення  протидіяти всім проявам домашнього насильства та/ або насильства за ознакою статі.</w:t>
      </w:r>
    </w:p>
    <w:p w14:paraId="2F0F1B7B"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p>
    <w:p w14:paraId="719E1C8A"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p>
    <w:p w14:paraId="59B9D8AF"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rPr>
        <w:t>3.3. Забезпечення рівних прав та можливостей жінок і чоловіків</w:t>
      </w:r>
    </w:p>
    <w:p w14:paraId="49BAA9D5"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19123EA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Упровадження принципів рівних прав та можливостей жінок і чоловіків є однією з важливих умов сталого соціально-економічного розвитку, позитивних змін у суспільстві, реалізації прав людини та самореалізації особистості. Зокрема, це відповідає умовам європейської інтеграції України та </w:t>
      </w:r>
      <w:r w:rsidRPr="00C3441E">
        <w:rPr>
          <w:rFonts w:ascii="Times New Roman" w:eastAsia="Calibri" w:hAnsi="Times New Roman" w:cs="Times New Roman"/>
          <w:sz w:val="28"/>
          <w:szCs w:val="28"/>
        </w:rPr>
        <w:lastRenderedPageBreak/>
        <w:t>виконання міжнародних зобов’язань згідно з основними міжнародними договорами у сфері захисту прав людини, у тому числі Цілей Сталого Розвитку до 2030 року, затверджених Генеральною Асамблеєю ООН.</w:t>
      </w:r>
    </w:p>
    <w:p w14:paraId="6BFB34B5"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Досвід багатьох держав світу свідчить про те, що при підвищенні показника участі жінок у прийнятті рішень посилюється соціальна орієнтація державної політики, знижується рівень корупції, що сприяє розвитку суспільства, покращується соціально-економічний рівень розвитку держави та якість життя. </w:t>
      </w:r>
    </w:p>
    <w:p w14:paraId="1F21F6FF"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color w:val="FF0000"/>
          <w:sz w:val="28"/>
          <w:szCs w:val="28"/>
        </w:rPr>
      </w:pPr>
      <w:bookmarkStart w:id="31" w:name="_Hlk77769181"/>
      <w:r w:rsidRPr="00C3441E">
        <w:rPr>
          <w:rFonts w:ascii="Times New Roman" w:eastAsia="Calibri" w:hAnsi="Times New Roman" w:cs="Times New Roman"/>
          <w:sz w:val="28"/>
          <w:szCs w:val="28"/>
        </w:rPr>
        <w:t xml:space="preserve">Співвідношення кількості жінок та чоловіків серед депутатів </w:t>
      </w:r>
      <w:bookmarkEnd w:id="31"/>
      <w:r w:rsidRPr="00C3441E">
        <w:rPr>
          <w:rFonts w:ascii="Times New Roman" w:eastAsia="Calibri" w:hAnsi="Times New Roman" w:cs="Times New Roman"/>
          <w:sz w:val="28"/>
          <w:szCs w:val="28"/>
        </w:rPr>
        <w:t xml:space="preserve">Сіверської міської ради станом на січень 2021 року було таким: жінок – 59%, чоловіків – 41%. У 2020 році співвідношення кількості жінок та чоловіків серед депутатів склало: жінок – 46%, чоловіків – 54%.  </w:t>
      </w:r>
    </w:p>
    <w:p w14:paraId="750D5632"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На території громади станом на 01.01.2021 року  проживає   13 244 осіб, в т. ч . 53% - жінки, 47% - чоловіки</w:t>
      </w:r>
    </w:p>
    <w:p w14:paraId="1BB0B9E5"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За статистичними даними розрив у середньомісячній оплаті праці чоловіків і жінок у Донецькій області у 2020 році становив 62,5%. </w:t>
      </w:r>
      <w:r w:rsidRPr="00C3441E">
        <w:rPr>
          <w:rFonts w:ascii="Times New Roman" w:eastAsia="Calibri" w:hAnsi="Times New Roman" w:cs="Times New Roman"/>
          <w:sz w:val="28"/>
          <w:szCs w:val="28"/>
        </w:rPr>
        <w:br/>
        <w:t>Це пояснюється рівнем оплати праці у промисловому секторі, де, через характер роботи, чоловіки складають більшість із працівників.</w:t>
      </w:r>
    </w:p>
    <w:p w14:paraId="65D8583C"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Рівень безробіття населення в області у працездатному віці за Методикою МОП становив 14,0%.</w:t>
      </w:r>
    </w:p>
    <w:p w14:paraId="37BDF207"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Дискримінація є однією із головних перешкод у досягненні гендерної рівності за чотирма ключовими сферами: фінансові і кар’єрні можливості, освіта, здоров’я і виживання, політичні права і можливості. Певні групи жінок (жінки похилого віку, жінки та дівчата з інвалідністю, особливо у сільській місцевості, внутрішньо переміщені жінки, ВІЛ-позитивні та/або наркозалежні жінки, а також жінки національних меншин) страждають одночасно від множинної дискримінації.  Усунення гендерної дискримінації залежить від розуміння проблеми, відповідної гендерної просвіти, знання міжнародних стандартів та ілюстрації успішних прикладів із досягнення гендерної рівності. </w:t>
      </w:r>
    </w:p>
    <w:p w14:paraId="0CFAD688"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shd w:val="clear" w:color="auto" w:fill="FFFFFF"/>
        </w:rPr>
      </w:pPr>
      <w:r w:rsidRPr="00C3441E">
        <w:rPr>
          <w:rFonts w:ascii="Times New Roman" w:eastAsia="Calibri" w:hAnsi="Times New Roman" w:cs="Times New Roman"/>
          <w:sz w:val="28"/>
          <w:szCs w:val="28"/>
        </w:rPr>
        <w:t>На цей час основною проблемою є</w:t>
      </w:r>
      <w:r w:rsidRPr="00C3441E">
        <w:rPr>
          <w:rFonts w:ascii="Times New Roman" w:eastAsia="Calibri" w:hAnsi="Times New Roman" w:cs="Times New Roman"/>
          <w:sz w:val="28"/>
          <w:szCs w:val="28"/>
          <w:shd w:val="clear" w:color="auto" w:fill="FFFFFF"/>
        </w:rPr>
        <w:t xml:space="preserve"> низький рівень впровадження принципу забезпечення рівних прав та можливостей жінок і чоловіків в умовах нових викликів (економічна та гуманітарна кризи, які виникли внаслідок воєнного конфлікту).</w:t>
      </w:r>
    </w:p>
    <w:p w14:paraId="0E04C6AC"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color w:val="000000"/>
          <w:sz w:val="28"/>
          <w:szCs w:val="28"/>
          <w:shd w:val="clear" w:color="auto" w:fill="FFFFFF"/>
        </w:rPr>
      </w:pPr>
      <w:r w:rsidRPr="00C3441E">
        <w:rPr>
          <w:rFonts w:ascii="Times New Roman" w:eastAsia="Calibri" w:hAnsi="Times New Roman" w:cs="Times New Roman"/>
          <w:color w:val="000000"/>
          <w:sz w:val="28"/>
          <w:szCs w:val="28"/>
          <w:shd w:val="clear" w:color="auto" w:fill="FFFFFF"/>
        </w:rPr>
        <w:t>Новими викликами розвитку механізму утвердження принципу рівних прав та можливостей жінок і чоловіків спричинили наслідки спалаху COVID-19.</w:t>
      </w:r>
    </w:p>
    <w:p w14:paraId="68466EDA" w14:textId="77777777" w:rsidR="00C3441E" w:rsidRPr="00C3441E" w:rsidRDefault="00C3441E" w:rsidP="00C3441E">
      <w:pPr>
        <w:spacing w:before="0" w:after="0" w:line="240" w:lineRule="auto"/>
        <w:jc w:val="center"/>
        <w:rPr>
          <w:rFonts w:ascii="Times New Roman" w:eastAsia="Calibri" w:hAnsi="Times New Roman" w:cs="Times New Roman"/>
          <w:b/>
          <w:sz w:val="28"/>
          <w:szCs w:val="22"/>
          <w:lang w:val="ru-RU"/>
        </w:rPr>
      </w:pPr>
    </w:p>
    <w:p w14:paraId="71178E23"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lang w:val="ru-RU"/>
        </w:rPr>
        <w:t>3.4.</w:t>
      </w:r>
      <w:r w:rsidRPr="00C3441E">
        <w:rPr>
          <w:rFonts w:ascii="Times New Roman" w:eastAsia="Calibri" w:hAnsi="Times New Roman" w:cs="Times New Roman"/>
          <w:b/>
          <w:sz w:val="28"/>
          <w:szCs w:val="22"/>
        </w:rPr>
        <w:t xml:space="preserve"> Протидія торгівлі людьми</w:t>
      </w:r>
    </w:p>
    <w:p w14:paraId="2FB4D8F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47F4462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Торгівля людьми становить значну суспільну небезпеку. Поширенню цього явища сприяють висока міграційна активність населення, економічні, соціальні та правові чинники, а також інформаційні та психологічні передумови.</w:t>
      </w:r>
    </w:p>
    <w:p w14:paraId="01336E5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Статистика у Донецькій області, яка складається зі звернень громадян до місцевих органів влади та органів Національної поліції, свідчить про важливість вжиття  заходів щодо протидії торгівлі людьми. Протягом 2020 року в Донецькій області ідентифіковано 28 осіб, постраждалих від торгівлі </w:t>
      </w:r>
      <w:r w:rsidRPr="00C3441E">
        <w:rPr>
          <w:rFonts w:ascii="Times New Roman" w:eastAsia="Calibri" w:hAnsi="Times New Roman" w:cs="Times New Roman"/>
          <w:sz w:val="28"/>
          <w:szCs w:val="28"/>
        </w:rPr>
        <w:lastRenderedPageBreak/>
        <w:t xml:space="preserve">людьми. За видами експлуатації для Донецької області характерні випадки трудового та сексуального рабства – 25 осіб постраждали від трудової експлуатації, 3 від – сексуальної. Серед постраждалих за статтю 8 жінок та 20 чоловіків. Постраждалі особи знаходились переважно у працездатному віці: жінки від 21 до 69 років, чоловіки від 21 до 58 років. Міністерством соціальної політики України  статус осіб, яка постраждали від торгівлі людьми, надано 21 особі, з них 10 – внутрішньо переміщених осіб. Основні країни призначення – Росія, Польща, Туреччина. Через експлуатацію в межах країни постраждало 10 осіб. </w:t>
      </w:r>
    </w:p>
    <w:p w14:paraId="2D1D5108"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До груп ризику потрапляння в ситуацію торгівлі людьми належать особи з інвалідністю, чоловіки працездатного віку, незаміжні жінки, самотні матері, розлучені особи, молодь, особи, які виховувались у сім’ях зі складними життєвими обставинами.</w:t>
      </w:r>
    </w:p>
    <w:p w14:paraId="58BA6DAF"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shd w:val="clear" w:color="auto" w:fill="FFFFFF"/>
        </w:rPr>
      </w:pPr>
      <w:r w:rsidRPr="00C3441E">
        <w:rPr>
          <w:rFonts w:ascii="Times New Roman" w:eastAsia="Calibri" w:hAnsi="Times New Roman" w:cs="Times New Roman"/>
          <w:sz w:val="28"/>
          <w:szCs w:val="28"/>
          <w:shd w:val="clear" w:color="auto" w:fill="FFFFFF"/>
        </w:rPr>
        <w:t>У динаміці трудової міграції спостерігається значна кількість внутрішньо переміщених осіб, які найбільш уразливі до потрапляння у ситуацію торгівлі людьми - 49% від загальної кількості постраждалих.</w:t>
      </w:r>
    </w:p>
    <w:p w14:paraId="030EA66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За результатами репрезентативного опитування населення, здійсненого на замовлення Міжнародної організації з міграції (МОМ), частка тих, хто працює за кордоном неофіційно, становить близько 41% від усіх громадян України, які працюють за кордоном. </w:t>
      </w:r>
    </w:p>
    <w:p w14:paraId="6411CAA0" w14:textId="77777777" w:rsidR="00C3441E" w:rsidRPr="00C3441E" w:rsidRDefault="00C3441E" w:rsidP="00C3441E">
      <w:pPr>
        <w:spacing w:before="0" w:after="0" w:line="240" w:lineRule="auto"/>
        <w:ind w:firstLine="720"/>
        <w:jc w:val="both"/>
        <w:rPr>
          <w:rFonts w:ascii="Times New Roman" w:eastAsia="Calibri" w:hAnsi="Times New Roman" w:cs="Times New Roman"/>
          <w:bCs/>
          <w:sz w:val="28"/>
          <w:szCs w:val="28"/>
          <w:shd w:val="clear" w:color="auto" w:fill="FFFFFF"/>
        </w:rPr>
      </w:pPr>
      <w:r w:rsidRPr="00C3441E">
        <w:rPr>
          <w:rFonts w:ascii="Times New Roman" w:eastAsia="Calibri" w:hAnsi="Times New Roman" w:cs="Times New Roman"/>
          <w:sz w:val="28"/>
          <w:szCs w:val="28"/>
        </w:rPr>
        <w:t>Збільшився відсоток чоловіків, які постраждали від трудової експлуатації й на цей час становить понад 50%. Якщо у попередні роки на першому місці у сфері торгівлі людьми була сексуальна експлуатація, то на цей</w:t>
      </w:r>
      <w:r w:rsidRPr="00C3441E">
        <w:rPr>
          <w:rFonts w:ascii="Times New Roman" w:eastAsia="Calibri" w:hAnsi="Times New Roman" w:cs="Times New Roman"/>
          <w:b/>
          <w:bCs/>
          <w:sz w:val="28"/>
          <w:szCs w:val="28"/>
        </w:rPr>
        <w:t xml:space="preserve"> </w:t>
      </w:r>
      <w:r w:rsidRPr="00C3441E">
        <w:rPr>
          <w:rFonts w:ascii="Times New Roman" w:eastAsia="Calibri" w:hAnsi="Times New Roman" w:cs="Times New Roman"/>
          <w:sz w:val="28"/>
          <w:szCs w:val="28"/>
        </w:rPr>
        <w:t>час більшість випадків пов’язані з трудовою експлуатацією, примусовою працею, а також з використанням у порнографії та втягненням у злочинну діяльність.</w:t>
      </w:r>
      <w:r w:rsidRPr="00C3441E">
        <w:rPr>
          <w:rFonts w:ascii="Times New Roman" w:eastAsia="Calibri" w:hAnsi="Times New Roman" w:cs="Times New Roman"/>
          <w:b/>
          <w:bCs/>
          <w:sz w:val="28"/>
          <w:szCs w:val="28"/>
          <w:shd w:val="clear" w:color="auto" w:fill="FFFFFF"/>
        </w:rPr>
        <w:t xml:space="preserve"> </w:t>
      </w:r>
    </w:p>
    <w:p w14:paraId="199751D8"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Для досягнення позитивних змін з питань протидії торгівлі людьми, необхідно збільшувати кількість інформаційних кампаній та посилювати ідентифікацію осіб, які вже стали жертвами торгівлі людьми та потребують допомоги. </w:t>
      </w:r>
    </w:p>
    <w:p w14:paraId="5D2B7D4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color w:val="000000"/>
          <w:sz w:val="28"/>
          <w:szCs w:val="28"/>
        </w:rPr>
        <w:t xml:space="preserve">У Сіверській МТГ спостерігається досить високий показник трудової міграції виїзду на </w:t>
      </w:r>
      <w:r w:rsidRPr="00C3441E">
        <w:rPr>
          <w:rFonts w:ascii="Times New Roman" w:eastAsia="Calibri" w:hAnsi="Times New Roman" w:cs="Times New Roman"/>
          <w:sz w:val="28"/>
          <w:szCs w:val="28"/>
        </w:rPr>
        <w:t>роботу, тому постає потреба у проведенні навчань з питань протидії торгівлі людьми, з метою покращення процедури встановлення статусу особи, яка постраждала від торгівлі людьми, якісного надання соціальних послуг та інших видів допомоги, яка передбачена законодавством, потреба у розвитку відповідного кадрового потенціалу</w:t>
      </w:r>
    </w:p>
    <w:p w14:paraId="68729E6E"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1034C94A" w14:textId="77777777" w:rsidR="00C3441E" w:rsidRPr="00C3441E" w:rsidRDefault="00C3441E" w:rsidP="00C3441E">
      <w:pPr>
        <w:spacing w:before="0" w:after="0" w:line="240" w:lineRule="auto"/>
        <w:ind w:firstLine="720"/>
        <w:jc w:val="center"/>
        <w:rPr>
          <w:rFonts w:ascii="Times New Roman" w:eastAsia="Calibri" w:hAnsi="Times New Roman" w:cs="Times New Roman"/>
          <w:b/>
          <w:sz w:val="28"/>
          <w:szCs w:val="28"/>
        </w:rPr>
      </w:pPr>
      <w:bookmarkStart w:id="32" w:name="_Toc70607986"/>
      <w:r w:rsidRPr="00C3441E">
        <w:rPr>
          <w:rFonts w:ascii="Times New Roman" w:eastAsia="Calibri" w:hAnsi="Times New Roman" w:cs="Times New Roman"/>
          <w:b/>
          <w:sz w:val="28"/>
          <w:szCs w:val="28"/>
        </w:rPr>
        <w:t>ІV. Мета Програми</w:t>
      </w:r>
      <w:bookmarkEnd w:id="32"/>
    </w:p>
    <w:p w14:paraId="541AE1DD" w14:textId="77777777" w:rsidR="00C3441E" w:rsidRPr="00C3441E" w:rsidRDefault="00C3441E" w:rsidP="00C3441E">
      <w:pPr>
        <w:spacing w:before="0" w:after="0" w:line="240" w:lineRule="auto"/>
        <w:jc w:val="center"/>
        <w:rPr>
          <w:rFonts w:ascii="Times New Roman" w:eastAsia="Calibri" w:hAnsi="Times New Roman" w:cs="Times New Roman"/>
          <w:b/>
          <w:sz w:val="28"/>
          <w:szCs w:val="28"/>
        </w:rPr>
      </w:pPr>
    </w:p>
    <w:p w14:paraId="2657CE2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2"/>
        </w:rPr>
      </w:pPr>
    </w:p>
    <w:p w14:paraId="118C731B"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2"/>
        </w:rPr>
      </w:pPr>
      <w:r w:rsidRPr="00C3441E">
        <w:rPr>
          <w:rFonts w:ascii="Times New Roman" w:eastAsia="Calibri" w:hAnsi="Times New Roman" w:cs="Times New Roman"/>
          <w:color w:val="000000"/>
          <w:sz w:val="28"/>
          <w:szCs w:val="22"/>
        </w:rPr>
        <w:t>Метою Програми є забезпечення рівних прав та можливостей жінок і чоловіків у всіх сферах життя громади: політичного, економічного, соціального, культурного; запобіганню і протидії дискримінації,  домашньому насильству, насильству за ознакою статі й торгівлі людьми.</w:t>
      </w:r>
    </w:p>
    <w:p w14:paraId="54288A7B"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2"/>
        </w:rPr>
      </w:pPr>
    </w:p>
    <w:p w14:paraId="325568F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2"/>
        </w:rPr>
      </w:pPr>
    </w:p>
    <w:p w14:paraId="11A80B1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2"/>
        </w:rPr>
      </w:pPr>
    </w:p>
    <w:p w14:paraId="76BD6E61"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33" w:name="_Toc68786875"/>
      <w:bookmarkStart w:id="34" w:name="_Toc70607987"/>
      <w:r w:rsidRPr="00C3441E">
        <w:rPr>
          <w:rFonts w:ascii="Times New Roman" w:eastAsia="Calibri" w:hAnsi="Times New Roman" w:cs="Times New Roman"/>
          <w:b/>
          <w:sz w:val="28"/>
          <w:szCs w:val="28"/>
        </w:rPr>
        <w:lastRenderedPageBreak/>
        <w:t>V. Напрями та завдання реалізації Програми</w:t>
      </w:r>
      <w:bookmarkEnd w:id="33"/>
      <w:bookmarkEnd w:id="34"/>
    </w:p>
    <w:p w14:paraId="5C406BF5"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p>
    <w:p w14:paraId="2E7A856C"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bookmarkStart w:id="35" w:name="_Toc58234580"/>
      <w:bookmarkStart w:id="36" w:name="_Toc68786876"/>
      <w:r w:rsidRPr="00C3441E">
        <w:rPr>
          <w:rFonts w:ascii="Times New Roman" w:eastAsia="Times New Roman" w:hAnsi="Times New Roman" w:cs="Times New Roman"/>
          <w:color w:val="000000"/>
          <w:sz w:val="28"/>
          <w:szCs w:val="28"/>
        </w:rPr>
        <w:t>Реалізація Програми здійснюватиметься за наступними напрямами:</w:t>
      </w:r>
    </w:p>
    <w:p w14:paraId="2D5D5DE5"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71E7F5FA" w14:textId="77777777" w:rsidR="00C3441E" w:rsidRPr="00C3441E" w:rsidRDefault="00C3441E" w:rsidP="00C3441E">
      <w:pPr>
        <w:spacing w:before="0" w:after="0" w:line="240" w:lineRule="auto"/>
        <w:ind w:firstLine="720"/>
        <w:jc w:val="both"/>
        <w:rPr>
          <w:rFonts w:ascii="Times New Roman" w:eastAsia="Calibri" w:hAnsi="Times New Roman" w:cs="Times New Roman"/>
          <w:b/>
          <w:color w:val="000000"/>
          <w:sz w:val="28"/>
          <w:szCs w:val="28"/>
        </w:rPr>
      </w:pPr>
      <w:r w:rsidRPr="00C3441E">
        <w:rPr>
          <w:rFonts w:ascii="Times New Roman" w:eastAsia="Times New Roman" w:hAnsi="Times New Roman" w:cs="Times New Roman"/>
          <w:b/>
          <w:color w:val="000000"/>
          <w:sz w:val="28"/>
          <w:szCs w:val="28"/>
        </w:rPr>
        <w:t xml:space="preserve">Напрям І. Сімейна політика, </w:t>
      </w:r>
      <w:r w:rsidRPr="00C3441E">
        <w:rPr>
          <w:rFonts w:ascii="Times New Roman" w:eastAsia="Times New Roman" w:hAnsi="Times New Roman" w:cs="Times New Roman"/>
          <w:bCs/>
          <w:color w:val="000000"/>
          <w:sz w:val="28"/>
          <w:szCs w:val="28"/>
        </w:rPr>
        <w:t>який передбачає вирішення таких</w:t>
      </w:r>
      <w:r w:rsidRPr="00C3441E">
        <w:rPr>
          <w:rFonts w:ascii="Times New Roman" w:eastAsia="Times New Roman" w:hAnsi="Times New Roman" w:cs="Times New Roman"/>
          <w:b/>
          <w:color w:val="000000"/>
          <w:sz w:val="28"/>
          <w:szCs w:val="28"/>
        </w:rPr>
        <w:t xml:space="preserve"> завдань, </w:t>
      </w:r>
      <w:r w:rsidRPr="00C3441E">
        <w:rPr>
          <w:rFonts w:ascii="Times New Roman" w:eastAsia="Times New Roman" w:hAnsi="Times New Roman" w:cs="Times New Roman"/>
          <w:bCs/>
          <w:color w:val="000000"/>
          <w:sz w:val="28"/>
          <w:szCs w:val="28"/>
        </w:rPr>
        <w:t>як:</w:t>
      </w:r>
    </w:p>
    <w:p w14:paraId="6AD46537"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713BD04F"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підвищення престижу сім'ї, утвердження пріоритетності сімейних цінностей, підвищення ролі батьків у вихованні дитини;</w:t>
      </w:r>
    </w:p>
    <w:p w14:paraId="1EB3651B"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проведення на місцевому рівні інформаційно-просвітницької кампанії, спрямованої на розвиток та підтримку сім'ї, збереження орієнтації населення на сімейний спосіб життя;</w:t>
      </w:r>
    </w:p>
    <w:p w14:paraId="633A80C4"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підготовка молоді до подружнього життя, народження і виховання бажаних дітей у сім'ях, підготовка подружжя до майбутнього батьківства та відповідального батьківства у вихованні дітей;</w:t>
      </w:r>
    </w:p>
    <w:p w14:paraId="566AD5BD"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проведення інформаційно-просвітницьких заходів щодо ролі батька у вихованні дітей, рівномірний розподіл домашньої праці, «батьківської» декретної відпустки, шкідливість гендерних стереотипів;</w:t>
      </w:r>
    </w:p>
    <w:p w14:paraId="5B969B2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підтримка багатодітної сім'ї;</w:t>
      </w:r>
    </w:p>
    <w:p w14:paraId="3BCA61A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соціальна робота з сім’ями, дітьми та молоддю, які опинилися в складних життєвих обставинах (заходи на виконання Закону України "Про соціальні послуги");</w:t>
      </w:r>
    </w:p>
    <w:p w14:paraId="5E106E79"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проведення інформаційно-методичної роботи щодо сімей, дітей та молоді, які опинилися в складних життєвих обставинах;</w:t>
      </w:r>
    </w:p>
    <w:p w14:paraId="376B0401"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запобігання сімейному неблагополуччю та надання допомоги сім'ям, які опинились у складних життєвих обставинах;</w:t>
      </w:r>
    </w:p>
    <w:p w14:paraId="1F85715B"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розвиток сімейних форм виховання.</w:t>
      </w:r>
    </w:p>
    <w:p w14:paraId="5D5A857A"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74BF75DB" w14:textId="77777777" w:rsidR="00C3441E" w:rsidRPr="00C3441E" w:rsidRDefault="00C3441E" w:rsidP="00C3441E">
      <w:pPr>
        <w:spacing w:before="0" w:after="0" w:line="240" w:lineRule="auto"/>
        <w:ind w:firstLine="720"/>
        <w:jc w:val="both"/>
        <w:rPr>
          <w:rFonts w:ascii="Times New Roman" w:eastAsia="Times New Roman" w:hAnsi="Times New Roman" w:cs="Times New Roman"/>
          <w:b/>
          <w:color w:val="000000"/>
          <w:sz w:val="28"/>
          <w:szCs w:val="28"/>
        </w:rPr>
      </w:pPr>
      <w:r w:rsidRPr="00C3441E">
        <w:rPr>
          <w:rFonts w:ascii="Times New Roman" w:eastAsia="Times New Roman" w:hAnsi="Times New Roman" w:cs="Times New Roman"/>
          <w:b/>
          <w:color w:val="000000"/>
          <w:sz w:val="28"/>
          <w:szCs w:val="28"/>
        </w:rPr>
        <w:t xml:space="preserve">Напрям ІІ. </w:t>
      </w:r>
      <w:r w:rsidRPr="00C3441E">
        <w:rPr>
          <w:rFonts w:ascii="Times New Roman" w:eastAsia="Times New Roman" w:hAnsi="Times New Roman" w:cs="Times New Roman"/>
          <w:b/>
          <w:bCs/>
          <w:sz w:val="28"/>
          <w:szCs w:val="28"/>
        </w:rPr>
        <w:t>Запобігання та протидія домашньому насильству та насильству за ознакою статі</w:t>
      </w:r>
      <w:r w:rsidRPr="00C3441E">
        <w:rPr>
          <w:rFonts w:ascii="Times New Roman" w:eastAsia="Calibri" w:hAnsi="Times New Roman" w:cs="Times New Roman"/>
          <w:bCs/>
          <w:sz w:val="28"/>
          <w:szCs w:val="28"/>
        </w:rPr>
        <w:t xml:space="preserve">, який передбачає вирішення таких </w:t>
      </w:r>
      <w:r w:rsidRPr="00C3441E">
        <w:rPr>
          <w:rFonts w:ascii="Times New Roman" w:eastAsia="Calibri" w:hAnsi="Times New Roman" w:cs="Times New Roman"/>
          <w:b/>
          <w:sz w:val="28"/>
          <w:szCs w:val="28"/>
        </w:rPr>
        <w:t>завдань</w:t>
      </w:r>
      <w:r w:rsidRPr="00C3441E">
        <w:rPr>
          <w:rFonts w:ascii="Times New Roman" w:eastAsia="Calibri" w:hAnsi="Times New Roman" w:cs="Times New Roman"/>
          <w:bCs/>
          <w:sz w:val="28"/>
          <w:szCs w:val="28"/>
        </w:rPr>
        <w:t>, як</w:t>
      </w:r>
      <w:r w:rsidRPr="00C3441E">
        <w:rPr>
          <w:rFonts w:ascii="Times New Roman" w:eastAsia="Times New Roman" w:hAnsi="Times New Roman" w:cs="Times New Roman"/>
          <w:bCs/>
          <w:color w:val="000000"/>
          <w:sz w:val="28"/>
          <w:szCs w:val="28"/>
        </w:rPr>
        <w:t>:</w:t>
      </w:r>
    </w:p>
    <w:p w14:paraId="701938E8"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12A92148"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здійснення збору, аналізу і поширення інформації про домашнє насильство та/або насильство за ознакою статі, удосконалення системи показників у формах державної статистичної звітності щодо запобігання та протидії домашньому насильству та/або насильству за ознакою статі;</w:t>
      </w:r>
    </w:p>
    <w:p w14:paraId="7D6E8A8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w:t>
      </w:r>
    </w:p>
    <w:p w14:paraId="14C4CF1C"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p w14:paraId="5D4A210A"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заохочення всіх членів суспільства, насамперед чоловіків і хлопців, до активного сприяння запобіганню домашньому насильству та/або насильству за ознакою статі;</w:t>
      </w:r>
    </w:p>
    <w:p w14:paraId="7FE25B7D"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rPr>
      </w:pPr>
      <w:r w:rsidRPr="00C3441E">
        <w:rPr>
          <w:rFonts w:ascii="Times New Roman" w:eastAsia="Times New Roman" w:hAnsi="Times New Roman" w:cs="Times New Roman"/>
          <w:sz w:val="28"/>
          <w:szCs w:val="28"/>
        </w:rPr>
        <w:lastRenderedPageBreak/>
        <w:t>забезпечення координації та ефективної міжвідомчої взаємодії у сфері запобігання та протидії домашньому насильству та насильству за ознакою статі;</w:t>
      </w:r>
    </w:p>
    <w:p w14:paraId="29DCC8F7"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навчання та підвищення рівня професійної компетентності суб’єктів, що здійснюють заходи у сфері запобігання та протидії домашньому насильству та насильству за ознакою статі;</w:t>
      </w:r>
    </w:p>
    <w:p w14:paraId="16167DA1"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 xml:space="preserve">надання </w:t>
      </w:r>
      <w:bookmarkStart w:id="37" w:name="_Hlk78364202"/>
      <w:r w:rsidRPr="00C3441E">
        <w:rPr>
          <w:rFonts w:ascii="Times New Roman" w:eastAsia="Times New Roman" w:hAnsi="Times New Roman" w:cs="Times New Roman"/>
          <w:color w:val="000000"/>
          <w:sz w:val="28"/>
          <w:szCs w:val="28"/>
        </w:rPr>
        <w:t xml:space="preserve">постраждалим особам </w:t>
      </w:r>
      <w:bookmarkEnd w:id="37"/>
      <w:r w:rsidRPr="00C3441E">
        <w:rPr>
          <w:rFonts w:ascii="Times New Roman" w:eastAsia="Times New Roman" w:hAnsi="Times New Roman" w:cs="Times New Roman"/>
          <w:color w:val="000000"/>
          <w:sz w:val="28"/>
          <w:szCs w:val="28"/>
        </w:rPr>
        <w:t>інформації про їх права;</w:t>
      </w:r>
    </w:p>
    <w:p w14:paraId="77DE516B" w14:textId="77777777" w:rsidR="00C3441E" w:rsidRPr="00C3441E" w:rsidRDefault="00C3441E" w:rsidP="00C3441E">
      <w:pPr>
        <w:spacing w:before="0" w:after="0" w:line="240" w:lineRule="auto"/>
        <w:ind w:firstLine="709"/>
        <w:jc w:val="both"/>
        <w:rPr>
          <w:rFonts w:ascii="Times New Roman" w:eastAsia="Calibri" w:hAnsi="Times New Roman" w:cs="Times New Roman"/>
          <w:color w:val="000000"/>
          <w:sz w:val="28"/>
          <w:szCs w:val="28"/>
        </w:rPr>
      </w:pPr>
      <w:r w:rsidRPr="00C3441E">
        <w:rPr>
          <w:rFonts w:ascii="Times New Roman" w:eastAsia="Times New Roman" w:hAnsi="Times New Roman" w:cs="Times New Roman"/>
          <w:bCs/>
          <w:sz w:val="28"/>
          <w:szCs w:val="28"/>
        </w:rPr>
        <w:t>н</w:t>
      </w:r>
      <w:r w:rsidRPr="00C3441E">
        <w:rPr>
          <w:rFonts w:ascii="Times New Roman" w:eastAsia="Calibri" w:hAnsi="Times New Roman" w:cs="Times New Roman"/>
          <w:color w:val="000000"/>
          <w:sz w:val="28"/>
          <w:szCs w:val="28"/>
        </w:rPr>
        <w:t>адання разових або періодичних консультацій особам, які постраждали від домашнього насильства та/або насильства за ознакою статі, щодо заходів реагування на випадки домашнього насильства та/або насильства за ознакою статі;</w:t>
      </w:r>
    </w:p>
    <w:p w14:paraId="26E65E19" w14:textId="77777777" w:rsidR="00C3441E" w:rsidRPr="00C3441E" w:rsidRDefault="00C3441E" w:rsidP="00C3441E">
      <w:pPr>
        <w:spacing w:before="0" w:after="0" w:line="240" w:lineRule="auto"/>
        <w:ind w:firstLine="709"/>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сприяння ефективному розв’язанню проблем самою постраждалою особою (за підтримки фахівців соціальних служб);</w:t>
      </w:r>
    </w:p>
    <w:p w14:paraId="6EB4B208" w14:textId="77777777" w:rsidR="00C3441E" w:rsidRPr="00C3441E" w:rsidRDefault="00C3441E" w:rsidP="00C3441E">
      <w:pPr>
        <w:spacing w:before="0" w:after="0" w:line="240" w:lineRule="auto"/>
        <w:ind w:firstLine="709"/>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 xml:space="preserve">направлення </w:t>
      </w:r>
      <w:r w:rsidRPr="00C3441E">
        <w:rPr>
          <w:rFonts w:ascii="Times New Roman" w:eastAsia="Times New Roman" w:hAnsi="Times New Roman" w:cs="Times New Roman"/>
          <w:color w:val="000000"/>
          <w:sz w:val="28"/>
          <w:szCs w:val="28"/>
        </w:rPr>
        <w:t xml:space="preserve">постраждалих осіб </w:t>
      </w:r>
      <w:r w:rsidRPr="00C3441E">
        <w:rPr>
          <w:rFonts w:ascii="Times New Roman" w:eastAsia="Calibri" w:hAnsi="Times New Roman" w:cs="Times New Roman"/>
          <w:color w:val="000000"/>
          <w:sz w:val="28"/>
          <w:szCs w:val="28"/>
        </w:rPr>
        <w:t>у разі потреби до відповідних суб’єктів, що здійснюють заходи у сфері запобігання та протидії насильству;</w:t>
      </w:r>
    </w:p>
    <w:p w14:paraId="251ECBA7" w14:textId="77777777" w:rsidR="00C3441E" w:rsidRPr="00C3441E" w:rsidRDefault="00C3441E" w:rsidP="00C3441E">
      <w:pPr>
        <w:spacing w:before="0" w:after="0" w:line="240" w:lineRule="auto"/>
        <w:ind w:firstLine="709"/>
        <w:jc w:val="both"/>
        <w:rPr>
          <w:rFonts w:ascii="Times New Roman" w:eastAsia="Times New Roman" w:hAnsi="Times New Roman" w:cs="Times New Roman"/>
          <w:color w:val="000000"/>
          <w:sz w:val="28"/>
          <w:szCs w:val="28"/>
        </w:rPr>
      </w:pPr>
      <w:r w:rsidRPr="00C3441E">
        <w:rPr>
          <w:rFonts w:ascii="Times New Roman" w:eastAsia="Calibri" w:hAnsi="Times New Roman" w:cs="Times New Roman"/>
          <w:color w:val="000000"/>
          <w:sz w:val="28"/>
          <w:szCs w:val="28"/>
        </w:rPr>
        <w:t xml:space="preserve">надання </w:t>
      </w:r>
      <w:r w:rsidRPr="00C3441E">
        <w:rPr>
          <w:rFonts w:ascii="Times New Roman" w:eastAsia="Times New Roman" w:hAnsi="Times New Roman" w:cs="Times New Roman"/>
          <w:color w:val="000000"/>
          <w:sz w:val="28"/>
          <w:szCs w:val="28"/>
        </w:rPr>
        <w:t xml:space="preserve">постраждалим особам </w:t>
      </w:r>
      <w:r w:rsidRPr="00C3441E">
        <w:rPr>
          <w:rFonts w:ascii="Times New Roman" w:eastAsia="Calibri" w:hAnsi="Times New Roman" w:cs="Times New Roman"/>
          <w:color w:val="000000"/>
          <w:sz w:val="28"/>
          <w:szCs w:val="28"/>
        </w:rPr>
        <w:t xml:space="preserve">первинної психологічної підтримки та інформування щодо можливостей отримання послуг інших суб’єктів </w:t>
      </w:r>
    </w:p>
    <w:p w14:paraId="29778B21"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забезпечення постраждалим особам доступу до правосуддя та інших механізмів юридичного захисту, у тому числі шляхом надання безоплатної правової допомоги у порядку, встановленому Законом України «Про безоплатну правову допомогу» та доступу до медичних послуг, послуг з охорони психічного здоров’я, судово-медичної експертизи;</w:t>
      </w:r>
    </w:p>
    <w:p w14:paraId="6A21331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16B141B0"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
          <w:color w:val="000000"/>
          <w:sz w:val="28"/>
          <w:szCs w:val="28"/>
        </w:rPr>
        <w:t xml:space="preserve">Напрям ІІІ. Забезпечення рівних прав та можливостей жінок і чоловіків, </w:t>
      </w:r>
      <w:r w:rsidRPr="00C3441E">
        <w:rPr>
          <w:rFonts w:ascii="Times New Roman" w:eastAsia="Times New Roman" w:hAnsi="Times New Roman" w:cs="Times New Roman"/>
          <w:bCs/>
          <w:color w:val="000000"/>
          <w:sz w:val="28"/>
          <w:szCs w:val="28"/>
        </w:rPr>
        <w:t>який передбачає вирішення таких</w:t>
      </w:r>
      <w:r w:rsidRPr="00C3441E">
        <w:rPr>
          <w:rFonts w:ascii="Times New Roman" w:eastAsia="Times New Roman" w:hAnsi="Times New Roman" w:cs="Times New Roman"/>
          <w:b/>
          <w:color w:val="000000"/>
          <w:sz w:val="28"/>
          <w:szCs w:val="28"/>
        </w:rPr>
        <w:t xml:space="preserve"> завдань, </w:t>
      </w:r>
      <w:r w:rsidRPr="00C3441E">
        <w:rPr>
          <w:rFonts w:ascii="Times New Roman" w:eastAsia="Times New Roman" w:hAnsi="Times New Roman" w:cs="Times New Roman"/>
          <w:bCs/>
          <w:color w:val="000000"/>
          <w:sz w:val="28"/>
          <w:szCs w:val="28"/>
        </w:rPr>
        <w:t>як:</w:t>
      </w:r>
    </w:p>
    <w:p w14:paraId="2931B1FD"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72860176"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забезпечення участі в процесах удосконалення нормативно-правової бази з питань забезпечення рівних прав та можливостей жінок і чоловіків у всіх сферах життєдіяльності суспільства;</w:t>
      </w:r>
    </w:p>
    <w:p w14:paraId="19F301CF"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урахування гендерного компонента у програмах економічного і соціального розвитку;</w:t>
      </w:r>
    </w:p>
    <w:p w14:paraId="1A991215"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розширення переліку статистичних показників за ознакою статі з розбивкою за іншими основними ознаками (вік, місце проживання, інвалідність, соціально-економічний статус тощо);</w:t>
      </w:r>
    </w:p>
    <w:p w14:paraId="7D5765B9"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 xml:space="preserve">зменшення гендерного дисбалансу в </w:t>
      </w:r>
      <w:proofErr w:type="spellStart"/>
      <w:r w:rsidRPr="00C3441E">
        <w:rPr>
          <w:rFonts w:ascii="Times New Roman" w:eastAsia="Times New Roman" w:hAnsi="Times New Roman" w:cs="Times New Roman"/>
          <w:bCs/>
          <w:color w:val="000000"/>
          <w:sz w:val="28"/>
          <w:szCs w:val="28"/>
        </w:rPr>
        <w:t>апараті</w:t>
      </w:r>
      <w:proofErr w:type="spellEnd"/>
      <w:r w:rsidRPr="00C3441E">
        <w:rPr>
          <w:rFonts w:ascii="Times New Roman" w:eastAsia="Times New Roman" w:hAnsi="Times New Roman" w:cs="Times New Roman"/>
          <w:bCs/>
          <w:color w:val="000000"/>
          <w:sz w:val="28"/>
          <w:szCs w:val="28"/>
        </w:rPr>
        <w:t xml:space="preserve"> міської ради та її виконавчого комітету;</w:t>
      </w:r>
    </w:p>
    <w:p w14:paraId="1CE66FF5"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удосконалення механізму реалізації права на захист від дискримінації за ознакою статі та дискримінації за кількома ознаками, розгляду випадків такої дискримінації та вжиття відповідних заходів за його результатами;</w:t>
      </w:r>
    </w:p>
    <w:p w14:paraId="4F61C652"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подолання гендерних стереотипів;</w:t>
      </w:r>
    </w:p>
    <w:p w14:paraId="75021A18"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забезпечення участі жінок у політичній діяльності та залучення до складу депутатів місцевих рад;</w:t>
      </w:r>
    </w:p>
    <w:p w14:paraId="6CAFF08B"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активізація зусиль із створення умов для отримання жінками економічної незалежності, заборона дискримінації жінок у сфері зайнятості;</w:t>
      </w:r>
    </w:p>
    <w:p w14:paraId="34ABFF01"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розроблення спеціальних заходів з метою залучення можливостей для розширення економічних прав жінок у сільській місцевості і забезпечення їх участі в розробленні цих стратегій і програм;</w:t>
      </w:r>
    </w:p>
    <w:p w14:paraId="4562A29A"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lastRenderedPageBreak/>
        <w:t>підвищення рівня професійної компетенції жінок фахівців місцевих органів влади.</w:t>
      </w:r>
    </w:p>
    <w:p w14:paraId="7404D498"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785CC593" w14:textId="77777777" w:rsidR="00C3441E" w:rsidRPr="00C3441E" w:rsidRDefault="00C3441E" w:rsidP="00C3441E">
      <w:pPr>
        <w:spacing w:before="0" w:after="0" w:line="240" w:lineRule="auto"/>
        <w:ind w:firstLine="720"/>
        <w:jc w:val="both"/>
        <w:rPr>
          <w:rFonts w:ascii="Times New Roman" w:eastAsia="Times New Roman" w:hAnsi="Times New Roman" w:cs="Times New Roman"/>
          <w:b/>
          <w:color w:val="000000"/>
          <w:sz w:val="28"/>
          <w:szCs w:val="28"/>
        </w:rPr>
      </w:pPr>
      <w:r w:rsidRPr="00C3441E">
        <w:rPr>
          <w:rFonts w:ascii="Times New Roman" w:eastAsia="Times New Roman" w:hAnsi="Times New Roman" w:cs="Times New Roman"/>
          <w:b/>
          <w:color w:val="000000"/>
          <w:sz w:val="28"/>
          <w:szCs w:val="28"/>
        </w:rPr>
        <w:t>Напрям IV. Протидія торгівлі людьми</w:t>
      </w:r>
      <w:r w:rsidRPr="00C3441E">
        <w:rPr>
          <w:rFonts w:ascii="Times New Roman" w:eastAsia="Times New Roman" w:hAnsi="Times New Roman" w:cs="Times New Roman"/>
          <w:bCs/>
          <w:color w:val="000000"/>
          <w:sz w:val="28"/>
          <w:szCs w:val="28"/>
        </w:rPr>
        <w:t>, який передбачає вирішення таких</w:t>
      </w:r>
      <w:r w:rsidRPr="00C3441E">
        <w:rPr>
          <w:rFonts w:ascii="Times New Roman" w:eastAsia="Times New Roman" w:hAnsi="Times New Roman" w:cs="Times New Roman"/>
          <w:b/>
          <w:color w:val="000000"/>
          <w:sz w:val="28"/>
          <w:szCs w:val="28"/>
        </w:rPr>
        <w:t xml:space="preserve"> завдань, </w:t>
      </w:r>
      <w:r w:rsidRPr="00C3441E">
        <w:rPr>
          <w:rFonts w:ascii="Times New Roman" w:eastAsia="Times New Roman" w:hAnsi="Times New Roman" w:cs="Times New Roman"/>
          <w:bCs/>
          <w:color w:val="000000"/>
          <w:sz w:val="28"/>
          <w:szCs w:val="28"/>
        </w:rPr>
        <w:t>як:</w:t>
      </w:r>
    </w:p>
    <w:p w14:paraId="1A148A12"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21019D26"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підвищення рівня обізнаності населення щодо проблем торгівлі людьми;</w:t>
      </w:r>
    </w:p>
    <w:p w14:paraId="55F66EA7"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посилення взаємодії та співпраці суб'єктів, які здійснюють заходи у сфері протидії торгівлі людьми;</w:t>
      </w:r>
    </w:p>
    <w:p w14:paraId="69FFF12E"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забезпечення надання комплексної допомоги особам, які постраждали від торгівлі людьми відповідно до їх потреб;</w:t>
      </w:r>
    </w:p>
    <w:p w14:paraId="1AD45CDC"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забезпечення захисту дітей, постраждалих від торгівлі людьми;</w:t>
      </w:r>
    </w:p>
    <w:p w14:paraId="5FFB3405"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здійснення моніторингу у сфері протидії торгівлі людьми;</w:t>
      </w:r>
    </w:p>
    <w:p w14:paraId="43078453"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міжнародне співробітництво у сфері протидії торгівлі людьми.</w:t>
      </w:r>
    </w:p>
    <w:p w14:paraId="126C3C32"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Деталізована інформація про заходи, кількісні та якісні показники Програми наведено у додатку.</w:t>
      </w:r>
    </w:p>
    <w:p w14:paraId="5D4E0E0C"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167DD1EE"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38" w:name="_Toc70607988"/>
      <w:bookmarkStart w:id="39" w:name="_Toc58234581"/>
      <w:bookmarkStart w:id="40" w:name="_Toc68786877"/>
      <w:bookmarkEnd w:id="35"/>
      <w:bookmarkEnd w:id="36"/>
      <w:r w:rsidRPr="00C3441E">
        <w:rPr>
          <w:rFonts w:ascii="Times New Roman" w:eastAsia="Calibri" w:hAnsi="Times New Roman" w:cs="Times New Roman"/>
          <w:b/>
          <w:sz w:val="28"/>
          <w:szCs w:val="28"/>
        </w:rPr>
        <w:t>VI. Очікувані результати виконання Програми</w:t>
      </w:r>
      <w:bookmarkEnd w:id="38"/>
    </w:p>
    <w:p w14:paraId="73EB5CB1"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p>
    <w:p w14:paraId="274FEC36" w14:textId="77777777" w:rsidR="00C3441E" w:rsidRPr="00C3441E" w:rsidRDefault="00C3441E" w:rsidP="00C3441E">
      <w:pPr>
        <w:spacing w:before="0" w:after="0" w:line="240" w:lineRule="auto"/>
        <w:ind w:firstLine="720"/>
        <w:rPr>
          <w:rFonts w:ascii="Times New Roman" w:eastAsia="Calibri" w:hAnsi="Times New Roman" w:cs="Times New Roman"/>
          <w:b/>
          <w:i/>
          <w:sz w:val="28"/>
          <w:szCs w:val="28"/>
        </w:rPr>
      </w:pPr>
      <w:r w:rsidRPr="00C3441E">
        <w:rPr>
          <w:rFonts w:ascii="Times New Roman" w:eastAsia="Calibri" w:hAnsi="Times New Roman" w:cs="Times New Roman"/>
          <w:b/>
          <w:i/>
          <w:sz w:val="28"/>
          <w:szCs w:val="28"/>
        </w:rPr>
        <w:t>у сфері підтримки сім’ї:</w:t>
      </w:r>
    </w:p>
    <w:p w14:paraId="40259B79"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7DCA523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створених сімейних клубів на місцевому рівні для забезпечення сприятливих умов всебічного розвитку, духовних та моральних цінностей сім’ї – 1 одиниця;</w:t>
      </w:r>
    </w:p>
    <w:p w14:paraId="55C0D8F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виготовлених інформаційних матеріалів, спрямованих на розвиток та підтримку сім’ї, збереження національних цінностей, орієнтації громадськості на сімейний спосіб життя – 10 одиниць;</w:t>
      </w:r>
    </w:p>
    <w:p w14:paraId="6250D64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щорічний рівень охоплення інформаційними заходами щодо підвищення престижу сім'ї, популяризації сімейних цінностей та родинних традицій у суспільстві, формування позитивного ставлення до багатодітності – 4 заходи;</w:t>
      </w:r>
    </w:p>
    <w:p w14:paraId="5239F58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рівень забезпечення багатодітних сімей та дітей з багатодітних сімей  відповідними посвідченнями на 100 %; </w:t>
      </w:r>
    </w:p>
    <w:p w14:paraId="148D26AB" w14:textId="77777777" w:rsidR="00C3441E" w:rsidRPr="00C3441E" w:rsidRDefault="00C3441E" w:rsidP="00C3441E">
      <w:pPr>
        <w:spacing w:before="0" w:after="0" w:line="240" w:lineRule="auto"/>
        <w:ind w:firstLine="720"/>
        <w:jc w:val="both"/>
        <w:rPr>
          <w:rFonts w:ascii="Times New Roman" w:eastAsia="Calibri" w:hAnsi="Times New Roman" w:cs="Times New Roman"/>
          <w:b/>
          <w:i/>
          <w:sz w:val="28"/>
          <w:szCs w:val="28"/>
        </w:rPr>
      </w:pPr>
    </w:p>
    <w:p w14:paraId="061133CF" w14:textId="77777777" w:rsidR="00C3441E" w:rsidRPr="00C3441E" w:rsidRDefault="00C3441E" w:rsidP="00C3441E">
      <w:pPr>
        <w:spacing w:before="0" w:after="0" w:line="240" w:lineRule="auto"/>
        <w:ind w:firstLine="720"/>
        <w:jc w:val="both"/>
        <w:rPr>
          <w:rFonts w:ascii="Times New Roman" w:eastAsia="Calibri" w:hAnsi="Times New Roman" w:cs="Times New Roman"/>
          <w:b/>
          <w:i/>
          <w:sz w:val="28"/>
          <w:szCs w:val="28"/>
        </w:rPr>
      </w:pPr>
      <w:r w:rsidRPr="00C3441E">
        <w:rPr>
          <w:rFonts w:ascii="Times New Roman" w:eastAsia="Calibri" w:hAnsi="Times New Roman" w:cs="Times New Roman"/>
          <w:b/>
          <w:i/>
          <w:sz w:val="28"/>
          <w:szCs w:val="28"/>
        </w:rPr>
        <w:t xml:space="preserve">запобігання домашньому насильству та насильству за ознакою статі: </w:t>
      </w:r>
    </w:p>
    <w:p w14:paraId="5CFD3CD4"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посилено координацію та ефективну взаємодію уповноважених органів, що здійснюють заходи в сфері запобігання та протидії домашньому насильству та насильству за ознакою статі на місцевому рівні шляхом прийняття відповідної місцевої програми та функціонування координаційної ради;</w:t>
      </w:r>
    </w:p>
    <w:p w14:paraId="7A13666E"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bookmarkStart w:id="41" w:name="_Hlk77844175"/>
      <w:r w:rsidRPr="00C3441E">
        <w:rPr>
          <w:rFonts w:ascii="Times New Roman" w:eastAsia="Calibri" w:hAnsi="Times New Roman" w:cs="Times New Roman"/>
          <w:color w:val="000000"/>
          <w:sz w:val="28"/>
          <w:szCs w:val="28"/>
        </w:rPr>
        <w:t xml:space="preserve">зменшення випадків домашнього насильству та насильству за ознакою статі на 20% </w:t>
      </w:r>
    </w:p>
    <w:p w14:paraId="554D8CDC"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кількість підготовлених інформаційних матеріалів про домашнє насильство та насильство за ознакою статі </w:t>
      </w:r>
      <w:bookmarkEnd w:id="41"/>
      <w:r w:rsidRPr="00C3441E">
        <w:rPr>
          <w:rFonts w:ascii="Times New Roman" w:eastAsia="Calibri" w:hAnsi="Times New Roman" w:cs="Times New Roman"/>
          <w:sz w:val="28"/>
          <w:szCs w:val="28"/>
        </w:rPr>
        <w:t>– 10;</w:t>
      </w:r>
    </w:p>
    <w:p w14:paraId="1B21BA5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bookmarkStart w:id="42" w:name="_Hlk77844205"/>
      <w:r w:rsidRPr="00C3441E">
        <w:rPr>
          <w:rFonts w:ascii="Times New Roman" w:eastAsia="Calibri" w:hAnsi="Times New Roman" w:cs="Times New Roman"/>
          <w:sz w:val="28"/>
          <w:szCs w:val="28"/>
        </w:rPr>
        <w:lastRenderedPageBreak/>
        <w:t xml:space="preserve">кількість фахівців, що взяли участь у цільовій підготовці з підвищення компетентності суб’єктів, що здійснюють заходи у сфері запобігання та протидії домашньому насильству та насильству за ознакою статі </w:t>
      </w:r>
      <w:bookmarkEnd w:id="42"/>
      <w:r w:rsidRPr="00C3441E">
        <w:rPr>
          <w:rFonts w:ascii="Times New Roman" w:eastAsia="Calibri" w:hAnsi="Times New Roman" w:cs="Times New Roman"/>
          <w:sz w:val="28"/>
          <w:szCs w:val="28"/>
        </w:rPr>
        <w:t xml:space="preserve">– 5 осіб; </w:t>
      </w:r>
    </w:p>
    <w:p w14:paraId="4CAABDFC" w14:textId="7E8178DE" w:rsidR="00C3441E" w:rsidRPr="00C3441E" w:rsidRDefault="00C3441E" w:rsidP="00C3441E">
      <w:pPr>
        <w:autoSpaceDE w:val="0"/>
        <w:autoSpaceDN w:val="0"/>
        <w:adjustRightInd w:val="0"/>
        <w:spacing w:before="0" w:after="0" w:line="240" w:lineRule="auto"/>
        <w:ind w:firstLine="720"/>
        <w:jc w:val="both"/>
        <w:rPr>
          <w:rFonts w:ascii="Times New Roman" w:eastAsia="Times New Roman" w:hAnsi="Times New Roman" w:cs="Times New Roman"/>
          <w:bCs/>
          <w:sz w:val="28"/>
          <w:szCs w:val="28"/>
        </w:rPr>
      </w:pPr>
      <w:r w:rsidRPr="00C3441E">
        <w:rPr>
          <w:rFonts w:ascii="Times New Roman" w:eastAsia="Calibri" w:hAnsi="Times New Roman" w:cs="Times New Roman"/>
          <w:sz w:val="28"/>
          <w:szCs w:val="28"/>
        </w:rPr>
        <w:t xml:space="preserve">створення </w:t>
      </w:r>
      <w:r w:rsidRPr="00C3441E">
        <w:rPr>
          <w:rFonts w:ascii="Times New Roman" w:eastAsia="Times New Roman" w:hAnsi="Times New Roman" w:cs="Times New Roman"/>
          <w:bCs/>
          <w:sz w:val="28"/>
          <w:szCs w:val="28"/>
        </w:rPr>
        <w:t>денного центру первинного соціально-психологічного консультування осіб, які постраждали від домашнього насильства та/або насильства за ознакою статі на території Сіверської міської територіальної громади.</w:t>
      </w:r>
    </w:p>
    <w:p w14:paraId="2284DA71" w14:textId="77777777" w:rsidR="00C3441E" w:rsidRPr="00C3441E" w:rsidRDefault="00C3441E" w:rsidP="00C3441E">
      <w:pPr>
        <w:spacing w:before="0" w:after="0" w:line="240" w:lineRule="auto"/>
        <w:jc w:val="both"/>
        <w:rPr>
          <w:rFonts w:ascii="Times New Roman" w:eastAsia="Calibri" w:hAnsi="Times New Roman" w:cs="Times New Roman"/>
          <w:b/>
          <w:i/>
          <w:sz w:val="28"/>
          <w:szCs w:val="28"/>
        </w:rPr>
      </w:pPr>
      <w:r w:rsidRPr="00C3441E">
        <w:rPr>
          <w:rFonts w:ascii="Times New Roman" w:eastAsia="Calibri" w:hAnsi="Times New Roman" w:cs="Times New Roman"/>
          <w:sz w:val="28"/>
          <w:szCs w:val="28"/>
        </w:rPr>
        <w:t xml:space="preserve"> </w:t>
      </w:r>
      <w:r w:rsidRPr="00C3441E">
        <w:rPr>
          <w:rFonts w:ascii="Times New Roman" w:eastAsia="Calibri" w:hAnsi="Times New Roman" w:cs="Times New Roman"/>
          <w:b/>
          <w:i/>
          <w:sz w:val="28"/>
          <w:szCs w:val="28"/>
        </w:rPr>
        <w:t>у сфері забезпечення рівних прав та можливостей жінок і чоловіків:</w:t>
      </w:r>
    </w:p>
    <w:p w14:paraId="5DBCEDD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кількість громадських об’єднань, які беруть участь у реалізації </w:t>
      </w:r>
      <w:proofErr w:type="spellStart"/>
      <w:r w:rsidRPr="00C3441E">
        <w:rPr>
          <w:rFonts w:ascii="Times New Roman" w:eastAsia="Calibri" w:hAnsi="Times New Roman" w:cs="Times New Roman"/>
          <w:sz w:val="28"/>
          <w:szCs w:val="28"/>
        </w:rPr>
        <w:t>проєктів</w:t>
      </w:r>
      <w:proofErr w:type="spellEnd"/>
      <w:r w:rsidRPr="00C3441E">
        <w:rPr>
          <w:rFonts w:ascii="Times New Roman" w:eastAsia="Calibri" w:hAnsi="Times New Roman" w:cs="Times New Roman"/>
          <w:sz w:val="28"/>
          <w:szCs w:val="28"/>
        </w:rPr>
        <w:t xml:space="preserve"> щодо забезпечення рівних прав та можливостей жінок і чоловіків та протидії дискримінації за ознакою статі – 3;</w:t>
      </w:r>
    </w:p>
    <w:p w14:paraId="33FDA501"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проведених семінарів та тренінгів з питань забезпечення гендерної рівності – 3;</w:t>
      </w:r>
    </w:p>
    <w:p w14:paraId="24AFE4E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підвищення рівня участі жінок у прийнятті рішень та виборчих                            кампаніях на 10%; </w:t>
      </w:r>
    </w:p>
    <w:p w14:paraId="0AEDBEC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збільшення кількості, посадових осіб міської ради, які пройшли навчання, підвищення кваліфікації із питань забезпечення рівних прав та можливостей жінок і чоловіків – не менше  ніж на 10 %;</w:t>
      </w:r>
    </w:p>
    <w:p w14:paraId="5DBC7CA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розроблення статистичних показників за ознакою статі з розбивкою за віком, місцем проживання, інвалідністю, соціально - економічним статусом тощо;</w:t>
      </w:r>
    </w:p>
    <w:p w14:paraId="2306305D"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кількість стратегічних, програмних, бюджетних документів розроблених з врахуванням гендерного підходу – 100%;</w:t>
      </w:r>
    </w:p>
    <w:p w14:paraId="3F7A2DA3"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кількість проведених засідань координаційної ради – не рідше одного разу на квартал;</w:t>
      </w:r>
    </w:p>
    <w:p w14:paraId="4D35957D"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кількість повідомлень щодо гендерної рівності на офіційному сайті та сторінці у соціальних мережах – не рідше одного разу в місяць</w:t>
      </w:r>
    </w:p>
    <w:p w14:paraId="1BB4BCFF" w14:textId="77777777" w:rsidR="00C3441E" w:rsidRPr="00C3441E" w:rsidRDefault="00C3441E" w:rsidP="00C3441E">
      <w:pPr>
        <w:spacing w:before="0" w:after="0" w:line="240" w:lineRule="auto"/>
        <w:ind w:firstLine="720"/>
        <w:jc w:val="both"/>
        <w:rPr>
          <w:rFonts w:ascii="Times New Roman" w:eastAsia="Calibri" w:hAnsi="Times New Roman" w:cs="Times New Roman"/>
          <w:b/>
          <w:i/>
          <w:sz w:val="28"/>
          <w:szCs w:val="28"/>
        </w:rPr>
      </w:pPr>
    </w:p>
    <w:p w14:paraId="7FC33B47" w14:textId="77777777" w:rsidR="00C3441E" w:rsidRPr="00C3441E" w:rsidRDefault="00C3441E" w:rsidP="00C3441E">
      <w:pPr>
        <w:spacing w:before="0" w:after="0" w:line="240" w:lineRule="auto"/>
        <w:ind w:firstLine="720"/>
        <w:jc w:val="both"/>
        <w:rPr>
          <w:rFonts w:ascii="Times New Roman" w:eastAsia="Calibri" w:hAnsi="Times New Roman" w:cs="Times New Roman"/>
          <w:b/>
          <w:sz w:val="28"/>
          <w:szCs w:val="28"/>
        </w:rPr>
      </w:pPr>
      <w:r w:rsidRPr="00C3441E">
        <w:rPr>
          <w:rFonts w:ascii="Times New Roman" w:eastAsia="Calibri" w:hAnsi="Times New Roman" w:cs="Times New Roman"/>
          <w:b/>
          <w:i/>
          <w:sz w:val="28"/>
          <w:szCs w:val="28"/>
        </w:rPr>
        <w:t>у сфері протидії торгівлі людьми:</w:t>
      </w:r>
      <w:r w:rsidRPr="00C3441E">
        <w:rPr>
          <w:rFonts w:ascii="Times New Roman" w:eastAsia="Calibri" w:hAnsi="Times New Roman" w:cs="Times New Roman"/>
          <w:b/>
          <w:sz w:val="28"/>
          <w:szCs w:val="28"/>
        </w:rPr>
        <w:t xml:space="preserve"> </w:t>
      </w:r>
    </w:p>
    <w:p w14:paraId="7FC61F48"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кількість </w:t>
      </w:r>
      <w:proofErr w:type="spellStart"/>
      <w:r w:rsidRPr="00C3441E">
        <w:rPr>
          <w:rFonts w:ascii="Times New Roman" w:eastAsia="Calibri" w:hAnsi="Times New Roman" w:cs="Times New Roman"/>
          <w:sz w:val="28"/>
          <w:szCs w:val="28"/>
        </w:rPr>
        <w:t>мультидисциплінарних</w:t>
      </w:r>
      <w:proofErr w:type="spellEnd"/>
      <w:r w:rsidRPr="00C3441E">
        <w:rPr>
          <w:rFonts w:ascii="Times New Roman" w:eastAsia="Calibri" w:hAnsi="Times New Roman" w:cs="Times New Roman"/>
          <w:sz w:val="28"/>
          <w:szCs w:val="28"/>
        </w:rPr>
        <w:t xml:space="preserve"> навчань для суб’єктів, які здійснюють заходи у сфері протидії торгівлі людьми – 2;</w:t>
      </w:r>
    </w:p>
    <w:p w14:paraId="6EAAFD2C"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інформаційних заходів щодо шляхів уникнення ризиків потрапляння в ситуацію торгівлі людьми, формування навичок безпечної поведінки та можливостей отримання допомоги – не рідше 3 разів на рік;</w:t>
      </w:r>
    </w:p>
    <w:p w14:paraId="30BF701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збільшення кількості фахівців органів виконавчої влади та місцевого самоврядування, що здійснюють заходи у сфері протидії торгівлі людьми, які пройшли навчання із підвищення професійної компетенції на 30%;</w:t>
      </w:r>
    </w:p>
    <w:p w14:paraId="3B3C7DAC"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виявлених та ідентифікованих осіб, які постраждали від торгівлі людьми на місцевому рівні – 100 %;</w:t>
      </w:r>
    </w:p>
    <w:p w14:paraId="1AADFC5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збільшення частки громадськості та населення залученого до заходів з мінімізації рівня торгівлі людьми на 15%.</w:t>
      </w:r>
    </w:p>
    <w:p w14:paraId="1FB73D33" w14:textId="77777777" w:rsidR="00C3441E" w:rsidRPr="00C3441E" w:rsidRDefault="00C3441E" w:rsidP="00C3441E">
      <w:pPr>
        <w:spacing w:before="0" w:after="0" w:line="240" w:lineRule="auto"/>
        <w:rPr>
          <w:rFonts w:ascii="Times New Roman" w:eastAsia="Calibri" w:hAnsi="Times New Roman" w:cs="Times New Roman"/>
          <w:sz w:val="28"/>
          <w:szCs w:val="28"/>
        </w:rPr>
      </w:pPr>
      <w:bookmarkStart w:id="43" w:name="_Toc70607989"/>
      <w:r w:rsidRPr="00C3441E">
        <w:rPr>
          <w:rFonts w:ascii="Times New Roman" w:eastAsia="Calibri" w:hAnsi="Times New Roman" w:cs="Times New Roman"/>
          <w:sz w:val="28"/>
          <w:szCs w:val="28"/>
        </w:rPr>
        <w:t xml:space="preserve">     </w:t>
      </w:r>
    </w:p>
    <w:p w14:paraId="53B396F5"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       </w:t>
      </w:r>
      <w:r w:rsidRPr="00C3441E">
        <w:rPr>
          <w:rFonts w:ascii="Times New Roman" w:eastAsia="Times New Roman" w:hAnsi="Times New Roman" w:cs="Times New Roman"/>
          <w:b/>
          <w:sz w:val="28"/>
          <w:szCs w:val="28"/>
        </w:rPr>
        <w:t>VII. Обґрунтування обсягів та джерел фінансування, терміни та</w:t>
      </w:r>
      <w:bookmarkEnd w:id="39"/>
      <w:bookmarkEnd w:id="40"/>
      <w:bookmarkEnd w:id="43"/>
    </w:p>
    <w:p w14:paraId="2BB30F25" w14:textId="77777777" w:rsidR="00C3441E" w:rsidRPr="00C3441E" w:rsidRDefault="00C3441E" w:rsidP="00C3441E">
      <w:pPr>
        <w:spacing w:before="0" w:after="0" w:line="240" w:lineRule="auto"/>
        <w:ind w:firstLine="720"/>
        <w:jc w:val="center"/>
        <w:outlineLvl w:val="0"/>
        <w:rPr>
          <w:rFonts w:ascii="Times New Roman" w:eastAsia="Times New Roman" w:hAnsi="Times New Roman" w:cs="Times New Roman"/>
          <w:b/>
          <w:sz w:val="28"/>
          <w:szCs w:val="28"/>
        </w:rPr>
      </w:pPr>
      <w:bookmarkStart w:id="44" w:name="_Toc58234582"/>
      <w:bookmarkStart w:id="45" w:name="_Toc68786878"/>
      <w:bookmarkStart w:id="46" w:name="_Toc70607990"/>
      <w:r w:rsidRPr="00C3441E">
        <w:rPr>
          <w:rFonts w:ascii="Times New Roman" w:eastAsia="Times New Roman" w:hAnsi="Times New Roman" w:cs="Times New Roman"/>
          <w:b/>
          <w:sz w:val="28"/>
          <w:szCs w:val="28"/>
        </w:rPr>
        <w:t>етапи виконання Програми</w:t>
      </w:r>
      <w:bookmarkEnd w:id="44"/>
      <w:bookmarkEnd w:id="45"/>
      <w:bookmarkEnd w:id="46"/>
    </w:p>
    <w:p w14:paraId="0F58C5A0" w14:textId="77777777" w:rsidR="00C3441E" w:rsidRPr="00C3441E" w:rsidRDefault="00C3441E" w:rsidP="00C3441E">
      <w:pPr>
        <w:spacing w:before="0" w:after="0" w:line="240" w:lineRule="auto"/>
        <w:ind w:firstLine="720"/>
        <w:jc w:val="center"/>
        <w:outlineLvl w:val="0"/>
        <w:rPr>
          <w:rFonts w:ascii="Times New Roman" w:eastAsia="Times New Roman" w:hAnsi="Times New Roman" w:cs="Times New Roman"/>
          <w:b/>
          <w:sz w:val="28"/>
          <w:szCs w:val="28"/>
        </w:rPr>
      </w:pPr>
    </w:p>
    <w:p w14:paraId="5BA25407" w14:textId="77777777" w:rsidR="00C3441E" w:rsidRPr="00C3441E" w:rsidRDefault="00C3441E" w:rsidP="00C3441E">
      <w:pPr>
        <w:suppressAutoHyphens/>
        <w:spacing w:before="0" w:after="0" w:line="240" w:lineRule="auto"/>
        <w:ind w:firstLine="709"/>
        <w:jc w:val="both"/>
        <w:rPr>
          <w:rFonts w:ascii="Times New Roman" w:eastAsia="MS Mincho" w:hAnsi="Times New Roman" w:cs="Times New Roman"/>
          <w:sz w:val="24"/>
          <w:szCs w:val="24"/>
          <w:lang w:val="ru-RU" w:eastAsia="ja-JP"/>
        </w:rPr>
      </w:pPr>
      <w:r w:rsidRPr="00C3441E">
        <w:rPr>
          <w:rFonts w:ascii="Times New Roman" w:eastAsia="Batang" w:hAnsi="Times New Roman" w:cs="Times New Roman"/>
          <w:sz w:val="28"/>
          <w:szCs w:val="28"/>
          <w:lang w:eastAsia="ja-JP"/>
        </w:rPr>
        <w:t>Видатки на виконання Програми здійснюватимуться за рахунок коштів місцевого бюджету та інших джерел, не заборонених законодавством.</w:t>
      </w:r>
    </w:p>
    <w:p w14:paraId="7D7E86A0" w14:textId="77777777" w:rsidR="00C3441E" w:rsidRPr="00C3441E" w:rsidRDefault="00C3441E" w:rsidP="00C3441E">
      <w:pPr>
        <w:suppressAutoHyphens/>
        <w:spacing w:before="0" w:after="0" w:line="240" w:lineRule="auto"/>
        <w:ind w:firstLine="709"/>
        <w:jc w:val="both"/>
        <w:rPr>
          <w:rFonts w:ascii="Times New Roman" w:eastAsia="MS Mincho" w:hAnsi="Times New Roman" w:cs="Times New Roman"/>
          <w:sz w:val="24"/>
          <w:szCs w:val="24"/>
          <w:lang w:val="ru-RU" w:eastAsia="ja-JP"/>
        </w:rPr>
      </w:pPr>
      <w:r w:rsidRPr="00C3441E">
        <w:rPr>
          <w:rFonts w:ascii="Times New Roman" w:eastAsia="Batang" w:hAnsi="Times New Roman" w:cs="Times New Roman"/>
          <w:sz w:val="28"/>
          <w:szCs w:val="28"/>
          <w:lang w:eastAsia="ja-JP"/>
        </w:rPr>
        <w:lastRenderedPageBreak/>
        <w:t>Програму передбачається реалізувати протягом 2021-2025 років.</w:t>
      </w:r>
    </w:p>
    <w:p w14:paraId="79FFB284" w14:textId="77777777" w:rsidR="00C3441E" w:rsidRPr="00C3441E" w:rsidRDefault="00C3441E" w:rsidP="00C3441E">
      <w:pPr>
        <w:suppressAutoHyphens/>
        <w:spacing w:before="0" w:after="0" w:line="240" w:lineRule="auto"/>
        <w:ind w:firstLine="708"/>
        <w:jc w:val="both"/>
        <w:rPr>
          <w:rFonts w:ascii="Times New Roman" w:eastAsia="MS Mincho" w:hAnsi="Times New Roman" w:cs="Times New Roman"/>
          <w:sz w:val="28"/>
          <w:szCs w:val="28"/>
          <w:lang w:eastAsia="ja-JP"/>
        </w:rPr>
      </w:pPr>
      <w:r w:rsidRPr="00C3441E">
        <w:rPr>
          <w:rFonts w:ascii="Times New Roman" w:eastAsia="MS Mincho" w:hAnsi="Times New Roman" w:cs="Times New Roman"/>
          <w:sz w:val="28"/>
          <w:szCs w:val="28"/>
          <w:lang w:eastAsia="ja-JP"/>
        </w:rPr>
        <w:t xml:space="preserve">Обсяг видатків, необхідних для виконання Програми, визначається щороку з урахуванням можливостей місцевого бюджету під час формування його показників. </w:t>
      </w:r>
    </w:p>
    <w:p w14:paraId="61705EAC" w14:textId="77777777" w:rsidR="00C3441E" w:rsidRPr="00C3441E" w:rsidRDefault="00C3441E" w:rsidP="00C3441E">
      <w:pPr>
        <w:suppressAutoHyphens/>
        <w:spacing w:before="0" w:after="0" w:line="240" w:lineRule="auto"/>
        <w:ind w:firstLine="708"/>
        <w:jc w:val="both"/>
        <w:rPr>
          <w:rFonts w:ascii="Times New Roman" w:eastAsia="Calibri" w:hAnsi="Times New Roman" w:cs="Times New Roman"/>
          <w:b/>
          <w:sz w:val="28"/>
          <w:szCs w:val="28"/>
        </w:rPr>
      </w:pPr>
    </w:p>
    <w:p w14:paraId="2EECDBE7" w14:textId="77777777" w:rsidR="00C3441E" w:rsidRPr="00C3441E" w:rsidRDefault="00C3441E" w:rsidP="00C3441E">
      <w:pPr>
        <w:shd w:val="clear" w:color="auto" w:fill="FFFFFF"/>
        <w:spacing w:before="0" w:after="0" w:line="240" w:lineRule="auto"/>
        <w:ind w:firstLine="720"/>
        <w:jc w:val="both"/>
        <w:outlineLvl w:val="0"/>
        <w:rPr>
          <w:rFonts w:ascii="Times New Roman" w:eastAsia="Times New Roman" w:hAnsi="Times New Roman" w:cs="Times New Roman"/>
          <w:b/>
          <w:sz w:val="28"/>
          <w:szCs w:val="28"/>
        </w:rPr>
      </w:pPr>
      <w:bookmarkStart w:id="47" w:name="_Toc58234584"/>
      <w:bookmarkStart w:id="48" w:name="_Toc68786880"/>
      <w:bookmarkStart w:id="49" w:name="_Toc70607992"/>
      <w:r w:rsidRPr="00C3441E">
        <w:rPr>
          <w:rFonts w:ascii="Times New Roman" w:eastAsia="Times New Roman" w:hAnsi="Times New Roman" w:cs="Times New Roman"/>
          <w:b/>
          <w:sz w:val="28"/>
          <w:szCs w:val="28"/>
        </w:rPr>
        <w:t>IX. Координація та контроль за ходом виконання Програми</w:t>
      </w:r>
      <w:bookmarkEnd w:id="47"/>
      <w:bookmarkEnd w:id="48"/>
      <w:bookmarkEnd w:id="49"/>
    </w:p>
    <w:p w14:paraId="4FBD0A94" w14:textId="77777777" w:rsidR="00C3441E" w:rsidRPr="00C3441E" w:rsidRDefault="00C3441E" w:rsidP="00C3441E">
      <w:pPr>
        <w:shd w:val="clear" w:color="auto" w:fill="FFFFFF"/>
        <w:spacing w:before="0" w:after="0" w:line="240" w:lineRule="auto"/>
        <w:ind w:firstLine="720"/>
        <w:jc w:val="both"/>
        <w:outlineLvl w:val="0"/>
        <w:rPr>
          <w:rFonts w:ascii="Times New Roman" w:eastAsia="Times New Roman" w:hAnsi="Times New Roman" w:cs="Times New Roman"/>
          <w:b/>
          <w:sz w:val="28"/>
          <w:szCs w:val="28"/>
        </w:rPr>
      </w:pPr>
    </w:p>
    <w:p w14:paraId="224BAB8E"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r w:rsidRPr="00C3441E">
        <w:rPr>
          <w:rFonts w:ascii="Times New Roman" w:eastAsia="Times New Roman" w:hAnsi="Times New Roman" w:cs="Times New Roman"/>
          <w:sz w:val="28"/>
          <w:szCs w:val="28"/>
        </w:rPr>
        <w:t>Успішність та ефективність Програми здійснюватиметься шляхом запровадження щорічного системного аналізу кількісних та якісних змін.</w:t>
      </w:r>
    </w:p>
    <w:p w14:paraId="4C012D9E"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color w:val="FF0000"/>
          <w:sz w:val="28"/>
          <w:szCs w:val="28"/>
        </w:rPr>
      </w:pPr>
      <w:r w:rsidRPr="00C3441E">
        <w:rPr>
          <w:rFonts w:ascii="Times New Roman" w:eastAsia="Times New Roman" w:hAnsi="Times New Roman" w:cs="Times New Roman"/>
          <w:sz w:val="28"/>
          <w:szCs w:val="28"/>
          <w:lang w:eastAsia="zh-CN"/>
        </w:rPr>
        <w:t xml:space="preserve">Контроль за  ходом виконання Програми та </w:t>
      </w:r>
      <w:r w:rsidRPr="00C3441E">
        <w:rPr>
          <w:rFonts w:ascii="Times New Roman" w:eastAsia="Times New Roman" w:hAnsi="Times New Roman" w:cs="Times New Roman"/>
          <w:sz w:val="28"/>
          <w:szCs w:val="28"/>
        </w:rPr>
        <w:t>координатором Програми є заступник міського голови з питань виконавчих органів ради (Коваленко).</w:t>
      </w:r>
    </w:p>
    <w:p w14:paraId="643FE7BA" w14:textId="77777777" w:rsidR="00C3441E" w:rsidRPr="00C3441E" w:rsidRDefault="00C3441E" w:rsidP="00C3441E">
      <w:pPr>
        <w:suppressAutoHyphens/>
        <w:spacing w:before="0" w:after="0" w:line="240" w:lineRule="auto"/>
        <w:ind w:firstLine="709"/>
        <w:jc w:val="both"/>
        <w:rPr>
          <w:rFonts w:ascii="Times New Roman" w:eastAsia="Times New Roman" w:hAnsi="Times New Roman" w:cs="Times New Roman"/>
          <w:sz w:val="28"/>
          <w:szCs w:val="28"/>
          <w:lang w:eastAsia="zh-CN"/>
        </w:rPr>
      </w:pPr>
      <w:r w:rsidRPr="00C3441E">
        <w:rPr>
          <w:rFonts w:ascii="Times New Roman" w:eastAsia="Times New Roman" w:hAnsi="Times New Roman" w:cs="Times New Roman"/>
          <w:sz w:val="28"/>
          <w:szCs w:val="28"/>
          <w:lang w:eastAsia="zh-CN"/>
        </w:rPr>
        <w:t>Органом, що здійснює координацію дій між виконавцями Програми і несе відповідальність за її виконання є виконком Сіверської міської ради</w:t>
      </w:r>
    </w:p>
    <w:p w14:paraId="02A9C8E7"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r w:rsidRPr="00C3441E">
        <w:rPr>
          <w:rFonts w:ascii="Times New Roman" w:eastAsia="Calibri" w:hAnsi="Times New Roman" w:cs="Times New Roman"/>
          <w:sz w:val="28"/>
          <w:szCs w:val="28"/>
        </w:rPr>
        <w:t>Виконавці Програми забезпечують виконання заходів, передбачених Програмою та щокварталу, до 05 числа місяця, що настає за звітним періодом, надають провідному спеціалісту з питань сім’ї, молоді та спорту виконкому міської ради (</w:t>
      </w:r>
      <w:proofErr w:type="spellStart"/>
      <w:r w:rsidRPr="00C3441E">
        <w:rPr>
          <w:rFonts w:ascii="Times New Roman" w:eastAsia="Calibri" w:hAnsi="Times New Roman" w:cs="Times New Roman"/>
          <w:sz w:val="28"/>
          <w:szCs w:val="28"/>
        </w:rPr>
        <w:t>Сердюкова</w:t>
      </w:r>
      <w:proofErr w:type="spellEnd"/>
      <w:r w:rsidRPr="00C3441E">
        <w:rPr>
          <w:rFonts w:ascii="Times New Roman" w:eastAsia="Calibri" w:hAnsi="Times New Roman" w:cs="Times New Roman"/>
          <w:sz w:val="28"/>
          <w:szCs w:val="28"/>
        </w:rPr>
        <w:t>) інформацію про результати реалізації заходів Програми за відповідний період.</w:t>
      </w:r>
    </w:p>
    <w:p w14:paraId="468D02D6"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2AB29912"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20A72367"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4705F46B"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4A7E8A15" w14:textId="77777777" w:rsidR="00C3441E" w:rsidRPr="00C3441E" w:rsidRDefault="00C3441E" w:rsidP="00C3441E">
      <w:pPr>
        <w:shd w:val="clear" w:color="auto" w:fill="FFFFFF"/>
        <w:spacing w:before="0" w:after="0" w:line="240" w:lineRule="auto"/>
        <w:jc w:val="both"/>
        <w:rPr>
          <w:rFonts w:ascii="Times New Roman" w:eastAsia="Times New Roman" w:hAnsi="Times New Roman" w:cs="Times New Roman"/>
          <w:sz w:val="28"/>
          <w:szCs w:val="28"/>
        </w:rPr>
      </w:pPr>
      <w:r w:rsidRPr="00C3441E">
        <w:rPr>
          <w:rFonts w:ascii="Times New Roman" w:eastAsia="Times New Roman" w:hAnsi="Times New Roman" w:cs="Times New Roman"/>
          <w:sz w:val="28"/>
          <w:szCs w:val="28"/>
        </w:rPr>
        <w:t>Секретар міської ради                                                            Тетяна ВОЛОШИНА</w:t>
      </w:r>
    </w:p>
    <w:p w14:paraId="73841FF7" w14:textId="77777777" w:rsidR="00C3441E" w:rsidRPr="00C3441E" w:rsidRDefault="00C3441E" w:rsidP="00C3441E">
      <w:pPr>
        <w:shd w:val="clear" w:color="auto" w:fill="FFFFFF"/>
        <w:spacing w:before="0" w:after="0" w:line="240" w:lineRule="auto"/>
        <w:jc w:val="both"/>
        <w:rPr>
          <w:rFonts w:ascii="Times New Roman" w:eastAsia="Times New Roman" w:hAnsi="Times New Roman" w:cs="Times New Roman"/>
          <w:sz w:val="28"/>
          <w:szCs w:val="28"/>
        </w:rPr>
      </w:pPr>
    </w:p>
    <w:p w14:paraId="2ECB4CDA" w14:textId="77777777" w:rsidR="00C3441E" w:rsidRPr="00C3441E" w:rsidRDefault="00C3441E" w:rsidP="00C3441E">
      <w:pPr>
        <w:shd w:val="clear" w:color="auto" w:fill="FFFFFF"/>
        <w:spacing w:before="0" w:after="0" w:line="240" w:lineRule="auto"/>
        <w:jc w:val="both"/>
        <w:rPr>
          <w:rFonts w:ascii="Times New Roman" w:eastAsia="Times New Roman" w:hAnsi="Times New Roman" w:cs="Times New Roman"/>
          <w:sz w:val="28"/>
          <w:szCs w:val="28"/>
        </w:rPr>
      </w:pPr>
    </w:p>
    <w:p w14:paraId="4850266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5DF1EA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BA6EA1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D6E775F"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1E6789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1ADF7A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A037D1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2E3B68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4DD14BA"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07127A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00BC4E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E8CCBF3"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A78E57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B071AC9"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A9B58B9"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4A7AAE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F53C61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sectPr w:rsidR="00C3441E" w:rsidRPr="00C3441E" w:rsidSect="002E7AC5">
          <w:pgSz w:w="11906" w:h="16838"/>
          <w:pgMar w:top="568" w:right="850" w:bottom="1134" w:left="1701" w:header="708" w:footer="708" w:gutter="0"/>
          <w:cols w:space="708"/>
          <w:docGrid w:linePitch="360"/>
        </w:sectPr>
      </w:pPr>
    </w:p>
    <w:p w14:paraId="7CA49959" w14:textId="70717EFA" w:rsidR="002E7AC5" w:rsidRDefault="00C3441E" w:rsidP="002E7AC5">
      <w:pPr>
        <w:spacing w:before="0" w:after="0" w:line="240" w:lineRule="auto"/>
        <w:ind w:firstLine="709"/>
        <w:jc w:val="right"/>
        <w:rPr>
          <w:rFonts w:ascii="Times New Roman" w:eastAsia="Times New Roman" w:hAnsi="Times New Roman" w:cs="Times New Roman"/>
          <w:sz w:val="24"/>
          <w:szCs w:val="24"/>
          <w:lang w:eastAsia="ru-RU"/>
        </w:rPr>
      </w:pPr>
      <w:r w:rsidRPr="00C3441E">
        <w:rPr>
          <w:rFonts w:ascii="Times New Roman" w:eastAsia="Times New Roman" w:hAnsi="Times New Roman" w:cs="Times New Roman"/>
          <w:sz w:val="24"/>
          <w:szCs w:val="24"/>
          <w:lang w:eastAsia="ru-RU"/>
        </w:rPr>
        <w:lastRenderedPageBreak/>
        <w:t xml:space="preserve">                                                                                                                                                                          </w:t>
      </w:r>
    </w:p>
    <w:p w14:paraId="641B0A5D" w14:textId="77777777" w:rsidR="002E7AC5" w:rsidRDefault="002E7AC5" w:rsidP="00C3441E">
      <w:pPr>
        <w:spacing w:before="0" w:after="0" w:line="240" w:lineRule="auto"/>
        <w:ind w:firstLine="709"/>
        <w:jc w:val="right"/>
        <w:rPr>
          <w:rFonts w:ascii="Times New Roman" w:eastAsia="Times New Roman" w:hAnsi="Times New Roman" w:cs="Times New Roman"/>
          <w:sz w:val="24"/>
          <w:szCs w:val="24"/>
          <w:lang w:eastAsia="ru-RU"/>
        </w:rPr>
      </w:pPr>
    </w:p>
    <w:p w14:paraId="6BE260D3" w14:textId="519BE132" w:rsidR="00C3441E" w:rsidRPr="00C3441E" w:rsidRDefault="00C3441E" w:rsidP="00C3441E">
      <w:pPr>
        <w:spacing w:before="0" w:after="0" w:line="240" w:lineRule="auto"/>
        <w:ind w:firstLine="709"/>
        <w:jc w:val="right"/>
        <w:rPr>
          <w:rFonts w:ascii="Times New Roman" w:eastAsia="Times New Roman" w:hAnsi="Times New Roman" w:cs="Times New Roman"/>
          <w:sz w:val="24"/>
          <w:szCs w:val="24"/>
          <w:lang w:eastAsia="ru-RU"/>
        </w:rPr>
      </w:pPr>
      <w:r w:rsidRPr="00C3441E">
        <w:rPr>
          <w:rFonts w:ascii="Times New Roman" w:eastAsia="Times New Roman" w:hAnsi="Times New Roman" w:cs="Times New Roman"/>
          <w:sz w:val="24"/>
          <w:szCs w:val="24"/>
          <w:lang w:eastAsia="ru-RU"/>
        </w:rPr>
        <w:t xml:space="preserve">Додаток 1 до Програми </w:t>
      </w:r>
    </w:p>
    <w:p w14:paraId="66A97902" w14:textId="77777777" w:rsidR="00C3441E" w:rsidRPr="00C3441E" w:rsidRDefault="00C3441E" w:rsidP="00C3441E">
      <w:pPr>
        <w:spacing w:before="0" w:after="0" w:line="240" w:lineRule="auto"/>
        <w:ind w:left="10620"/>
        <w:rPr>
          <w:rFonts w:ascii="Times New Roman" w:eastAsia="Times New Roman" w:hAnsi="Times New Roman" w:cs="Times New Roman"/>
          <w:sz w:val="24"/>
          <w:szCs w:val="24"/>
          <w:lang w:eastAsia="ru-RU"/>
        </w:rPr>
      </w:pPr>
    </w:p>
    <w:p w14:paraId="0E943365" w14:textId="77777777" w:rsidR="00C3441E" w:rsidRPr="00C3441E" w:rsidRDefault="00C3441E" w:rsidP="00C3441E">
      <w:pPr>
        <w:spacing w:before="0" w:after="0" w:line="240" w:lineRule="auto"/>
        <w:ind w:right="-119"/>
        <w:jc w:val="center"/>
        <w:rPr>
          <w:rFonts w:ascii="Times New Roman" w:eastAsia="Times New Roman" w:hAnsi="Times New Roman" w:cs="Times New Roman"/>
          <w:sz w:val="26"/>
          <w:szCs w:val="26"/>
          <w:lang w:eastAsia="ru-RU"/>
        </w:rPr>
      </w:pPr>
      <w:bookmarkStart w:id="50" w:name="_Hlk78381039"/>
      <w:r w:rsidRPr="00C3441E">
        <w:rPr>
          <w:rFonts w:ascii="Times New Roman" w:eastAsia="Times New Roman" w:hAnsi="Times New Roman" w:cs="Times New Roman"/>
          <w:b/>
          <w:bCs/>
          <w:sz w:val="26"/>
          <w:szCs w:val="26"/>
          <w:lang w:eastAsia="ru-RU"/>
        </w:rPr>
        <w:t>Напрями діяльності та основні заходи</w:t>
      </w:r>
    </w:p>
    <w:p w14:paraId="66847238" w14:textId="77777777" w:rsidR="00C3441E" w:rsidRPr="00C3441E" w:rsidRDefault="00C3441E" w:rsidP="00C3441E">
      <w:pPr>
        <w:spacing w:before="0" w:after="0" w:line="240" w:lineRule="auto"/>
        <w:rPr>
          <w:rFonts w:ascii="Times New Roman" w:eastAsia="Times New Roman" w:hAnsi="Times New Roman" w:cs="Times New Roman"/>
          <w:sz w:val="26"/>
          <w:szCs w:val="26"/>
          <w:lang w:eastAsia="ru-RU"/>
        </w:rPr>
      </w:pPr>
    </w:p>
    <w:p w14:paraId="021EC7F5" w14:textId="77777777" w:rsidR="00C3441E" w:rsidRPr="00C3441E" w:rsidRDefault="00C3441E" w:rsidP="00C3441E">
      <w:pPr>
        <w:tabs>
          <w:tab w:val="left" w:pos="709"/>
          <w:tab w:val="left" w:pos="851"/>
          <w:tab w:val="left" w:pos="1418"/>
          <w:tab w:val="left" w:pos="1701"/>
          <w:tab w:val="left" w:pos="10490"/>
        </w:tabs>
        <w:spacing w:before="0" w:after="0" w:line="240" w:lineRule="auto"/>
        <w:ind w:firstLine="709"/>
        <w:jc w:val="center"/>
        <w:rPr>
          <w:rFonts w:ascii="Times New Roman" w:eastAsia="Calibri" w:hAnsi="Times New Roman" w:cs="Times New Roman"/>
          <w:b/>
          <w:sz w:val="26"/>
          <w:szCs w:val="26"/>
        </w:rPr>
      </w:pPr>
      <w:r w:rsidRPr="00C3441E">
        <w:rPr>
          <w:rFonts w:ascii="Times New Roman" w:eastAsia="Times New Roman" w:hAnsi="Times New Roman" w:cs="Times New Roman"/>
          <w:b/>
          <w:bCs/>
          <w:sz w:val="26"/>
          <w:szCs w:val="26"/>
          <w:lang w:eastAsia="ru-RU"/>
        </w:rPr>
        <w:t xml:space="preserve">Програми </w:t>
      </w:r>
      <w:r w:rsidRPr="00C3441E">
        <w:rPr>
          <w:rFonts w:ascii="Times New Roman" w:eastAsia="Calibri" w:hAnsi="Times New Roman" w:cs="Times New Roman"/>
          <w:b/>
          <w:sz w:val="26"/>
          <w:szCs w:val="26"/>
          <w:lang w:eastAsia="ru-RU"/>
        </w:rPr>
        <w:t>розвитку</w:t>
      </w:r>
      <w:r w:rsidRPr="00C3441E">
        <w:rPr>
          <w:rFonts w:ascii="Times New Roman" w:eastAsia="Calibri" w:hAnsi="Times New Roman" w:cs="Times New Roman"/>
          <w:b/>
          <w:sz w:val="26"/>
          <w:szCs w:val="26"/>
        </w:rPr>
        <w:t xml:space="preserve"> сімейної, гендерної політики та протидії торгівлі людьми в Сіверській міській територіальній громаді на 2021-2025 роки</w:t>
      </w:r>
    </w:p>
    <w:bookmarkEnd w:id="50"/>
    <w:p w14:paraId="71E9ADE9" w14:textId="77777777" w:rsidR="00C3441E" w:rsidRPr="00C3441E" w:rsidRDefault="00C3441E" w:rsidP="00C3441E">
      <w:pPr>
        <w:tabs>
          <w:tab w:val="left" w:pos="709"/>
          <w:tab w:val="left" w:pos="851"/>
          <w:tab w:val="left" w:pos="1418"/>
          <w:tab w:val="left" w:pos="1701"/>
          <w:tab w:val="left" w:pos="10490"/>
        </w:tabs>
        <w:spacing w:before="0" w:after="0" w:line="240" w:lineRule="auto"/>
        <w:ind w:firstLine="709"/>
        <w:jc w:val="center"/>
        <w:rPr>
          <w:rFonts w:ascii="Times New Roman" w:eastAsia="Calibri" w:hAnsi="Times New Roman" w:cs="Times New Roman"/>
          <w:b/>
          <w:sz w:val="24"/>
          <w:szCs w:val="24"/>
          <w:lang w:eastAsia="ru-RU"/>
        </w:rPr>
      </w:pPr>
    </w:p>
    <w:p w14:paraId="2CC1AE6C" w14:textId="77777777" w:rsidR="00C3441E" w:rsidRPr="00C3441E" w:rsidRDefault="00C3441E" w:rsidP="00C3441E">
      <w:pPr>
        <w:spacing w:before="0" w:after="0" w:line="240" w:lineRule="auto"/>
        <w:ind w:firstLine="709"/>
        <w:jc w:val="center"/>
        <w:rPr>
          <w:rFonts w:ascii="Calibri" w:eastAsia="Calibri" w:hAnsi="Calibri" w:cs="Times New Roman"/>
          <w:szCs w:val="22"/>
        </w:rPr>
      </w:pPr>
    </w:p>
    <w:tbl>
      <w:tblPr>
        <w:tblStyle w:val="14"/>
        <w:tblW w:w="15163" w:type="dxa"/>
        <w:jc w:val="center"/>
        <w:tblLayout w:type="fixed"/>
        <w:tblLook w:val="04A0" w:firstRow="1" w:lastRow="0" w:firstColumn="1" w:lastColumn="0" w:noHBand="0" w:noVBand="1"/>
      </w:tblPr>
      <w:tblGrid>
        <w:gridCol w:w="562"/>
        <w:gridCol w:w="1985"/>
        <w:gridCol w:w="2835"/>
        <w:gridCol w:w="1276"/>
        <w:gridCol w:w="1842"/>
        <w:gridCol w:w="709"/>
        <w:gridCol w:w="851"/>
        <w:gridCol w:w="850"/>
        <w:gridCol w:w="851"/>
        <w:gridCol w:w="850"/>
        <w:gridCol w:w="709"/>
        <w:gridCol w:w="1843"/>
      </w:tblGrid>
      <w:tr w:rsidR="00C3441E" w:rsidRPr="00C3441E" w14:paraId="71B3F42C" w14:textId="77777777" w:rsidTr="00FD08A6">
        <w:trPr>
          <w:jc w:val="center"/>
        </w:trPr>
        <w:tc>
          <w:tcPr>
            <w:tcW w:w="562" w:type="dxa"/>
            <w:vMerge w:val="restart"/>
            <w:tcBorders>
              <w:top w:val="single" w:sz="4" w:space="0" w:color="auto"/>
              <w:left w:val="single" w:sz="4" w:space="0" w:color="auto"/>
              <w:right w:val="single" w:sz="4" w:space="0" w:color="auto"/>
            </w:tcBorders>
          </w:tcPr>
          <w:p w14:paraId="1D4D297F"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r w:rsidRPr="00C3441E">
              <w:rPr>
                <w:rFonts w:ascii="Times New Roman" w:eastAsia="Calibri" w:hAnsi="Times New Roman" w:cs="Times New Roman"/>
                <w:b/>
                <w:sz w:val="24"/>
                <w:szCs w:val="24"/>
                <w:lang w:eastAsia="ru-RU"/>
              </w:rPr>
              <w:t>№ з/п</w:t>
            </w:r>
          </w:p>
        </w:tc>
        <w:tc>
          <w:tcPr>
            <w:tcW w:w="1985" w:type="dxa"/>
            <w:vMerge w:val="restart"/>
            <w:tcBorders>
              <w:top w:val="single" w:sz="4" w:space="0" w:color="auto"/>
              <w:left w:val="single" w:sz="4" w:space="0" w:color="auto"/>
              <w:right w:val="single" w:sz="4" w:space="0" w:color="auto"/>
            </w:tcBorders>
          </w:tcPr>
          <w:p w14:paraId="343DB2D2" w14:textId="77777777" w:rsidR="00C3441E" w:rsidRPr="00C3441E" w:rsidRDefault="00C3441E" w:rsidP="00C3441E">
            <w:pPr>
              <w:widowControl w:val="0"/>
              <w:spacing w:before="0" w:after="0" w:line="240" w:lineRule="auto"/>
              <w:jc w:val="center"/>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lang w:eastAsia="ru-RU"/>
              </w:rPr>
              <w:t>Назва</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напряму</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діяльності</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пріоритетні</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завдання</w:t>
            </w:r>
            <w:proofErr w:type="spellEnd"/>
            <w:r w:rsidRPr="00C3441E">
              <w:rPr>
                <w:rFonts w:ascii="Times New Roman" w:eastAsia="Calibri" w:hAnsi="Times New Roman" w:cs="Times New Roman"/>
                <w:b/>
                <w:bCs/>
                <w:sz w:val="24"/>
                <w:szCs w:val="24"/>
                <w:lang w:eastAsia="ru-RU"/>
              </w:rPr>
              <w:t>)</w:t>
            </w:r>
          </w:p>
        </w:tc>
        <w:tc>
          <w:tcPr>
            <w:tcW w:w="2835" w:type="dxa"/>
            <w:vMerge w:val="restart"/>
            <w:tcBorders>
              <w:top w:val="single" w:sz="4" w:space="0" w:color="auto"/>
              <w:left w:val="single" w:sz="4" w:space="0" w:color="auto"/>
              <w:right w:val="single" w:sz="4" w:space="0" w:color="auto"/>
            </w:tcBorders>
          </w:tcPr>
          <w:p w14:paraId="3E01F948"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proofErr w:type="spellStart"/>
            <w:r w:rsidRPr="00C3441E">
              <w:rPr>
                <w:rFonts w:ascii="Times New Roman" w:eastAsia="Calibri" w:hAnsi="Times New Roman" w:cs="Times New Roman"/>
                <w:b/>
                <w:bCs/>
                <w:sz w:val="24"/>
                <w:szCs w:val="24"/>
                <w:lang w:eastAsia="ru-RU"/>
              </w:rPr>
              <w:t>Перелік</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заходів</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програми</w:t>
            </w:r>
            <w:proofErr w:type="spellEnd"/>
          </w:p>
        </w:tc>
        <w:tc>
          <w:tcPr>
            <w:tcW w:w="1276" w:type="dxa"/>
            <w:vMerge w:val="restart"/>
            <w:tcBorders>
              <w:top w:val="single" w:sz="4" w:space="0" w:color="auto"/>
              <w:left w:val="single" w:sz="4" w:space="0" w:color="auto"/>
              <w:right w:val="single" w:sz="4" w:space="0" w:color="auto"/>
            </w:tcBorders>
          </w:tcPr>
          <w:p w14:paraId="6CC51492" w14:textId="77777777" w:rsidR="00C3441E" w:rsidRPr="00C3441E" w:rsidRDefault="00C3441E" w:rsidP="00C3441E">
            <w:pPr>
              <w:spacing w:before="0" w:after="0" w:line="240" w:lineRule="auto"/>
              <w:jc w:val="center"/>
              <w:rPr>
                <w:rFonts w:ascii="Times New Roman" w:eastAsia="Calibri" w:hAnsi="Times New Roman" w:cs="Times New Roman"/>
                <w:b/>
                <w:sz w:val="24"/>
                <w:szCs w:val="24"/>
                <w:lang w:eastAsia="ru-RU"/>
              </w:rPr>
            </w:pPr>
            <w:r w:rsidRPr="00C3441E">
              <w:rPr>
                <w:rFonts w:ascii="Times New Roman" w:eastAsia="Calibri" w:hAnsi="Times New Roman" w:cs="Times New Roman"/>
                <w:b/>
                <w:sz w:val="24"/>
                <w:szCs w:val="24"/>
                <w:lang w:eastAsia="ru-RU"/>
              </w:rPr>
              <w:t xml:space="preserve">Строк </w:t>
            </w:r>
            <w:proofErr w:type="spellStart"/>
            <w:r w:rsidRPr="00C3441E">
              <w:rPr>
                <w:rFonts w:ascii="Times New Roman" w:eastAsia="Calibri" w:hAnsi="Times New Roman" w:cs="Times New Roman"/>
                <w:b/>
                <w:sz w:val="24"/>
                <w:szCs w:val="24"/>
                <w:lang w:eastAsia="ru-RU"/>
              </w:rPr>
              <w:t>виконання</w:t>
            </w:r>
            <w:proofErr w:type="spellEnd"/>
          </w:p>
          <w:p w14:paraId="5FB327F0"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r w:rsidRPr="00C3441E">
              <w:rPr>
                <w:rFonts w:ascii="Times New Roman" w:eastAsia="Calibri" w:hAnsi="Times New Roman" w:cs="Times New Roman"/>
                <w:b/>
                <w:sz w:val="24"/>
                <w:szCs w:val="24"/>
                <w:lang w:eastAsia="ru-RU"/>
              </w:rPr>
              <w:t>заходу</w:t>
            </w:r>
          </w:p>
        </w:tc>
        <w:tc>
          <w:tcPr>
            <w:tcW w:w="1842" w:type="dxa"/>
            <w:vMerge w:val="restart"/>
            <w:tcBorders>
              <w:top w:val="single" w:sz="4" w:space="0" w:color="auto"/>
              <w:left w:val="single" w:sz="4" w:space="0" w:color="auto"/>
              <w:right w:val="single" w:sz="4" w:space="0" w:color="auto"/>
            </w:tcBorders>
          </w:tcPr>
          <w:p w14:paraId="7710089D" w14:textId="77777777" w:rsidR="00C3441E" w:rsidRPr="00C3441E" w:rsidRDefault="00C3441E" w:rsidP="00C3441E">
            <w:pPr>
              <w:autoSpaceDE w:val="0"/>
              <w:snapToGrid w:val="0"/>
              <w:spacing w:before="0" w:after="0" w:line="240" w:lineRule="auto"/>
              <w:jc w:val="center"/>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lang w:eastAsia="ru-RU"/>
              </w:rPr>
              <w:t>Відповідальні</w:t>
            </w:r>
            <w:proofErr w:type="spellEnd"/>
          </w:p>
          <w:p w14:paraId="3D27547D"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proofErr w:type="spellStart"/>
            <w:r w:rsidRPr="00C3441E">
              <w:rPr>
                <w:rFonts w:ascii="Times New Roman" w:eastAsia="Calibri" w:hAnsi="Times New Roman" w:cs="Times New Roman"/>
                <w:b/>
                <w:bCs/>
                <w:sz w:val="24"/>
                <w:szCs w:val="24"/>
                <w:lang w:eastAsia="ru-RU"/>
              </w:rPr>
              <w:t>виконавці</w:t>
            </w:r>
            <w:proofErr w:type="spellEnd"/>
          </w:p>
        </w:tc>
        <w:tc>
          <w:tcPr>
            <w:tcW w:w="4820" w:type="dxa"/>
            <w:gridSpan w:val="6"/>
          </w:tcPr>
          <w:p w14:paraId="28E11727" w14:textId="77777777" w:rsidR="00C3441E" w:rsidRPr="00C3441E" w:rsidRDefault="00C3441E" w:rsidP="00C3441E">
            <w:pPr>
              <w:widowControl w:val="0"/>
              <w:autoSpaceDE w:val="0"/>
              <w:autoSpaceDN w:val="0"/>
              <w:spacing w:before="0" w:after="0" w:line="240" w:lineRule="auto"/>
              <w:ind w:left="496" w:right="496"/>
              <w:jc w:val="center"/>
              <w:rPr>
                <w:rFonts w:ascii="Times New Roman" w:eastAsia="Times New Roman" w:hAnsi="Times New Roman" w:cs="Times New Roman"/>
                <w:b/>
                <w:sz w:val="24"/>
                <w:szCs w:val="24"/>
              </w:rPr>
            </w:pPr>
            <w:proofErr w:type="spellStart"/>
            <w:r w:rsidRPr="00C3441E">
              <w:rPr>
                <w:rFonts w:ascii="Times New Roman" w:eastAsia="Times New Roman" w:hAnsi="Times New Roman" w:cs="Times New Roman"/>
                <w:b/>
                <w:sz w:val="24"/>
                <w:szCs w:val="24"/>
              </w:rPr>
              <w:t>Орієнтовні</w:t>
            </w:r>
            <w:proofErr w:type="spellEnd"/>
            <w:r w:rsidRPr="00C3441E">
              <w:rPr>
                <w:rFonts w:ascii="Times New Roman" w:eastAsia="Times New Roman" w:hAnsi="Times New Roman" w:cs="Times New Roman"/>
                <w:b/>
                <w:sz w:val="24"/>
                <w:szCs w:val="24"/>
              </w:rPr>
              <w:t xml:space="preserve"> </w:t>
            </w:r>
            <w:proofErr w:type="spellStart"/>
            <w:r w:rsidRPr="00C3441E">
              <w:rPr>
                <w:rFonts w:ascii="Times New Roman" w:eastAsia="Times New Roman" w:hAnsi="Times New Roman" w:cs="Times New Roman"/>
                <w:b/>
                <w:sz w:val="24"/>
                <w:szCs w:val="24"/>
              </w:rPr>
              <w:t>обсяги</w:t>
            </w:r>
            <w:proofErr w:type="spellEnd"/>
            <w:r w:rsidRPr="00C3441E">
              <w:rPr>
                <w:rFonts w:ascii="Times New Roman" w:eastAsia="Times New Roman" w:hAnsi="Times New Roman" w:cs="Times New Roman"/>
                <w:b/>
                <w:sz w:val="24"/>
                <w:szCs w:val="24"/>
              </w:rPr>
              <w:t xml:space="preserve"> </w:t>
            </w:r>
            <w:proofErr w:type="spellStart"/>
            <w:r w:rsidRPr="00C3441E">
              <w:rPr>
                <w:rFonts w:ascii="Times New Roman" w:eastAsia="Times New Roman" w:hAnsi="Times New Roman" w:cs="Times New Roman"/>
                <w:b/>
                <w:sz w:val="24"/>
                <w:szCs w:val="24"/>
              </w:rPr>
              <w:t>фінансування</w:t>
            </w:r>
            <w:proofErr w:type="spellEnd"/>
            <w:r w:rsidRPr="00C3441E">
              <w:rPr>
                <w:rFonts w:ascii="Times New Roman" w:eastAsia="Times New Roman" w:hAnsi="Times New Roman" w:cs="Times New Roman"/>
                <w:b/>
                <w:sz w:val="24"/>
                <w:szCs w:val="24"/>
              </w:rPr>
              <w:t xml:space="preserve"> (</w:t>
            </w:r>
            <w:proofErr w:type="spellStart"/>
            <w:r w:rsidRPr="00C3441E">
              <w:rPr>
                <w:rFonts w:ascii="Times New Roman" w:eastAsia="Times New Roman" w:hAnsi="Times New Roman" w:cs="Times New Roman"/>
                <w:b/>
                <w:sz w:val="24"/>
                <w:szCs w:val="24"/>
              </w:rPr>
              <w:t>вартість</w:t>
            </w:r>
            <w:proofErr w:type="spellEnd"/>
            <w:r w:rsidRPr="00C3441E">
              <w:rPr>
                <w:rFonts w:ascii="Times New Roman" w:eastAsia="Times New Roman" w:hAnsi="Times New Roman" w:cs="Times New Roman"/>
                <w:b/>
                <w:sz w:val="24"/>
                <w:szCs w:val="24"/>
              </w:rPr>
              <w:t>), тис. грн.,</w:t>
            </w:r>
          </w:p>
          <w:p w14:paraId="5E42018B" w14:textId="77777777" w:rsidR="00C3441E" w:rsidRPr="00C3441E" w:rsidRDefault="00C3441E" w:rsidP="00C3441E">
            <w:pPr>
              <w:spacing w:before="0" w:after="0" w:line="240" w:lineRule="auto"/>
              <w:jc w:val="center"/>
              <w:rPr>
                <w:rFonts w:ascii="Calibri" w:eastAsia="Calibri" w:hAnsi="Calibri" w:cs="Times New Roman"/>
                <w:szCs w:val="22"/>
              </w:rPr>
            </w:pPr>
            <w:r w:rsidRPr="00C3441E">
              <w:rPr>
                <w:rFonts w:ascii="Times New Roman" w:eastAsia="Times New Roman" w:hAnsi="Times New Roman" w:cs="Times New Roman"/>
                <w:b/>
                <w:sz w:val="24"/>
                <w:szCs w:val="24"/>
              </w:rPr>
              <w:t xml:space="preserve">у тому </w:t>
            </w:r>
            <w:proofErr w:type="spellStart"/>
            <w:r w:rsidRPr="00C3441E">
              <w:rPr>
                <w:rFonts w:ascii="Times New Roman" w:eastAsia="Times New Roman" w:hAnsi="Times New Roman" w:cs="Times New Roman"/>
                <w:b/>
                <w:sz w:val="24"/>
                <w:szCs w:val="24"/>
              </w:rPr>
              <w:t>числі</w:t>
            </w:r>
            <w:proofErr w:type="spellEnd"/>
            <w:r w:rsidRPr="00C3441E">
              <w:rPr>
                <w:rFonts w:ascii="Times New Roman" w:eastAsia="Times New Roman" w:hAnsi="Times New Roman" w:cs="Times New Roman"/>
                <w:b/>
                <w:sz w:val="24"/>
                <w:szCs w:val="24"/>
              </w:rPr>
              <w:t xml:space="preserve"> по роках</w:t>
            </w:r>
          </w:p>
        </w:tc>
        <w:tc>
          <w:tcPr>
            <w:tcW w:w="1843" w:type="dxa"/>
          </w:tcPr>
          <w:p w14:paraId="25420B30" w14:textId="77777777" w:rsidR="00C3441E" w:rsidRPr="00C3441E" w:rsidRDefault="00C3441E" w:rsidP="00C3441E">
            <w:pPr>
              <w:spacing w:before="0" w:after="0" w:line="240" w:lineRule="auto"/>
              <w:rPr>
                <w:rFonts w:ascii="Times New Roman" w:eastAsia="Calibri" w:hAnsi="Times New Roman" w:cs="Times New Roman"/>
                <w:b/>
                <w:bCs/>
                <w:szCs w:val="22"/>
              </w:rPr>
            </w:pPr>
            <w:proofErr w:type="spellStart"/>
            <w:r w:rsidRPr="00C3441E">
              <w:rPr>
                <w:rFonts w:ascii="Times New Roman" w:eastAsia="Calibri" w:hAnsi="Times New Roman" w:cs="Times New Roman"/>
                <w:b/>
                <w:bCs/>
                <w:szCs w:val="22"/>
              </w:rPr>
              <w:t>Очікуваний</w:t>
            </w:r>
            <w:proofErr w:type="spellEnd"/>
            <w:r w:rsidRPr="00C3441E">
              <w:rPr>
                <w:rFonts w:ascii="Times New Roman" w:eastAsia="Calibri" w:hAnsi="Times New Roman" w:cs="Times New Roman"/>
                <w:b/>
                <w:bCs/>
                <w:szCs w:val="22"/>
              </w:rPr>
              <w:t xml:space="preserve"> результат</w:t>
            </w:r>
          </w:p>
        </w:tc>
      </w:tr>
      <w:tr w:rsidR="00C3441E" w:rsidRPr="00C3441E" w14:paraId="7C43DF60" w14:textId="77777777" w:rsidTr="00FD08A6">
        <w:trPr>
          <w:jc w:val="center"/>
        </w:trPr>
        <w:tc>
          <w:tcPr>
            <w:tcW w:w="562" w:type="dxa"/>
            <w:vMerge/>
            <w:tcBorders>
              <w:left w:val="single" w:sz="4" w:space="0" w:color="auto"/>
              <w:right w:val="single" w:sz="4" w:space="0" w:color="auto"/>
            </w:tcBorders>
          </w:tcPr>
          <w:p w14:paraId="1FAB1D9E" w14:textId="77777777" w:rsidR="00C3441E" w:rsidRPr="00C3441E" w:rsidRDefault="00C3441E" w:rsidP="00C3441E">
            <w:pPr>
              <w:spacing w:before="0" w:after="0" w:line="240" w:lineRule="auto"/>
              <w:rPr>
                <w:rFonts w:ascii="Calibri" w:eastAsia="Calibri" w:hAnsi="Calibri" w:cs="Times New Roman"/>
                <w:szCs w:val="22"/>
              </w:rPr>
            </w:pPr>
          </w:p>
        </w:tc>
        <w:tc>
          <w:tcPr>
            <w:tcW w:w="1985" w:type="dxa"/>
            <w:vMerge/>
            <w:tcBorders>
              <w:left w:val="single" w:sz="4" w:space="0" w:color="auto"/>
              <w:right w:val="single" w:sz="4" w:space="0" w:color="auto"/>
            </w:tcBorders>
          </w:tcPr>
          <w:p w14:paraId="029C03F4" w14:textId="77777777" w:rsidR="00C3441E" w:rsidRPr="00C3441E" w:rsidRDefault="00C3441E" w:rsidP="00C3441E">
            <w:pPr>
              <w:spacing w:before="0" w:after="0" w:line="240" w:lineRule="auto"/>
              <w:rPr>
                <w:rFonts w:ascii="Calibri" w:eastAsia="Calibri" w:hAnsi="Calibri" w:cs="Times New Roman"/>
                <w:szCs w:val="22"/>
              </w:rPr>
            </w:pPr>
          </w:p>
        </w:tc>
        <w:tc>
          <w:tcPr>
            <w:tcW w:w="2835" w:type="dxa"/>
            <w:vMerge/>
            <w:tcBorders>
              <w:left w:val="single" w:sz="4" w:space="0" w:color="auto"/>
              <w:right w:val="single" w:sz="4" w:space="0" w:color="auto"/>
            </w:tcBorders>
          </w:tcPr>
          <w:p w14:paraId="36505B0B" w14:textId="77777777" w:rsidR="00C3441E" w:rsidRPr="00C3441E" w:rsidRDefault="00C3441E" w:rsidP="00C3441E">
            <w:pPr>
              <w:spacing w:before="0" w:after="0" w:line="240" w:lineRule="auto"/>
              <w:rPr>
                <w:rFonts w:ascii="Calibri" w:eastAsia="Calibri" w:hAnsi="Calibri" w:cs="Times New Roman"/>
                <w:szCs w:val="22"/>
              </w:rPr>
            </w:pPr>
          </w:p>
        </w:tc>
        <w:tc>
          <w:tcPr>
            <w:tcW w:w="1276" w:type="dxa"/>
            <w:vMerge/>
            <w:tcBorders>
              <w:left w:val="single" w:sz="4" w:space="0" w:color="auto"/>
              <w:right w:val="single" w:sz="4" w:space="0" w:color="auto"/>
            </w:tcBorders>
          </w:tcPr>
          <w:p w14:paraId="43C17FB4" w14:textId="77777777" w:rsidR="00C3441E" w:rsidRPr="00C3441E" w:rsidRDefault="00C3441E" w:rsidP="00C3441E">
            <w:pPr>
              <w:spacing w:before="0" w:after="0" w:line="240" w:lineRule="auto"/>
              <w:rPr>
                <w:rFonts w:ascii="Calibri" w:eastAsia="Calibri" w:hAnsi="Calibri" w:cs="Times New Roman"/>
                <w:szCs w:val="22"/>
              </w:rPr>
            </w:pPr>
          </w:p>
        </w:tc>
        <w:tc>
          <w:tcPr>
            <w:tcW w:w="1842" w:type="dxa"/>
            <w:vMerge/>
            <w:tcBorders>
              <w:left w:val="single" w:sz="4" w:space="0" w:color="auto"/>
              <w:right w:val="single" w:sz="4" w:space="0" w:color="auto"/>
            </w:tcBorders>
          </w:tcPr>
          <w:p w14:paraId="714CEA8A" w14:textId="77777777" w:rsidR="00C3441E" w:rsidRPr="00C3441E" w:rsidRDefault="00C3441E" w:rsidP="00C3441E">
            <w:pPr>
              <w:spacing w:before="0" w:after="0" w:line="240" w:lineRule="auto"/>
              <w:rPr>
                <w:rFonts w:ascii="Calibri" w:eastAsia="Calibri" w:hAnsi="Calibri" w:cs="Times New Roman"/>
                <w:szCs w:val="22"/>
              </w:rPr>
            </w:pPr>
          </w:p>
        </w:tc>
        <w:tc>
          <w:tcPr>
            <w:tcW w:w="709" w:type="dxa"/>
            <w:tcBorders>
              <w:left w:val="single" w:sz="4" w:space="0" w:color="auto"/>
            </w:tcBorders>
          </w:tcPr>
          <w:p w14:paraId="2ECE9B4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2021</w:t>
            </w:r>
          </w:p>
        </w:tc>
        <w:tc>
          <w:tcPr>
            <w:tcW w:w="851" w:type="dxa"/>
          </w:tcPr>
          <w:p w14:paraId="4727E968"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2022</w:t>
            </w:r>
          </w:p>
        </w:tc>
        <w:tc>
          <w:tcPr>
            <w:tcW w:w="850" w:type="dxa"/>
          </w:tcPr>
          <w:p w14:paraId="613202DC"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2023</w:t>
            </w:r>
          </w:p>
        </w:tc>
        <w:tc>
          <w:tcPr>
            <w:tcW w:w="851" w:type="dxa"/>
          </w:tcPr>
          <w:p w14:paraId="56A4A815"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2024</w:t>
            </w:r>
          </w:p>
        </w:tc>
        <w:tc>
          <w:tcPr>
            <w:tcW w:w="850" w:type="dxa"/>
          </w:tcPr>
          <w:p w14:paraId="05D118A1"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2025</w:t>
            </w:r>
          </w:p>
        </w:tc>
        <w:tc>
          <w:tcPr>
            <w:tcW w:w="709" w:type="dxa"/>
          </w:tcPr>
          <w:p w14:paraId="41AA9AA6"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Calibri" w:eastAsia="Calibri" w:hAnsi="Calibri" w:cs="Times New Roman"/>
                <w:szCs w:val="22"/>
              </w:rPr>
              <w:t>ВСЬОГО</w:t>
            </w:r>
          </w:p>
        </w:tc>
        <w:tc>
          <w:tcPr>
            <w:tcW w:w="1843" w:type="dxa"/>
          </w:tcPr>
          <w:p w14:paraId="48FBBB0E" w14:textId="77777777" w:rsidR="00C3441E" w:rsidRPr="00C3441E" w:rsidRDefault="00C3441E" w:rsidP="00C3441E">
            <w:pPr>
              <w:spacing w:before="0" w:after="0" w:line="240" w:lineRule="auto"/>
              <w:rPr>
                <w:rFonts w:ascii="Calibri" w:eastAsia="Calibri" w:hAnsi="Calibri" w:cs="Times New Roman"/>
                <w:szCs w:val="22"/>
              </w:rPr>
            </w:pPr>
          </w:p>
        </w:tc>
      </w:tr>
      <w:tr w:rsidR="00C3441E" w:rsidRPr="00C3441E" w14:paraId="1954E966" w14:textId="77777777" w:rsidTr="00FD08A6">
        <w:trPr>
          <w:jc w:val="center"/>
        </w:trPr>
        <w:tc>
          <w:tcPr>
            <w:tcW w:w="562" w:type="dxa"/>
            <w:vMerge w:val="restart"/>
          </w:tcPr>
          <w:p w14:paraId="52DD572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w:t>
            </w:r>
          </w:p>
        </w:tc>
        <w:tc>
          <w:tcPr>
            <w:tcW w:w="1985" w:type="dxa"/>
            <w:vMerge w:val="restart"/>
          </w:tcPr>
          <w:p w14:paraId="1065D8AD" w14:textId="77777777" w:rsidR="00C3441E" w:rsidRPr="00C3441E" w:rsidRDefault="00C3441E" w:rsidP="00C3441E">
            <w:pPr>
              <w:widowControl w:val="0"/>
              <w:spacing w:before="0" w:after="0" w:line="240" w:lineRule="auto"/>
              <w:jc w:val="both"/>
              <w:rPr>
                <w:rFonts w:ascii="Times New Roman" w:eastAsia="Calibri" w:hAnsi="Times New Roman" w:cs="Times New Roman"/>
                <w:bCs/>
                <w:sz w:val="24"/>
                <w:szCs w:val="24"/>
              </w:rPr>
            </w:pPr>
            <w:proofErr w:type="spellStart"/>
            <w:r w:rsidRPr="00C3441E">
              <w:rPr>
                <w:rFonts w:ascii="Times New Roman" w:eastAsia="Calibri" w:hAnsi="Times New Roman" w:cs="Times New Roman"/>
                <w:bCs/>
                <w:sz w:val="24"/>
                <w:szCs w:val="24"/>
              </w:rPr>
              <w:t>Сімейна</w:t>
            </w:r>
            <w:proofErr w:type="spellEnd"/>
            <w:r w:rsidRPr="00C3441E">
              <w:rPr>
                <w:rFonts w:ascii="Times New Roman" w:eastAsia="Calibri" w:hAnsi="Times New Roman" w:cs="Times New Roman"/>
                <w:bCs/>
                <w:sz w:val="24"/>
                <w:szCs w:val="24"/>
              </w:rPr>
              <w:t xml:space="preserve"> </w:t>
            </w:r>
            <w:proofErr w:type="spellStart"/>
            <w:r w:rsidRPr="00C3441E">
              <w:rPr>
                <w:rFonts w:ascii="Times New Roman" w:eastAsia="Calibri" w:hAnsi="Times New Roman" w:cs="Times New Roman"/>
                <w:bCs/>
                <w:sz w:val="24"/>
                <w:szCs w:val="24"/>
              </w:rPr>
              <w:t>політика</w:t>
            </w:r>
            <w:proofErr w:type="spellEnd"/>
          </w:p>
        </w:tc>
        <w:tc>
          <w:tcPr>
            <w:tcW w:w="2835" w:type="dxa"/>
          </w:tcPr>
          <w:p w14:paraId="2E362656"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1.1 Участь в </w:t>
            </w:r>
            <w:proofErr w:type="spellStart"/>
            <w:r w:rsidRPr="00C3441E">
              <w:rPr>
                <w:rFonts w:ascii="Times New Roman" w:eastAsia="Calibri" w:hAnsi="Times New Roman" w:cs="Times New Roman"/>
                <w:sz w:val="24"/>
                <w:szCs w:val="24"/>
              </w:rPr>
              <w:t>обласних</w:t>
            </w:r>
            <w:proofErr w:type="spellEnd"/>
            <w:r w:rsidRPr="00C3441E">
              <w:rPr>
                <w:rFonts w:ascii="Times New Roman" w:eastAsia="Calibri" w:hAnsi="Times New Roman" w:cs="Times New Roman"/>
                <w:sz w:val="24"/>
                <w:szCs w:val="24"/>
              </w:rPr>
              <w:t xml:space="preserve"> конкурсах "Молода родина року", «</w:t>
            </w:r>
            <w:proofErr w:type="spellStart"/>
            <w:r w:rsidRPr="00C3441E">
              <w:rPr>
                <w:rFonts w:ascii="Times New Roman" w:eastAsia="Calibri" w:hAnsi="Times New Roman" w:cs="Times New Roman"/>
                <w:sz w:val="24"/>
                <w:szCs w:val="24"/>
              </w:rPr>
              <w:t>Таланти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багатодітної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родини</w:t>
            </w:r>
            <w:proofErr w:type="spellEnd"/>
            <w:r w:rsidRPr="00C3441E">
              <w:rPr>
                <w:rFonts w:ascii="Times New Roman" w:eastAsia="Calibri" w:hAnsi="Times New Roman" w:cs="Times New Roman"/>
                <w:sz w:val="24"/>
                <w:szCs w:val="24"/>
              </w:rPr>
              <w:t>»</w:t>
            </w:r>
          </w:p>
        </w:tc>
        <w:tc>
          <w:tcPr>
            <w:tcW w:w="1276" w:type="dxa"/>
          </w:tcPr>
          <w:p w14:paraId="6E6981A3"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09F4698"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Сіверська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міська</w:t>
            </w:r>
            <w:proofErr w:type="spellEnd"/>
            <w:r w:rsidRPr="00C3441E">
              <w:rPr>
                <w:rFonts w:ascii="Times New Roman" w:eastAsia="Calibri" w:hAnsi="Times New Roman" w:cs="Times New Roman"/>
                <w:sz w:val="24"/>
                <w:szCs w:val="24"/>
              </w:rPr>
              <w:t xml:space="preserve"> рада, </w:t>
            </w:r>
            <w:proofErr w:type="spellStart"/>
            <w:r w:rsidRPr="00C3441E">
              <w:rPr>
                <w:rFonts w:ascii="Times New Roman" w:eastAsia="Calibri" w:hAnsi="Times New Roman" w:cs="Times New Roman"/>
                <w:sz w:val="24"/>
                <w:szCs w:val="24"/>
              </w:rPr>
              <w:t>управління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освіти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заклади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освіти</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культури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молодіжний</w:t>
            </w:r>
            <w:proofErr w:type="spellEnd"/>
            <w:r w:rsidRPr="00C3441E">
              <w:rPr>
                <w:rFonts w:ascii="Times New Roman" w:eastAsia="Calibri" w:hAnsi="Times New Roman" w:cs="Times New Roman"/>
                <w:sz w:val="24"/>
                <w:szCs w:val="24"/>
              </w:rPr>
              <w:t xml:space="preserve"> центр, </w:t>
            </w:r>
            <w:proofErr w:type="spellStart"/>
            <w:r w:rsidRPr="00C3441E">
              <w:rPr>
                <w:rFonts w:ascii="Times New Roman" w:eastAsia="Calibri" w:hAnsi="Times New Roman" w:cs="Times New Roman"/>
                <w:sz w:val="24"/>
                <w:szCs w:val="24"/>
              </w:rPr>
              <w:t>Сіверський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професійний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ліцей</w:t>
            </w:r>
            <w:proofErr w:type="spellEnd"/>
            <w:r w:rsidRPr="00C3441E">
              <w:rPr>
                <w:rFonts w:ascii="Times New Roman" w:eastAsia="Calibri" w:hAnsi="Times New Roman" w:cs="Times New Roman"/>
                <w:sz w:val="24"/>
                <w:szCs w:val="24"/>
              </w:rPr>
              <w:t xml:space="preserve"> (за </w:t>
            </w:r>
            <w:proofErr w:type="spellStart"/>
            <w:r w:rsidRPr="00C3441E">
              <w:rPr>
                <w:rFonts w:ascii="Times New Roman" w:eastAsia="Calibri" w:hAnsi="Times New Roman" w:cs="Times New Roman"/>
                <w:sz w:val="24"/>
                <w:szCs w:val="24"/>
              </w:rPr>
              <w:t>згодою</w:t>
            </w:r>
            <w:proofErr w:type="spellEnd"/>
            <w:r w:rsidRPr="00C3441E">
              <w:rPr>
                <w:rFonts w:ascii="Times New Roman" w:eastAsia="Calibri" w:hAnsi="Times New Roman" w:cs="Times New Roman"/>
                <w:sz w:val="24"/>
                <w:szCs w:val="24"/>
              </w:rPr>
              <w:t>)</w:t>
            </w:r>
          </w:p>
        </w:tc>
        <w:tc>
          <w:tcPr>
            <w:tcW w:w="709" w:type="dxa"/>
          </w:tcPr>
          <w:p w14:paraId="5964232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w:t>
            </w:r>
          </w:p>
        </w:tc>
        <w:tc>
          <w:tcPr>
            <w:tcW w:w="851" w:type="dxa"/>
          </w:tcPr>
          <w:p w14:paraId="71A4E17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850" w:type="dxa"/>
          </w:tcPr>
          <w:p w14:paraId="5D6A4D5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851" w:type="dxa"/>
          </w:tcPr>
          <w:p w14:paraId="5226354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850" w:type="dxa"/>
          </w:tcPr>
          <w:p w14:paraId="1ED7F9B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709" w:type="dxa"/>
          </w:tcPr>
          <w:p w14:paraId="5E935EB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8,00</w:t>
            </w:r>
          </w:p>
        </w:tc>
        <w:tc>
          <w:tcPr>
            <w:tcW w:w="1843" w:type="dxa"/>
          </w:tcPr>
          <w:p w14:paraId="56A52A4E"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proofErr w:type="spellStart"/>
            <w:r w:rsidRPr="00C3441E">
              <w:rPr>
                <w:rFonts w:ascii="Times New Roman" w:eastAsia="Times New Roman" w:hAnsi="Times New Roman" w:cs="Times New Roman"/>
                <w:color w:val="000000"/>
                <w:sz w:val="24"/>
                <w:szCs w:val="24"/>
              </w:rPr>
              <w:t>Підвищення</w:t>
            </w:r>
            <w:proofErr w:type="spellEnd"/>
            <w:r w:rsidRPr="00C3441E">
              <w:rPr>
                <w:rFonts w:ascii="Times New Roman" w:eastAsia="Times New Roman" w:hAnsi="Times New Roman" w:cs="Times New Roman"/>
                <w:color w:val="000000"/>
                <w:sz w:val="24"/>
                <w:szCs w:val="24"/>
              </w:rPr>
              <w:t xml:space="preserve"> престижу </w:t>
            </w:r>
            <w:proofErr w:type="spellStart"/>
            <w:r w:rsidRPr="00C3441E">
              <w:rPr>
                <w:rFonts w:ascii="Times New Roman" w:eastAsia="Times New Roman" w:hAnsi="Times New Roman" w:cs="Times New Roman"/>
                <w:color w:val="000000"/>
                <w:sz w:val="24"/>
                <w:szCs w:val="24"/>
              </w:rPr>
              <w:t>сім'ї</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утвердження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пріоритетності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сімейних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цінностей</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підвищення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ролі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батьків</w:t>
            </w:r>
            <w:proofErr w:type="spellEnd"/>
            <w:r w:rsidRPr="00C3441E">
              <w:rPr>
                <w:rFonts w:ascii="Times New Roman" w:eastAsia="Times New Roman" w:hAnsi="Times New Roman" w:cs="Times New Roman"/>
                <w:color w:val="000000"/>
                <w:sz w:val="24"/>
                <w:szCs w:val="24"/>
              </w:rPr>
              <w:t xml:space="preserve"> у </w:t>
            </w:r>
            <w:proofErr w:type="spellStart"/>
            <w:r w:rsidRPr="00C3441E">
              <w:rPr>
                <w:rFonts w:ascii="Times New Roman" w:eastAsia="Times New Roman" w:hAnsi="Times New Roman" w:cs="Times New Roman"/>
                <w:color w:val="000000"/>
                <w:sz w:val="24"/>
                <w:szCs w:val="24"/>
              </w:rPr>
              <w:t>вихованні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дитини</w:t>
            </w:r>
            <w:proofErr w:type="spellEnd"/>
          </w:p>
        </w:tc>
      </w:tr>
      <w:tr w:rsidR="00C3441E" w:rsidRPr="00C3441E" w14:paraId="4C057B6C" w14:textId="77777777" w:rsidTr="00FD08A6">
        <w:trPr>
          <w:jc w:val="center"/>
        </w:trPr>
        <w:tc>
          <w:tcPr>
            <w:tcW w:w="562" w:type="dxa"/>
            <w:vMerge/>
          </w:tcPr>
          <w:p w14:paraId="698AB995"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09FE6691"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7FB18F8E"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1.2. </w:t>
            </w:r>
            <w:proofErr w:type="spellStart"/>
            <w:r w:rsidRPr="00C3441E">
              <w:rPr>
                <w:rFonts w:ascii="Times New Roman" w:eastAsia="Calibri" w:hAnsi="Times New Roman" w:cs="Times New Roman"/>
                <w:sz w:val="24"/>
                <w:szCs w:val="24"/>
              </w:rPr>
              <w:t>Розповсюдження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матеріалів</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питань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підготовки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молоді</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життя</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подружжі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усвідомленого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батьківства</w:t>
            </w:r>
            <w:proofErr w:type="spellEnd"/>
          </w:p>
        </w:tc>
        <w:tc>
          <w:tcPr>
            <w:tcW w:w="1276" w:type="dxa"/>
          </w:tcPr>
          <w:p w14:paraId="59DD3458"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162DF441"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Виконавчий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комітет</w:t>
            </w:r>
            <w:proofErr w:type="spellEnd"/>
          </w:p>
        </w:tc>
        <w:tc>
          <w:tcPr>
            <w:tcW w:w="709" w:type="dxa"/>
          </w:tcPr>
          <w:p w14:paraId="7C0024B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w:t>
            </w:r>
          </w:p>
        </w:tc>
        <w:tc>
          <w:tcPr>
            <w:tcW w:w="851" w:type="dxa"/>
          </w:tcPr>
          <w:p w14:paraId="2C8EAA0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781C8A2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79ECF74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12D805A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045D0EC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4,00</w:t>
            </w:r>
          </w:p>
        </w:tc>
        <w:tc>
          <w:tcPr>
            <w:tcW w:w="1843" w:type="dxa"/>
          </w:tcPr>
          <w:p w14:paraId="010C32CC"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інформаційно-просвітницької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спрямованої</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розвиток</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підтримку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збереження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орієнтації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сімейний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спосіб</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життя</w:t>
            </w:r>
            <w:proofErr w:type="spellEnd"/>
          </w:p>
        </w:tc>
      </w:tr>
      <w:tr w:rsidR="00C3441E" w:rsidRPr="00C3441E" w14:paraId="7E59711D" w14:textId="77777777" w:rsidTr="00FD08A6">
        <w:trPr>
          <w:jc w:val="center"/>
        </w:trPr>
        <w:tc>
          <w:tcPr>
            <w:tcW w:w="562" w:type="dxa"/>
            <w:vMerge/>
          </w:tcPr>
          <w:p w14:paraId="095CCABC"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47DA4DD6"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1CE8E5C8"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1.3. </w:t>
            </w:r>
            <w:proofErr w:type="spellStart"/>
            <w:r w:rsidRPr="00C3441E">
              <w:rPr>
                <w:rFonts w:ascii="Times New Roman" w:eastAsia="Calibri" w:hAnsi="Times New Roman" w:cs="Times New Roman"/>
                <w:color w:val="000000"/>
                <w:sz w:val="24"/>
                <w:szCs w:val="24"/>
              </w:rPr>
              <w:t>Сприяння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рівноправній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участі</w:t>
            </w:r>
            <w:proofErr w:type="spellEnd"/>
            <w:r w:rsidRPr="00C3441E">
              <w:rPr>
                <w:rFonts w:ascii="Times New Roman" w:eastAsia="Calibri" w:hAnsi="Times New Roman" w:cs="Times New Roman"/>
                <w:color w:val="000000"/>
                <w:sz w:val="24"/>
                <w:szCs w:val="24"/>
              </w:rPr>
              <w:t xml:space="preserve"> батька і </w:t>
            </w:r>
            <w:proofErr w:type="spellStart"/>
            <w:r w:rsidRPr="00C3441E">
              <w:rPr>
                <w:rFonts w:ascii="Times New Roman" w:eastAsia="Calibri" w:hAnsi="Times New Roman" w:cs="Times New Roman"/>
                <w:color w:val="000000"/>
                <w:sz w:val="24"/>
                <w:szCs w:val="24"/>
              </w:rPr>
              <w:t>матері</w:t>
            </w:r>
            <w:proofErr w:type="spellEnd"/>
            <w:r w:rsidRPr="00C3441E">
              <w:rPr>
                <w:rFonts w:ascii="Times New Roman" w:eastAsia="Calibri" w:hAnsi="Times New Roman" w:cs="Times New Roman"/>
                <w:color w:val="000000"/>
                <w:sz w:val="24"/>
                <w:szCs w:val="24"/>
              </w:rPr>
              <w:t xml:space="preserve"> у </w:t>
            </w:r>
            <w:proofErr w:type="spellStart"/>
            <w:r w:rsidRPr="00C3441E">
              <w:rPr>
                <w:rFonts w:ascii="Times New Roman" w:eastAsia="Calibri" w:hAnsi="Times New Roman" w:cs="Times New Roman"/>
                <w:color w:val="000000"/>
                <w:sz w:val="24"/>
                <w:szCs w:val="24"/>
              </w:rPr>
              <w:t>вихованні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дозвіллі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всебічному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розвитку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дітей</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зміни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стереотипів</w:t>
            </w:r>
            <w:proofErr w:type="spellEnd"/>
            <w:r w:rsidRPr="00C3441E">
              <w:rPr>
                <w:rFonts w:ascii="Times New Roman" w:eastAsia="Calibri" w:hAnsi="Times New Roman" w:cs="Times New Roman"/>
                <w:color w:val="000000"/>
                <w:sz w:val="24"/>
                <w:szCs w:val="24"/>
              </w:rPr>
              <w:t xml:space="preserve"> про роль </w:t>
            </w:r>
            <w:proofErr w:type="spellStart"/>
            <w:r w:rsidRPr="00C3441E">
              <w:rPr>
                <w:rFonts w:ascii="Times New Roman" w:eastAsia="Calibri" w:hAnsi="Times New Roman" w:cs="Times New Roman"/>
                <w:color w:val="000000"/>
                <w:sz w:val="24"/>
                <w:szCs w:val="24"/>
              </w:rPr>
              <w:t>чоловіків</w:t>
            </w:r>
            <w:proofErr w:type="spellEnd"/>
            <w:r w:rsidRPr="00C3441E">
              <w:rPr>
                <w:rFonts w:ascii="Times New Roman" w:eastAsia="Calibri" w:hAnsi="Times New Roman" w:cs="Times New Roman"/>
                <w:color w:val="000000"/>
                <w:sz w:val="24"/>
                <w:szCs w:val="24"/>
              </w:rPr>
              <w:t xml:space="preserve"> і </w:t>
            </w:r>
            <w:proofErr w:type="spellStart"/>
            <w:r w:rsidRPr="00C3441E">
              <w:rPr>
                <w:rFonts w:ascii="Times New Roman" w:eastAsia="Calibri" w:hAnsi="Times New Roman" w:cs="Times New Roman"/>
                <w:color w:val="000000"/>
                <w:sz w:val="24"/>
                <w:szCs w:val="24"/>
              </w:rPr>
              <w:t>жінок</w:t>
            </w:r>
            <w:proofErr w:type="spellEnd"/>
            <w:r w:rsidRPr="00C3441E">
              <w:rPr>
                <w:rFonts w:ascii="Times New Roman" w:eastAsia="Calibri" w:hAnsi="Times New Roman" w:cs="Times New Roman"/>
                <w:color w:val="000000"/>
                <w:sz w:val="24"/>
                <w:szCs w:val="24"/>
              </w:rPr>
              <w:t xml:space="preserve"> у </w:t>
            </w:r>
            <w:proofErr w:type="spellStart"/>
            <w:r w:rsidRPr="00C3441E">
              <w:rPr>
                <w:rFonts w:ascii="Times New Roman" w:eastAsia="Calibri" w:hAnsi="Times New Roman" w:cs="Times New Roman"/>
                <w:color w:val="000000"/>
                <w:sz w:val="24"/>
                <w:szCs w:val="24"/>
              </w:rPr>
              <w:t>сім’ї</w:t>
            </w:r>
            <w:proofErr w:type="spellEnd"/>
            <w:r w:rsidRPr="00C3441E">
              <w:rPr>
                <w:rFonts w:ascii="Times New Roman" w:eastAsia="Calibri" w:hAnsi="Times New Roman" w:cs="Times New Roman"/>
                <w:color w:val="000000"/>
                <w:sz w:val="24"/>
                <w:szCs w:val="24"/>
              </w:rPr>
              <w:t>, робота «</w:t>
            </w:r>
            <w:proofErr w:type="spellStart"/>
            <w:r w:rsidRPr="00C3441E">
              <w:rPr>
                <w:rFonts w:ascii="Times New Roman" w:eastAsia="Calibri" w:hAnsi="Times New Roman" w:cs="Times New Roman"/>
                <w:color w:val="000000"/>
                <w:sz w:val="24"/>
                <w:szCs w:val="24"/>
              </w:rPr>
              <w:t>Школи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відповідального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батьківства</w:t>
            </w:r>
            <w:proofErr w:type="spellEnd"/>
            <w:r w:rsidRPr="00C3441E">
              <w:rPr>
                <w:rFonts w:ascii="Times New Roman" w:eastAsia="Calibri" w:hAnsi="Times New Roman" w:cs="Times New Roman"/>
                <w:color w:val="000000"/>
                <w:sz w:val="24"/>
                <w:szCs w:val="24"/>
              </w:rPr>
              <w:t>»</w:t>
            </w:r>
          </w:p>
        </w:tc>
        <w:tc>
          <w:tcPr>
            <w:tcW w:w="1276" w:type="dxa"/>
          </w:tcPr>
          <w:p w14:paraId="2DC3F7BC" w14:textId="77777777" w:rsidR="00C3441E" w:rsidRPr="00C3441E" w:rsidRDefault="00C3441E" w:rsidP="00C3441E">
            <w:pPr>
              <w:spacing w:before="0" w:after="0" w:line="240" w:lineRule="auto"/>
              <w:jc w:val="center"/>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2021-2025</w:t>
            </w:r>
          </w:p>
        </w:tc>
        <w:tc>
          <w:tcPr>
            <w:tcW w:w="1842" w:type="dxa"/>
          </w:tcPr>
          <w:p w14:paraId="5203A51D" w14:textId="77777777" w:rsidR="00C3441E" w:rsidRPr="00C3441E" w:rsidRDefault="00C3441E" w:rsidP="00C3441E">
            <w:pPr>
              <w:spacing w:before="0" w:after="0" w:line="240" w:lineRule="auto"/>
              <w:rPr>
                <w:rFonts w:ascii="Times New Roman" w:eastAsia="Calibri" w:hAnsi="Times New Roman" w:cs="Times New Roman"/>
                <w:color w:val="000000"/>
                <w:sz w:val="24"/>
                <w:szCs w:val="24"/>
                <w:lang w:eastAsia="ru-RU"/>
              </w:rPr>
            </w:pPr>
            <w:proofErr w:type="spellStart"/>
            <w:r w:rsidRPr="00C3441E">
              <w:rPr>
                <w:rFonts w:ascii="Times New Roman" w:eastAsia="Calibri" w:hAnsi="Times New Roman" w:cs="Times New Roman"/>
                <w:color w:val="000000"/>
                <w:sz w:val="24"/>
                <w:szCs w:val="24"/>
                <w:lang w:eastAsia="ru-RU"/>
              </w:rPr>
              <w:t>Виконавчий</w:t>
            </w:r>
            <w:proofErr w:type="spellEnd"/>
            <w:r w:rsidRPr="00C3441E">
              <w:rPr>
                <w:rFonts w:ascii="Times New Roman" w:eastAsia="Calibri" w:hAnsi="Times New Roman" w:cs="Times New Roman"/>
                <w:color w:val="000000"/>
                <w:sz w:val="24"/>
                <w:szCs w:val="24"/>
                <w:lang w:eastAsia="ru-RU"/>
              </w:rPr>
              <w:t xml:space="preserve"> </w:t>
            </w:r>
            <w:proofErr w:type="spellStart"/>
            <w:r w:rsidRPr="00C3441E">
              <w:rPr>
                <w:rFonts w:ascii="Times New Roman" w:eastAsia="Calibri" w:hAnsi="Times New Roman" w:cs="Times New Roman"/>
                <w:color w:val="000000"/>
                <w:sz w:val="24"/>
                <w:szCs w:val="24"/>
                <w:lang w:eastAsia="ru-RU"/>
              </w:rPr>
              <w:t>комітет</w:t>
            </w:r>
            <w:proofErr w:type="spellEnd"/>
          </w:p>
        </w:tc>
        <w:tc>
          <w:tcPr>
            <w:tcW w:w="709" w:type="dxa"/>
          </w:tcPr>
          <w:p w14:paraId="70E21DC0"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w:t>
            </w:r>
          </w:p>
        </w:tc>
        <w:tc>
          <w:tcPr>
            <w:tcW w:w="851" w:type="dxa"/>
          </w:tcPr>
          <w:p w14:paraId="2D9C553F"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850" w:type="dxa"/>
          </w:tcPr>
          <w:p w14:paraId="617F2D86"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851" w:type="dxa"/>
          </w:tcPr>
          <w:p w14:paraId="67024D23"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850" w:type="dxa"/>
          </w:tcPr>
          <w:p w14:paraId="5E56214A"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709" w:type="dxa"/>
          </w:tcPr>
          <w:p w14:paraId="2947EB1A"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4,0</w:t>
            </w:r>
          </w:p>
        </w:tc>
        <w:tc>
          <w:tcPr>
            <w:tcW w:w="1843" w:type="dxa"/>
          </w:tcPr>
          <w:p w14:paraId="47130868"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Підвищення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ролі</w:t>
            </w:r>
            <w:proofErr w:type="spellEnd"/>
            <w:r w:rsidRPr="00C3441E">
              <w:rPr>
                <w:rFonts w:ascii="Times New Roman" w:eastAsia="Calibri" w:hAnsi="Times New Roman" w:cs="Times New Roman"/>
                <w:color w:val="000000"/>
                <w:sz w:val="24"/>
                <w:szCs w:val="24"/>
              </w:rPr>
              <w:t xml:space="preserve"> батька у </w:t>
            </w:r>
            <w:proofErr w:type="spellStart"/>
            <w:r w:rsidRPr="00C3441E">
              <w:rPr>
                <w:rFonts w:ascii="Times New Roman" w:eastAsia="Calibri" w:hAnsi="Times New Roman" w:cs="Times New Roman"/>
                <w:color w:val="000000"/>
                <w:sz w:val="24"/>
                <w:szCs w:val="24"/>
              </w:rPr>
              <w:t>вихованні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дітей</w:t>
            </w:r>
            <w:proofErr w:type="spellEnd"/>
          </w:p>
          <w:p w14:paraId="40364DF4"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
        </w:tc>
      </w:tr>
      <w:tr w:rsidR="00C3441E" w:rsidRPr="00C3441E" w14:paraId="4B5488BF" w14:textId="77777777" w:rsidTr="00FD08A6">
        <w:trPr>
          <w:jc w:val="center"/>
        </w:trPr>
        <w:tc>
          <w:tcPr>
            <w:tcW w:w="562" w:type="dxa"/>
            <w:vMerge/>
          </w:tcPr>
          <w:p w14:paraId="48555FD1"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0E49BF8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3E4649E8"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1.4.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лекцій</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сімей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планують</w:t>
            </w:r>
            <w:proofErr w:type="spellEnd"/>
            <w:r w:rsidRPr="00C3441E">
              <w:rPr>
                <w:rFonts w:ascii="Times New Roman" w:eastAsia="Calibri" w:hAnsi="Times New Roman" w:cs="Times New Roman"/>
                <w:sz w:val="24"/>
                <w:szCs w:val="24"/>
              </w:rPr>
              <w:t xml:space="preserve"> стати батьками</w:t>
            </w:r>
          </w:p>
        </w:tc>
        <w:tc>
          <w:tcPr>
            <w:tcW w:w="1276" w:type="dxa"/>
          </w:tcPr>
          <w:p w14:paraId="298E2046"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4C78F2D9"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lastRenderedPageBreak/>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57094B5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0,00</w:t>
            </w:r>
          </w:p>
        </w:tc>
        <w:tc>
          <w:tcPr>
            <w:tcW w:w="851" w:type="dxa"/>
          </w:tcPr>
          <w:p w14:paraId="1A9D3B8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D007BF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36A14E4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544206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19BF4E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570DE69A"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Times New Roman" w:hAnsi="Times New Roman" w:cs="Times New Roman"/>
                <w:color w:val="000000"/>
                <w:sz w:val="24"/>
                <w:szCs w:val="24"/>
              </w:rPr>
              <w:t>Підготовка</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молоді</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подружнього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життя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lastRenderedPageBreak/>
              <w:t>народження</w:t>
            </w:r>
            <w:proofErr w:type="spellEnd"/>
            <w:r w:rsidRPr="00C3441E">
              <w:rPr>
                <w:rFonts w:ascii="Times New Roman" w:eastAsia="Times New Roman" w:hAnsi="Times New Roman" w:cs="Times New Roman"/>
                <w:color w:val="000000"/>
                <w:sz w:val="24"/>
                <w:szCs w:val="24"/>
              </w:rPr>
              <w:t xml:space="preserve"> і </w:t>
            </w:r>
            <w:proofErr w:type="spellStart"/>
            <w:r w:rsidRPr="00C3441E">
              <w:rPr>
                <w:rFonts w:ascii="Times New Roman" w:eastAsia="Times New Roman" w:hAnsi="Times New Roman" w:cs="Times New Roman"/>
                <w:color w:val="000000"/>
                <w:sz w:val="24"/>
                <w:szCs w:val="24"/>
              </w:rPr>
              <w:t>виховання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бажаних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r w:rsidRPr="00C3441E">
              <w:rPr>
                <w:rFonts w:ascii="Times New Roman" w:eastAsia="Times New Roman" w:hAnsi="Times New Roman" w:cs="Times New Roman"/>
                <w:color w:val="000000"/>
                <w:sz w:val="24"/>
                <w:szCs w:val="24"/>
              </w:rPr>
              <w:t xml:space="preserve"> у </w:t>
            </w:r>
            <w:proofErr w:type="spellStart"/>
            <w:r w:rsidRPr="00C3441E">
              <w:rPr>
                <w:rFonts w:ascii="Times New Roman" w:eastAsia="Times New Roman" w:hAnsi="Times New Roman" w:cs="Times New Roman"/>
                <w:color w:val="000000"/>
                <w:sz w:val="24"/>
                <w:szCs w:val="24"/>
              </w:rPr>
              <w:t>сім'ях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підготовка</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подружжя</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майбутнього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батьківства</w:t>
            </w:r>
            <w:proofErr w:type="spellEnd"/>
            <w:r w:rsidRPr="00C3441E">
              <w:rPr>
                <w:rFonts w:ascii="Times New Roman" w:eastAsia="Times New Roman" w:hAnsi="Times New Roman" w:cs="Times New Roman"/>
                <w:color w:val="000000"/>
                <w:sz w:val="24"/>
                <w:szCs w:val="24"/>
              </w:rPr>
              <w:t xml:space="preserve"> та </w:t>
            </w:r>
            <w:proofErr w:type="spellStart"/>
            <w:r w:rsidRPr="00C3441E">
              <w:rPr>
                <w:rFonts w:ascii="Times New Roman" w:eastAsia="Times New Roman" w:hAnsi="Times New Roman" w:cs="Times New Roman"/>
                <w:color w:val="000000"/>
                <w:sz w:val="24"/>
                <w:szCs w:val="24"/>
              </w:rPr>
              <w:t>відповідального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батьківства</w:t>
            </w:r>
            <w:proofErr w:type="spellEnd"/>
            <w:r w:rsidRPr="00C3441E">
              <w:rPr>
                <w:rFonts w:ascii="Times New Roman" w:eastAsia="Times New Roman" w:hAnsi="Times New Roman" w:cs="Times New Roman"/>
                <w:color w:val="000000"/>
                <w:sz w:val="24"/>
                <w:szCs w:val="24"/>
              </w:rPr>
              <w:t xml:space="preserve"> у </w:t>
            </w:r>
            <w:proofErr w:type="spellStart"/>
            <w:r w:rsidRPr="00C3441E">
              <w:rPr>
                <w:rFonts w:ascii="Times New Roman" w:eastAsia="Times New Roman" w:hAnsi="Times New Roman" w:cs="Times New Roman"/>
                <w:color w:val="000000"/>
                <w:sz w:val="24"/>
                <w:szCs w:val="24"/>
              </w:rPr>
              <w:t>вихованні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p>
        </w:tc>
      </w:tr>
      <w:tr w:rsidR="00C3441E" w:rsidRPr="00C3441E" w14:paraId="4AA00BCD" w14:textId="77777777" w:rsidTr="00FD08A6">
        <w:trPr>
          <w:jc w:val="center"/>
        </w:trPr>
        <w:tc>
          <w:tcPr>
            <w:tcW w:w="562" w:type="dxa"/>
            <w:vMerge/>
          </w:tcPr>
          <w:p w14:paraId="050EF4C9"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29D17DF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64DB2AE0"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3.3. </w:t>
            </w:r>
            <w:proofErr w:type="spellStart"/>
            <w:r w:rsidRPr="00C3441E">
              <w:rPr>
                <w:rFonts w:ascii="Times New Roman" w:eastAsia="Calibri" w:hAnsi="Times New Roman" w:cs="Times New Roman"/>
                <w:sz w:val="24"/>
                <w:szCs w:val="24"/>
              </w:rPr>
              <w:t>Інформаційні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кампанії</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питань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розподілу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сімейних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обов’язків</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відповідальності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жінками</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чоловіками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виховання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дитини</w:t>
            </w:r>
            <w:proofErr w:type="spellEnd"/>
            <w:r w:rsidRPr="00C3441E">
              <w:rPr>
                <w:rFonts w:ascii="Times New Roman" w:eastAsia="Calibri" w:hAnsi="Times New Roman" w:cs="Times New Roman"/>
                <w:sz w:val="24"/>
                <w:szCs w:val="24"/>
              </w:rPr>
              <w:t xml:space="preserve"> через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різноманітних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w:t>
            </w:r>
          </w:p>
        </w:tc>
        <w:tc>
          <w:tcPr>
            <w:tcW w:w="1276" w:type="dxa"/>
          </w:tcPr>
          <w:p w14:paraId="4708B6A8"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454185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1937464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78900F3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49A4DA1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544FA33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0E3515F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2597E21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w:t>
            </w:r>
          </w:p>
        </w:tc>
        <w:tc>
          <w:tcPr>
            <w:tcW w:w="1843" w:type="dxa"/>
          </w:tcPr>
          <w:p w14:paraId="4ECA86BE"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Times New Roman" w:hAnsi="Times New Roman" w:cs="Times New Roman"/>
                <w:color w:val="000000"/>
                <w:sz w:val="24"/>
                <w:szCs w:val="24"/>
              </w:rPr>
              <w:t>Підвищення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рівня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обізнаності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учнівської</w:t>
            </w:r>
            <w:proofErr w:type="spellEnd"/>
            <w:r w:rsidRPr="00C3441E">
              <w:rPr>
                <w:rFonts w:ascii="Times New Roman" w:eastAsia="Times New Roman" w:hAnsi="Times New Roman" w:cs="Times New Roman"/>
                <w:color w:val="000000"/>
                <w:sz w:val="24"/>
                <w:szCs w:val="24"/>
              </w:rPr>
              <w:t xml:space="preserve"> та </w:t>
            </w:r>
            <w:proofErr w:type="spellStart"/>
            <w:r w:rsidRPr="00C3441E">
              <w:rPr>
                <w:rFonts w:ascii="Times New Roman" w:eastAsia="Times New Roman" w:hAnsi="Times New Roman" w:cs="Times New Roman"/>
                <w:color w:val="000000"/>
                <w:sz w:val="24"/>
                <w:szCs w:val="24"/>
              </w:rPr>
              <w:t>студентської</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молоді</w:t>
            </w:r>
            <w:proofErr w:type="spellEnd"/>
          </w:p>
        </w:tc>
      </w:tr>
      <w:tr w:rsidR="00C3441E" w:rsidRPr="00C3441E" w14:paraId="1688D389" w14:textId="77777777" w:rsidTr="00FD08A6">
        <w:trPr>
          <w:jc w:val="center"/>
        </w:trPr>
        <w:tc>
          <w:tcPr>
            <w:tcW w:w="562" w:type="dxa"/>
            <w:vMerge/>
          </w:tcPr>
          <w:p w14:paraId="78F19D13"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6823C76E"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3FA6A599"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1.4.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Times New Roman" w:hAnsi="Times New Roman" w:cs="Times New Roman"/>
                <w:bCs/>
                <w:sz w:val="24"/>
                <w:szCs w:val="24"/>
                <w:lang w:eastAsia="ru-RU"/>
              </w:rPr>
              <w:t>видачі</w:t>
            </w:r>
            <w:proofErr w:type="spellEnd"/>
            <w:r w:rsidRPr="00C3441E">
              <w:rPr>
                <w:rFonts w:ascii="Times New Roman" w:eastAsia="Times New Roman" w:hAnsi="Times New Roman" w:cs="Times New Roman"/>
                <w:bCs/>
                <w:sz w:val="24"/>
                <w:szCs w:val="24"/>
                <w:lang w:eastAsia="ru-RU"/>
              </w:rPr>
              <w:t xml:space="preserve"> </w:t>
            </w:r>
            <w:proofErr w:type="spellStart"/>
            <w:r w:rsidRPr="00C3441E">
              <w:rPr>
                <w:rFonts w:ascii="Times New Roman" w:eastAsia="Times New Roman" w:hAnsi="Times New Roman" w:cs="Times New Roman"/>
                <w:bCs/>
                <w:sz w:val="24"/>
                <w:szCs w:val="24"/>
                <w:lang w:eastAsia="ru-RU"/>
              </w:rPr>
              <w:t>посвідчень</w:t>
            </w:r>
            <w:proofErr w:type="spellEnd"/>
            <w:r w:rsidRPr="00C3441E">
              <w:rPr>
                <w:rFonts w:ascii="Times New Roman" w:eastAsia="Times New Roman" w:hAnsi="Times New Roman" w:cs="Times New Roman"/>
                <w:bCs/>
                <w:sz w:val="24"/>
                <w:szCs w:val="24"/>
                <w:lang w:eastAsia="ru-RU"/>
              </w:rPr>
              <w:t xml:space="preserve"> батькам </w:t>
            </w:r>
            <w:proofErr w:type="spellStart"/>
            <w:r w:rsidRPr="00C3441E">
              <w:rPr>
                <w:rFonts w:ascii="Times New Roman" w:eastAsia="Times New Roman" w:hAnsi="Times New Roman" w:cs="Times New Roman"/>
                <w:bCs/>
                <w:sz w:val="24"/>
                <w:szCs w:val="24"/>
                <w:lang w:eastAsia="ru-RU"/>
              </w:rPr>
              <w:t>багатодітної</w:t>
            </w:r>
            <w:proofErr w:type="spellEnd"/>
            <w:r w:rsidRPr="00C3441E">
              <w:rPr>
                <w:rFonts w:ascii="Times New Roman" w:eastAsia="Times New Roman" w:hAnsi="Times New Roman" w:cs="Times New Roman"/>
                <w:bCs/>
                <w:sz w:val="24"/>
                <w:szCs w:val="24"/>
                <w:lang w:eastAsia="ru-RU"/>
              </w:rPr>
              <w:t xml:space="preserve"> </w:t>
            </w:r>
            <w:proofErr w:type="spellStart"/>
            <w:r w:rsidRPr="00C3441E">
              <w:rPr>
                <w:rFonts w:ascii="Times New Roman" w:eastAsia="Times New Roman" w:hAnsi="Times New Roman" w:cs="Times New Roman"/>
                <w:bCs/>
                <w:sz w:val="24"/>
                <w:szCs w:val="24"/>
                <w:lang w:eastAsia="ru-RU"/>
              </w:rPr>
              <w:t>сім’ї</w:t>
            </w:r>
            <w:proofErr w:type="spellEnd"/>
            <w:r w:rsidRPr="00C3441E">
              <w:rPr>
                <w:rFonts w:ascii="Times New Roman" w:eastAsia="Times New Roman" w:hAnsi="Times New Roman" w:cs="Times New Roman"/>
                <w:bCs/>
                <w:sz w:val="24"/>
                <w:szCs w:val="24"/>
                <w:lang w:eastAsia="ru-RU"/>
              </w:rPr>
              <w:t xml:space="preserve"> та </w:t>
            </w:r>
            <w:proofErr w:type="spellStart"/>
            <w:r w:rsidRPr="00C3441E">
              <w:rPr>
                <w:rFonts w:ascii="Times New Roman" w:eastAsia="Times New Roman" w:hAnsi="Times New Roman" w:cs="Times New Roman"/>
                <w:bCs/>
                <w:sz w:val="24"/>
                <w:szCs w:val="24"/>
                <w:lang w:eastAsia="ru-RU"/>
              </w:rPr>
              <w:t>дитини</w:t>
            </w:r>
            <w:proofErr w:type="spellEnd"/>
            <w:r w:rsidRPr="00C3441E">
              <w:rPr>
                <w:rFonts w:ascii="Times New Roman" w:eastAsia="Times New Roman" w:hAnsi="Times New Roman" w:cs="Times New Roman"/>
                <w:bCs/>
                <w:sz w:val="24"/>
                <w:szCs w:val="24"/>
                <w:lang w:eastAsia="ru-RU"/>
              </w:rPr>
              <w:t xml:space="preserve"> з </w:t>
            </w:r>
            <w:proofErr w:type="spellStart"/>
            <w:r w:rsidRPr="00C3441E">
              <w:rPr>
                <w:rFonts w:ascii="Times New Roman" w:eastAsia="Times New Roman" w:hAnsi="Times New Roman" w:cs="Times New Roman"/>
                <w:bCs/>
                <w:sz w:val="24"/>
                <w:szCs w:val="24"/>
                <w:lang w:eastAsia="ru-RU"/>
              </w:rPr>
              <w:t>багатодітної</w:t>
            </w:r>
            <w:proofErr w:type="spellEnd"/>
            <w:r w:rsidRPr="00C3441E">
              <w:rPr>
                <w:rFonts w:ascii="Times New Roman" w:eastAsia="Times New Roman" w:hAnsi="Times New Roman" w:cs="Times New Roman"/>
                <w:bCs/>
                <w:sz w:val="24"/>
                <w:szCs w:val="24"/>
                <w:lang w:eastAsia="ru-RU"/>
              </w:rPr>
              <w:t xml:space="preserve"> </w:t>
            </w:r>
            <w:proofErr w:type="spellStart"/>
            <w:r w:rsidRPr="00C3441E">
              <w:rPr>
                <w:rFonts w:ascii="Times New Roman" w:eastAsia="Times New Roman" w:hAnsi="Times New Roman" w:cs="Times New Roman"/>
                <w:bCs/>
                <w:sz w:val="24"/>
                <w:szCs w:val="24"/>
                <w:lang w:eastAsia="ru-RU"/>
              </w:rPr>
              <w:t>сім’ї</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отримання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пільг</w:t>
            </w:r>
            <w:proofErr w:type="spellEnd"/>
          </w:p>
        </w:tc>
        <w:tc>
          <w:tcPr>
            <w:tcW w:w="1276" w:type="dxa"/>
          </w:tcPr>
          <w:p w14:paraId="772BA1DD"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5FED9FD5"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виконкому</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відділ</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адміністративних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p>
        </w:tc>
        <w:tc>
          <w:tcPr>
            <w:tcW w:w="709" w:type="dxa"/>
          </w:tcPr>
          <w:p w14:paraId="3A1994A8" w14:textId="7326F231"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noProof/>
                <w:sz w:val="24"/>
                <w:szCs w:val="24"/>
              </w:rPr>
              <w:drawing>
                <wp:inline distT="0" distB="0" distL="0" distR="0" wp14:anchorId="4AC0324E" wp14:editId="0C0D3E98">
                  <wp:extent cx="5940425" cy="2838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283845"/>
                          </a:xfrm>
                          <a:prstGeom prst="rect">
                            <a:avLst/>
                          </a:prstGeom>
                          <a:noFill/>
                          <a:ln>
                            <a:noFill/>
                          </a:ln>
                        </pic:spPr>
                      </pic:pic>
                    </a:graphicData>
                  </a:graphic>
                </wp:inline>
              </w:drawing>
            </w:r>
          </w:p>
        </w:tc>
        <w:tc>
          <w:tcPr>
            <w:tcW w:w="851" w:type="dxa"/>
          </w:tcPr>
          <w:p w14:paraId="0268C88D" w14:textId="396C08CA"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noProof/>
                <w:sz w:val="24"/>
                <w:szCs w:val="24"/>
              </w:rPr>
              <w:drawing>
                <wp:inline distT="0" distB="0" distL="0" distR="0" wp14:anchorId="4A56B9DF" wp14:editId="4D2C5956">
                  <wp:extent cx="5940425" cy="2838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283845"/>
                          </a:xfrm>
                          <a:prstGeom prst="rect">
                            <a:avLst/>
                          </a:prstGeom>
                          <a:noFill/>
                          <a:ln>
                            <a:noFill/>
                          </a:ln>
                        </pic:spPr>
                      </pic:pic>
                    </a:graphicData>
                  </a:graphic>
                </wp:inline>
              </w:drawing>
            </w:r>
          </w:p>
        </w:tc>
        <w:tc>
          <w:tcPr>
            <w:tcW w:w="850" w:type="dxa"/>
          </w:tcPr>
          <w:p w14:paraId="08E282B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74BCA65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0446CAA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2AD9AFC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1843" w:type="dxa"/>
          </w:tcPr>
          <w:p w14:paraId="7C384A57"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багатодітних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сімей</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дітей</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багатодітних</w:t>
            </w:r>
            <w:proofErr w:type="spellEnd"/>
            <w:r w:rsidRPr="00C3441E">
              <w:rPr>
                <w:rFonts w:ascii="Times New Roman" w:eastAsia="Calibri" w:hAnsi="Times New Roman" w:cs="Times New Roman"/>
                <w:sz w:val="24"/>
                <w:szCs w:val="24"/>
              </w:rPr>
              <w:t xml:space="preserve"> </w:t>
            </w:r>
            <w:proofErr w:type="spellStart"/>
            <w:proofErr w:type="gramStart"/>
            <w:r w:rsidRPr="00C3441E">
              <w:rPr>
                <w:rFonts w:ascii="Times New Roman" w:eastAsia="Calibri" w:hAnsi="Times New Roman" w:cs="Times New Roman"/>
                <w:sz w:val="24"/>
                <w:szCs w:val="24"/>
              </w:rPr>
              <w:t>сімей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відповідними</w:t>
            </w:r>
            <w:proofErr w:type="spellEnd"/>
            <w:proofErr w:type="gram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посвідченнями</w:t>
            </w:r>
            <w:proofErr w:type="spellEnd"/>
            <w:r w:rsidRPr="00C3441E">
              <w:rPr>
                <w:rFonts w:ascii="Times New Roman" w:eastAsia="Calibri" w:hAnsi="Times New Roman" w:cs="Times New Roman"/>
                <w:sz w:val="24"/>
                <w:szCs w:val="24"/>
              </w:rPr>
              <w:t xml:space="preserve"> на 100 %</w:t>
            </w:r>
          </w:p>
        </w:tc>
      </w:tr>
      <w:tr w:rsidR="00C3441E" w:rsidRPr="00C3441E" w14:paraId="5777A7BB" w14:textId="77777777" w:rsidTr="00FD08A6">
        <w:trPr>
          <w:jc w:val="center"/>
        </w:trPr>
        <w:tc>
          <w:tcPr>
            <w:tcW w:w="562" w:type="dxa"/>
            <w:vMerge/>
          </w:tcPr>
          <w:p w14:paraId="1A27DFDA"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06C360B3"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106176D7"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1.6.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до Дня святого </w:t>
            </w:r>
            <w:proofErr w:type="spellStart"/>
            <w:r w:rsidRPr="00C3441E">
              <w:rPr>
                <w:rFonts w:ascii="Times New Roman" w:eastAsia="Calibri" w:hAnsi="Times New Roman" w:cs="Times New Roman"/>
                <w:sz w:val="24"/>
                <w:szCs w:val="24"/>
              </w:rPr>
              <w:t>Миколая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Новорічних</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Різдвяних</w:t>
            </w:r>
            <w:proofErr w:type="spellEnd"/>
            <w:r w:rsidRPr="00C3441E">
              <w:rPr>
                <w:rFonts w:ascii="Times New Roman" w:eastAsia="Calibri" w:hAnsi="Times New Roman" w:cs="Times New Roman"/>
                <w:sz w:val="24"/>
                <w:szCs w:val="24"/>
              </w:rPr>
              <w:t xml:space="preserve"> свят з </w:t>
            </w:r>
            <w:proofErr w:type="spellStart"/>
            <w:r w:rsidRPr="00C3441E">
              <w:rPr>
                <w:rFonts w:ascii="Times New Roman" w:eastAsia="Calibri" w:hAnsi="Times New Roman" w:cs="Times New Roman"/>
                <w:sz w:val="24"/>
                <w:szCs w:val="24"/>
              </w:rPr>
              <w:t>врученням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подарунків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дітям</w:t>
            </w:r>
            <w:proofErr w:type="spellEnd"/>
            <w:r w:rsidRPr="00C3441E">
              <w:rPr>
                <w:rFonts w:ascii="Times New Roman" w:eastAsia="Calibri" w:hAnsi="Times New Roman" w:cs="Times New Roman"/>
                <w:sz w:val="24"/>
                <w:szCs w:val="24"/>
              </w:rPr>
              <w:t xml:space="preserve"> - сиротам та </w:t>
            </w:r>
            <w:proofErr w:type="spellStart"/>
            <w:r w:rsidRPr="00C3441E">
              <w:rPr>
                <w:rFonts w:ascii="Times New Roman" w:eastAsia="Calibri" w:hAnsi="Times New Roman" w:cs="Times New Roman"/>
                <w:sz w:val="24"/>
                <w:szCs w:val="24"/>
              </w:rPr>
              <w:t>дітям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позбавленим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батьківського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піклування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дітям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інвалідам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багатодітним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малозабезпеченим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обдарованій</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активній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молоді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інших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міських</w:t>
            </w:r>
            <w:proofErr w:type="spellEnd"/>
            <w:r w:rsidRPr="00C3441E">
              <w:rPr>
                <w:rFonts w:ascii="Times New Roman" w:eastAsia="Calibri" w:hAnsi="Times New Roman" w:cs="Times New Roman"/>
                <w:sz w:val="24"/>
                <w:szCs w:val="24"/>
              </w:rPr>
              <w:t xml:space="preserve"> свят.</w:t>
            </w:r>
          </w:p>
        </w:tc>
        <w:tc>
          <w:tcPr>
            <w:tcW w:w="1276" w:type="dxa"/>
          </w:tcPr>
          <w:p w14:paraId="0618D859"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2307154"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1778505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50,00</w:t>
            </w:r>
          </w:p>
        </w:tc>
        <w:tc>
          <w:tcPr>
            <w:tcW w:w="851" w:type="dxa"/>
          </w:tcPr>
          <w:p w14:paraId="7DAE4B7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60,00</w:t>
            </w:r>
          </w:p>
        </w:tc>
        <w:tc>
          <w:tcPr>
            <w:tcW w:w="850" w:type="dxa"/>
          </w:tcPr>
          <w:p w14:paraId="2291A70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65,00</w:t>
            </w:r>
          </w:p>
        </w:tc>
        <w:tc>
          <w:tcPr>
            <w:tcW w:w="851" w:type="dxa"/>
          </w:tcPr>
          <w:p w14:paraId="48C1F4E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75,00</w:t>
            </w:r>
          </w:p>
        </w:tc>
        <w:tc>
          <w:tcPr>
            <w:tcW w:w="850" w:type="dxa"/>
          </w:tcPr>
          <w:p w14:paraId="53DC828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80,00</w:t>
            </w:r>
          </w:p>
        </w:tc>
        <w:tc>
          <w:tcPr>
            <w:tcW w:w="709" w:type="dxa"/>
          </w:tcPr>
          <w:p w14:paraId="4D885B9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330,00</w:t>
            </w:r>
          </w:p>
        </w:tc>
        <w:tc>
          <w:tcPr>
            <w:tcW w:w="1843" w:type="dxa"/>
          </w:tcPr>
          <w:p w14:paraId="032FAFCB"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r w:rsidRPr="00C3441E">
              <w:rPr>
                <w:rFonts w:ascii="Times New Roman" w:eastAsia="Times New Roman" w:hAnsi="Times New Roman" w:cs="Times New Roman"/>
                <w:color w:val="000000"/>
                <w:sz w:val="24"/>
                <w:szCs w:val="24"/>
              </w:rPr>
              <w:t xml:space="preserve">Пропаганда </w:t>
            </w:r>
            <w:proofErr w:type="spellStart"/>
            <w:r w:rsidRPr="00C3441E">
              <w:rPr>
                <w:rFonts w:ascii="Times New Roman" w:eastAsia="Times New Roman" w:hAnsi="Times New Roman" w:cs="Times New Roman"/>
                <w:color w:val="000000"/>
                <w:sz w:val="24"/>
                <w:szCs w:val="24"/>
              </w:rPr>
              <w:t>національних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духовних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цінностей</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підтримка</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соціально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незахищених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p>
        </w:tc>
      </w:tr>
      <w:tr w:rsidR="00C3441E" w:rsidRPr="00C3441E" w14:paraId="0B7A80BE" w14:textId="77777777" w:rsidTr="00FD08A6">
        <w:trPr>
          <w:jc w:val="center"/>
        </w:trPr>
        <w:tc>
          <w:tcPr>
            <w:tcW w:w="562" w:type="dxa"/>
            <w:vMerge/>
          </w:tcPr>
          <w:p w14:paraId="246A987D"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2868BEF1"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571DA9F"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1.7.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до Дня </w:t>
            </w:r>
            <w:proofErr w:type="spellStart"/>
            <w:r w:rsidRPr="00C3441E">
              <w:rPr>
                <w:rFonts w:ascii="Times New Roman" w:eastAsia="Calibri" w:hAnsi="Times New Roman" w:cs="Times New Roman"/>
                <w:sz w:val="24"/>
                <w:szCs w:val="24"/>
              </w:rPr>
              <w:t>матері</w:t>
            </w:r>
            <w:proofErr w:type="spellEnd"/>
            <w:r w:rsidRPr="00C3441E">
              <w:rPr>
                <w:rFonts w:ascii="Times New Roman" w:eastAsia="Calibri" w:hAnsi="Times New Roman" w:cs="Times New Roman"/>
                <w:sz w:val="24"/>
                <w:szCs w:val="24"/>
              </w:rPr>
              <w:t xml:space="preserve">, </w:t>
            </w:r>
            <w:r w:rsidRPr="00C3441E">
              <w:rPr>
                <w:rFonts w:ascii="Times New Roman" w:eastAsia="Calibri" w:hAnsi="Times New Roman" w:cs="Times New Roman"/>
                <w:color w:val="000000"/>
                <w:sz w:val="24"/>
                <w:szCs w:val="24"/>
              </w:rPr>
              <w:t xml:space="preserve">Дня батька, Дня </w:t>
            </w:r>
            <w:proofErr w:type="spellStart"/>
            <w:r w:rsidRPr="00C3441E">
              <w:rPr>
                <w:rFonts w:ascii="Times New Roman" w:eastAsia="Calibri" w:hAnsi="Times New Roman" w:cs="Times New Roman"/>
                <w:color w:val="000000"/>
                <w:sz w:val="24"/>
                <w:szCs w:val="24"/>
              </w:rPr>
              <w:t>родин</w:t>
            </w:r>
            <w:r w:rsidRPr="00C3441E">
              <w:rPr>
                <w:rFonts w:ascii="Times New Roman" w:eastAsia="Calibri" w:hAnsi="Times New Roman" w:cs="Times New Roman"/>
                <w:sz w:val="24"/>
                <w:szCs w:val="24"/>
              </w:rPr>
              <w:t>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інших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календарних</w:t>
            </w:r>
            <w:proofErr w:type="spellEnd"/>
            <w:r w:rsidRPr="00C3441E">
              <w:rPr>
                <w:rFonts w:ascii="Times New Roman" w:eastAsia="Calibri" w:hAnsi="Times New Roman" w:cs="Times New Roman"/>
                <w:sz w:val="24"/>
                <w:szCs w:val="24"/>
              </w:rPr>
              <w:t xml:space="preserve"> дат, </w:t>
            </w:r>
            <w:proofErr w:type="spellStart"/>
            <w:r w:rsidRPr="00C3441E">
              <w:rPr>
                <w:rFonts w:ascii="Times New Roman" w:eastAsia="Calibri" w:hAnsi="Times New Roman" w:cs="Times New Roman"/>
                <w:sz w:val="24"/>
                <w:szCs w:val="24"/>
              </w:rPr>
              <w:t>організація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ігор</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конкурсів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концертів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кампаній</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інших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p>
        </w:tc>
        <w:tc>
          <w:tcPr>
            <w:tcW w:w="1276" w:type="dxa"/>
          </w:tcPr>
          <w:p w14:paraId="0BDCF303"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663671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Сіверський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t>виконавчий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комітет</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w:t>
            </w:r>
          </w:p>
        </w:tc>
        <w:tc>
          <w:tcPr>
            <w:tcW w:w="709" w:type="dxa"/>
          </w:tcPr>
          <w:p w14:paraId="1E77F07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A510E1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850" w:type="dxa"/>
          </w:tcPr>
          <w:p w14:paraId="1297B5F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851" w:type="dxa"/>
          </w:tcPr>
          <w:p w14:paraId="612DBF7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850" w:type="dxa"/>
          </w:tcPr>
          <w:p w14:paraId="3318260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709" w:type="dxa"/>
          </w:tcPr>
          <w:p w14:paraId="4077D1E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6,00</w:t>
            </w:r>
          </w:p>
        </w:tc>
        <w:tc>
          <w:tcPr>
            <w:tcW w:w="1843" w:type="dxa"/>
          </w:tcPr>
          <w:p w14:paraId="4FBC7252"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Calibri" w:hAnsi="Times New Roman" w:cs="Times New Roman"/>
                <w:sz w:val="24"/>
                <w:szCs w:val="24"/>
              </w:rPr>
              <w:t>Пропагування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сімейних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цінностей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підтримки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сім’ї</w:t>
            </w:r>
            <w:proofErr w:type="spellEnd"/>
          </w:p>
        </w:tc>
      </w:tr>
      <w:tr w:rsidR="00C3441E" w:rsidRPr="00C3441E" w14:paraId="21DBD61F" w14:textId="77777777" w:rsidTr="00FD08A6">
        <w:trPr>
          <w:jc w:val="center"/>
        </w:trPr>
        <w:tc>
          <w:tcPr>
            <w:tcW w:w="8500" w:type="dxa"/>
            <w:gridSpan w:val="5"/>
          </w:tcPr>
          <w:p w14:paraId="75A9C167" w14:textId="77777777" w:rsidR="00C3441E" w:rsidRPr="00C3441E" w:rsidRDefault="00C3441E" w:rsidP="00C3441E">
            <w:pPr>
              <w:spacing w:before="0" w:after="0" w:line="240" w:lineRule="auto"/>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1:</w:t>
            </w:r>
          </w:p>
        </w:tc>
        <w:tc>
          <w:tcPr>
            <w:tcW w:w="709" w:type="dxa"/>
          </w:tcPr>
          <w:p w14:paraId="0C6D7818"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51,0</w:t>
            </w:r>
          </w:p>
        </w:tc>
        <w:tc>
          <w:tcPr>
            <w:tcW w:w="851" w:type="dxa"/>
          </w:tcPr>
          <w:p w14:paraId="5EA4E4F1"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66,5</w:t>
            </w:r>
          </w:p>
        </w:tc>
        <w:tc>
          <w:tcPr>
            <w:tcW w:w="850" w:type="dxa"/>
          </w:tcPr>
          <w:p w14:paraId="76EFE28A"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71,5</w:t>
            </w:r>
          </w:p>
        </w:tc>
        <w:tc>
          <w:tcPr>
            <w:tcW w:w="851" w:type="dxa"/>
          </w:tcPr>
          <w:p w14:paraId="6BD2C509"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81,5</w:t>
            </w:r>
          </w:p>
        </w:tc>
        <w:tc>
          <w:tcPr>
            <w:tcW w:w="850" w:type="dxa"/>
          </w:tcPr>
          <w:p w14:paraId="0FDDE2AF"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86,5</w:t>
            </w:r>
          </w:p>
        </w:tc>
        <w:tc>
          <w:tcPr>
            <w:tcW w:w="2552" w:type="dxa"/>
            <w:gridSpan w:val="2"/>
          </w:tcPr>
          <w:p w14:paraId="4E4E032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b/>
                <w:bCs/>
                <w:sz w:val="24"/>
                <w:szCs w:val="24"/>
              </w:rPr>
              <w:t>357,0</w:t>
            </w:r>
          </w:p>
        </w:tc>
      </w:tr>
      <w:tr w:rsidR="00C3441E" w:rsidRPr="00C3441E" w14:paraId="09A3FEED" w14:textId="77777777" w:rsidTr="00FD08A6">
        <w:trPr>
          <w:jc w:val="center"/>
        </w:trPr>
        <w:tc>
          <w:tcPr>
            <w:tcW w:w="562" w:type="dxa"/>
            <w:vMerge w:val="restart"/>
          </w:tcPr>
          <w:p w14:paraId="09B22CC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2</w:t>
            </w:r>
          </w:p>
        </w:tc>
        <w:tc>
          <w:tcPr>
            <w:tcW w:w="1985" w:type="dxa"/>
            <w:vMerge w:val="restart"/>
          </w:tcPr>
          <w:p w14:paraId="136C3C50"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roofErr w:type="spellStart"/>
            <w:r w:rsidRPr="00C3441E">
              <w:rPr>
                <w:rFonts w:ascii="Times New Roman" w:eastAsia="Times New Roman" w:hAnsi="Times New Roman" w:cs="Times New Roman"/>
                <w:bCs/>
                <w:color w:val="000000"/>
                <w:sz w:val="24"/>
                <w:szCs w:val="24"/>
              </w:rPr>
              <w:t>Запобігання</w:t>
            </w:r>
            <w:proofErr w:type="spellEnd"/>
            <w:r w:rsidRPr="00C3441E">
              <w:rPr>
                <w:rFonts w:ascii="Times New Roman" w:eastAsia="Times New Roman" w:hAnsi="Times New Roman" w:cs="Times New Roman"/>
                <w:bCs/>
                <w:color w:val="000000"/>
                <w:sz w:val="24"/>
                <w:szCs w:val="24"/>
              </w:rPr>
              <w:t xml:space="preserve"> та </w:t>
            </w:r>
            <w:proofErr w:type="spellStart"/>
            <w:r w:rsidRPr="00C3441E">
              <w:rPr>
                <w:rFonts w:ascii="Times New Roman" w:eastAsia="Times New Roman" w:hAnsi="Times New Roman" w:cs="Times New Roman"/>
                <w:bCs/>
                <w:color w:val="000000"/>
                <w:sz w:val="24"/>
                <w:szCs w:val="24"/>
              </w:rPr>
              <w:t>протидія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домашньому</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насильству</w:t>
            </w:r>
            <w:proofErr w:type="spellEnd"/>
            <w:r w:rsidRPr="00C3441E">
              <w:rPr>
                <w:rFonts w:ascii="Times New Roman" w:eastAsia="Times New Roman" w:hAnsi="Times New Roman" w:cs="Times New Roman"/>
                <w:bCs/>
                <w:color w:val="000000"/>
                <w:sz w:val="24"/>
                <w:szCs w:val="24"/>
              </w:rPr>
              <w:t xml:space="preserve"> та </w:t>
            </w:r>
            <w:proofErr w:type="spellStart"/>
            <w:r w:rsidRPr="00C3441E">
              <w:rPr>
                <w:rFonts w:ascii="Times New Roman" w:eastAsia="Times New Roman" w:hAnsi="Times New Roman" w:cs="Times New Roman"/>
                <w:bCs/>
                <w:color w:val="000000"/>
                <w:sz w:val="24"/>
                <w:szCs w:val="24"/>
              </w:rPr>
              <w:t>насильству</w:t>
            </w:r>
            <w:proofErr w:type="spellEnd"/>
            <w:r w:rsidRPr="00C3441E">
              <w:rPr>
                <w:rFonts w:ascii="Times New Roman" w:eastAsia="Times New Roman" w:hAnsi="Times New Roman" w:cs="Times New Roman"/>
                <w:bCs/>
                <w:color w:val="000000"/>
                <w:sz w:val="24"/>
                <w:szCs w:val="24"/>
              </w:rPr>
              <w:t xml:space="preserve"> за </w:t>
            </w:r>
            <w:proofErr w:type="spellStart"/>
            <w:r w:rsidRPr="00C3441E">
              <w:rPr>
                <w:rFonts w:ascii="Times New Roman" w:eastAsia="Times New Roman" w:hAnsi="Times New Roman" w:cs="Times New Roman"/>
                <w:bCs/>
                <w:color w:val="000000"/>
                <w:sz w:val="24"/>
                <w:szCs w:val="24"/>
              </w:rPr>
              <w:t>ознакою</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статі</w:t>
            </w:r>
            <w:proofErr w:type="spellEnd"/>
          </w:p>
        </w:tc>
        <w:tc>
          <w:tcPr>
            <w:tcW w:w="2835" w:type="dxa"/>
          </w:tcPr>
          <w:p w14:paraId="3A528C20"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2.1.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інформаційно-просвітницьких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домашньому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та/</w:t>
            </w:r>
            <w:proofErr w:type="spellStart"/>
            <w:r w:rsidRPr="00C3441E">
              <w:rPr>
                <w:rFonts w:ascii="Times New Roman" w:eastAsia="Calibri" w:hAnsi="Times New Roman" w:cs="Times New Roman"/>
                <w:sz w:val="24"/>
                <w:szCs w:val="24"/>
              </w:rPr>
              <w:t>або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за </w:t>
            </w:r>
            <w:proofErr w:type="spellStart"/>
            <w:r w:rsidRPr="00C3441E">
              <w:rPr>
                <w:rFonts w:ascii="Times New Roman" w:eastAsia="Calibri" w:hAnsi="Times New Roman" w:cs="Times New Roman"/>
                <w:sz w:val="24"/>
                <w:szCs w:val="24"/>
              </w:rPr>
              <w:t>ознакою</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статі</w:t>
            </w:r>
            <w:proofErr w:type="spellEnd"/>
            <w:r w:rsidRPr="00C3441E">
              <w:rPr>
                <w:rFonts w:ascii="Times New Roman" w:eastAsia="Calibri" w:hAnsi="Times New Roman" w:cs="Times New Roman"/>
                <w:sz w:val="24"/>
                <w:szCs w:val="24"/>
              </w:rPr>
              <w:t xml:space="preserve"> в закладах </w:t>
            </w:r>
            <w:proofErr w:type="spellStart"/>
            <w:r w:rsidRPr="00C3441E">
              <w:rPr>
                <w:rFonts w:ascii="Times New Roman" w:eastAsia="Calibri" w:hAnsi="Times New Roman" w:cs="Times New Roman"/>
                <w:sz w:val="24"/>
                <w:szCs w:val="24"/>
              </w:rPr>
              <w:t>освіти</w:t>
            </w:r>
            <w:proofErr w:type="spellEnd"/>
            <w:r w:rsidRPr="00C3441E">
              <w:rPr>
                <w:rFonts w:ascii="Times New Roman" w:eastAsia="Calibri" w:hAnsi="Times New Roman" w:cs="Times New Roman"/>
                <w:sz w:val="24"/>
                <w:szCs w:val="24"/>
              </w:rPr>
              <w:t xml:space="preserve">, закладах </w:t>
            </w:r>
            <w:proofErr w:type="spellStart"/>
            <w:r w:rsidRPr="00C3441E">
              <w:rPr>
                <w:rFonts w:ascii="Times New Roman" w:eastAsia="Calibri" w:hAnsi="Times New Roman" w:cs="Times New Roman"/>
                <w:sz w:val="24"/>
                <w:szCs w:val="24"/>
              </w:rPr>
              <w:t>охорони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здоров’я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структурних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підрозділах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міської</w:t>
            </w:r>
            <w:proofErr w:type="spellEnd"/>
            <w:r w:rsidRPr="00C3441E">
              <w:rPr>
                <w:rFonts w:ascii="Times New Roman" w:eastAsia="Calibri" w:hAnsi="Times New Roman" w:cs="Times New Roman"/>
                <w:sz w:val="24"/>
                <w:szCs w:val="24"/>
              </w:rPr>
              <w:t xml:space="preserve"> ради та в </w:t>
            </w:r>
            <w:proofErr w:type="spellStart"/>
            <w:r w:rsidRPr="00C3441E">
              <w:rPr>
                <w:rFonts w:ascii="Times New Roman" w:eastAsia="Calibri" w:hAnsi="Times New Roman" w:cs="Times New Roman"/>
                <w:sz w:val="24"/>
                <w:szCs w:val="24"/>
              </w:rPr>
              <w:t>громадських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місцях</w:t>
            </w:r>
            <w:proofErr w:type="spellEnd"/>
          </w:p>
        </w:tc>
        <w:tc>
          <w:tcPr>
            <w:tcW w:w="1276" w:type="dxa"/>
          </w:tcPr>
          <w:p w14:paraId="0BD670E9"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CB6407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виконкому</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w:t>
            </w:r>
          </w:p>
        </w:tc>
        <w:tc>
          <w:tcPr>
            <w:tcW w:w="709" w:type="dxa"/>
          </w:tcPr>
          <w:p w14:paraId="36D4A47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16B67E1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7210F54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1" w:type="dxa"/>
          </w:tcPr>
          <w:p w14:paraId="0F9F71D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72DF7AC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709" w:type="dxa"/>
          </w:tcPr>
          <w:p w14:paraId="02771D0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13,00</w:t>
            </w:r>
          </w:p>
        </w:tc>
        <w:tc>
          <w:tcPr>
            <w:tcW w:w="1843" w:type="dxa"/>
          </w:tcPr>
          <w:p w14:paraId="2EA1A0D6"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проінформованості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про </w:t>
            </w:r>
            <w:proofErr w:type="spellStart"/>
            <w:r w:rsidRPr="00C3441E">
              <w:rPr>
                <w:rFonts w:ascii="Times New Roman" w:eastAsia="Calibri" w:hAnsi="Times New Roman" w:cs="Times New Roman"/>
                <w:sz w:val="24"/>
                <w:szCs w:val="24"/>
              </w:rPr>
              <w:t>форми</w:t>
            </w:r>
            <w:proofErr w:type="spellEnd"/>
            <w:r w:rsidRPr="00C3441E">
              <w:rPr>
                <w:rFonts w:ascii="Times New Roman" w:eastAsia="Calibri" w:hAnsi="Times New Roman" w:cs="Times New Roman"/>
                <w:sz w:val="24"/>
                <w:szCs w:val="24"/>
              </w:rPr>
              <w:t xml:space="preserve">, прояви, причини та </w:t>
            </w:r>
            <w:proofErr w:type="spellStart"/>
            <w:r w:rsidRPr="00C3441E">
              <w:rPr>
                <w:rFonts w:ascii="Times New Roman" w:eastAsia="Calibri" w:hAnsi="Times New Roman" w:cs="Times New Roman"/>
                <w:sz w:val="24"/>
                <w:szCs w:val="24"/>
              </w:rPr>
              <w:t>наслідки</w:t>
            </w:r>
            <w:proofErr w:type="spellEnd"/>
            <w:r w:rsidRPr="00C3441E">
              <w:rPr>
                <w:rFonts w:ascii="Times New Roman" w:eastAsia="Calibri" w:hAnsi="Times New Roman" w:cs="Times New Roman"/>
                <w:sz w:val="24"/>
                <w:szCs w:val="24"/>
              </w:rPr>
              <w:t xml:space="preserve"> до-</w:t>
            </w:r>
            <w:proofErr w:type="spellStart"/>
            <w:r w:rsidRPr="00C3441E">
              <w:rPr>
                <w:rFonts w:ascii="Times New Roman" w:eastAsia="Calibri" w:hAnsi="Times New Roman" w:cs="Times New Roman"/>
                <w:sz w:val="24"/>
                <w:szCs w:val="24"/>
              </w:rPr>
              <w:t>машнього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насильства</w:t>
            </w:r>
            <w:proofErr w:type="spellEnd"/>
            <w:r w:rsidRPr="00C3441E">
              <w:rPr>
                <w:rFonts w:ascii="Times New Roman" w:eastAsia="Calibri" w:hAnsi="Times New Roman" w:cs="Times New Roman"/>
                <w:sz w:val="24"/>
                <w:szCs w:val="24"/>
              </w:rPr>
              <w:t xml:space="preserve">; прав,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можливості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отримання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послуг</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якими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можна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скористатися</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випадку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вчинення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формування</w:t>
            </w:r>
            <w:proofErr w:type="spellEnd"/>
            <w:r w:rsidRPr="00C3441E">
              <w:rPr>
                <w:rFonts w:ascii="Times New Roman" w:eastAsia="Calibri" w:hAnsi="Times New Roman" w:cs="Times New Roman"/>
                <w:sz w:val="24"/>
                <w:szCs w:val="24"/>
              </w:rPr>
              <w:t xml:space="preserve"> нетерпимого </w:t>
            </w:r>
            <w:proofErr w:type="spellStart"/>
            <w:r w:rsidRPr="00C3441E">
              <w:rPr>
                <w:rFonts w:ascii="Times New Roman" w:eastAsia="Calibri" w:hAnsi="Times New Roman" w:cs="Times New Roman"/>
                <w:sz w:val="24"/>
                <w:szCs w:val="24"/>
              </w:rPr>
              <w:t>ставлення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громадян</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насильницької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моделі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поведінки</w:t>
            </w:r>
            <w:proofErr w:type="spellEnd"/>
          </w:p>
        </w:tc>
      </w:tr>
      <w:tr w:rsidR="00C3441E" w:rsidRPr="00C3441E" w14:paraId="1463BA8A" w14:textId="77777777" w:rsidTr="00FD08A6">
        <w:trPr>
          <w:jc w:val="center"/>
        </w:trPr>
        <w:tc>
          <w:tcPr>
            <w:tcW w:w="562" w:type="dxa"/>
            <w:vMerge/>
          </w:tcPr>
          <w:p w14:paraId="737771A8"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485036A3"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484CE7C0"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2.2. </w:t>
            </w:r>
            <w:proofErr w:type="spellStart"/>
            <w:r w:rsidRPr="00C3441E">
              <w:rPr>
                <w:rFonts w:ascii="Times New Roman" w:eastAsia="Calibri" w:hAnsi="Times New Roman" w:cs="Times New Roman"/>
                <w:sz w:val="24"/>
                <w:szCs w:val="24"/>
              </w:rPr>
              <w:t>Організація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підготовки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фахівців</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компетенції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яких</w:t>
            </w:r>
            <w:proofErr w:type="spellEnd"/>
            <w:r w:rsidRPr="00C3441E">
              <w:rPr>
                <w:rFonts w:ascii="Times New Roman" w:eastAsia="Calibri" w:hAnsi="Times New Roman" w:cs="Times New Roman"/>
                <w:sz w:val="24"/>
                <w:szCs w:val="24"/>
              </w:rPr>
              <w:t xml:space="preserve"> належать </w:t>
            </w:r>
            <w:proofErr w:type="spellStart"/>
            <w:r w:rsidRPr="00C3441E">
              <w:rPr>
                <w:rFonts w:ascii="Times New Roman" w:eastAsia="Calibri" w:hAnsi="Times New Roman" w:cs="Times New Roman"/>
                <w:sz w:val="24"/>
                <w:szCs w:val="24"/>
              </w:rPr>
              <w:t>питання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протидії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у тому </w:t>
            </w:r>
            <w:proofErr w:type="spellStart"/>
            <w:r w:rsidRPr="00C3441E">
              <w:rPr>
                <w:rFonts w:ascii="Times New Roman" w:eastAsia="Calibri" w:hAnsi="Times New Roman" w:cs="Times New Roman"/>
                <w:sz w:val="24"/>
                <w:szCs w:val="24"/>
              </w:rPr>
              <w:t>числі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фахівців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реалізують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програми</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кривдників</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частині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здійснення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захисних</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реабілітаційних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постраждалих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осіб</w:t>
            </w:r>
            <w:proofErr w:type="spellEnd"/>
          </w:p>
        </w:tc>
        <w:tc>
          <w:tcPr>
            <w:tcW w:w="1276" w:type="dxa"/>
          </w:tcPr>
          <w:p w14:paraId="4963971A"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CA89EE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3BE5EC2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EA23A6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30A7B39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CA1CC5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6285A8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6525C6B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7545DE07"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професійної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підготовки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обізнаності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вмінь</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навичок</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фахівців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впровадження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новітніх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технологій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використання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міжнародного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досвіду</w:t>
            </w:r>
            <w:proofErr w:type="spellEnd"/>
          </w:p>
        </w:tc>
      </w:tr>
      <w:tr w:rsidR="00C3441E" w:rsidRPr="00C3441E" w14:paraId="2FE90B5B" w14:textId="77777777" w:rsidTr="00FD08A6">
        <w:trPr>
          <w:jc w:val="center"/>
        </w:trPr>
        <w:tc>
          <w:tcPr>
            <w:tcW w:w="562" w:type="dxa"/>
            <w:vMerge/>
          </w:tcPr>
          <w:p w14:paraId="50F80DAF"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5731CC56"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C78F04F"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2.3.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моніторингу</w:t>
            </w:r>
            <w:proofErr w:type="spellEnd"/>
            <w:r w:rsidRPr="00C3441E">
              <w:rPr>
                <w:rFonts w:ascii="Times New Roman" w:eastAsia="Calibri" w:hAnsi="Times New Roman" w:cs="Times New Roman"/>
                <w:sz w:val="24"/>
                <w:szCs w:val="24"/>
              </w:rPr>
              <w:t xml:space="preserve"> стану </w:t>
            </w:r>
            <w:proofErr w:type="spellStart"/>
            <w:r w:rsidRPr="00C3441E">
              <w:rPr>
                <w:rFonts w:ascii="Times New Roman" w:eastAsia="Calibri" w:hAnsi="Times New Roman" w:cs="Times New Roman"/>
                <w:sz w:val="24"/>
                <w:szCs w:val="24"/>
              </w:rPr>
              <w:t>виконання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суб’єктами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поставлених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завдань</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процесі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реалізації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державної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політики</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сфері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протидії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домашньому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за </w:t>
            </w:r>
            <w:proofErr w:type="spellStart"/>
            <w:r w:rsidRPr="00C3441E">
              <w:rPr>
                <w:rFonts w:ascii="Times New Roman" w:eastAsia="Calibri" w:hAnsi="Times New Roman" w:cs="Times New Roman"/>
                <w:sz w:val="24"/>
                <w:szCs w:val="24"/>
              </w:rPr>
              <w:t>ознакою</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статі</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місцевому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рівні</w:t>
            </w:r>
            <w:proofErr w:type="spellEnd"/>
          </w:p>
        </w:tc>
        <w:tc>
          <w:tcPr>
            <w:tcW w:w="1276" w:type="dxa"/>
          </w:tcPr>
          <w:p w14:paraId="36A7E436"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1EAB977"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виконкому</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w:t>
            </w:r>
          </w:p>
        </w:tc>
        <w:tc>
          <w:tcPr>
            <w:tcW w:w="709" w:type="dxa"/>
          </w:tcPr>
          <w:p w14:paraId="04D9FFD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lang w:eastAsia="ru-RU"/>
              </w:rPr>
              <w:t>0,0</w:t>
            </w:r>
          </w:p>
        </w:tc>
        <w:tc>
          <w:tcPr>
            <w:tcW w:w="851" w:type="dxa"/>
          </w:tcPr>
          <w:p w14:paraId="3A39C83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lang w:eastAsia="ru-RU"/>
              </w:rPr>
              <w:t>0,0</w:t>
            </w:r>
          </w:p>
        </w:tc>
        <w:tc>
          <w:tcPr>
            <w:tcW w:w="850" w:type="dxa"/>
          </w:tcPr>
          <w:p w14:paraId="55C35E7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lang w:eastAsia="ru-RU"/>
              </w:rPr>
              <w:t>0,0</w:t>
            </w:r>
          </w:p>
        </w:tc>
        <w:tc>
          <w:tcPr>
            <w:tcW w:w="851" w:type="dxa"/>
          </w:tcPr>
          <w:p w14:paraId="430AFB2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0" w:type="dxa"/>
          </w:tcPr>
          <w:p w14:paraId="1752DD4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709" w:type="dxa"/>
          </w:tcPr>
          <w:p w14:paraId="610047F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1843" w:type="dxa"/>
          </w:tcPr>
          <w:p w14:paraId="62D5674E"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Посилення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ефективності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діяльності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суб’єктів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здійснюють</w:t>
            </w:r>
            <w:proofErr w:type="spellEnd"/>
            <w:r w:rsidRPr="00C3441E">
              <w:rPr>
                <w:rFonts w:ascii="Times New Roman" w:eastAsia="Calibri" w:hAnsi="Times New Roman" w:cs="Times New Roman"/>
                <w:sz w:val="24"/>
                <w:szCs w:val="24"/>
              </w:rPr>
              <w:t xml:space="preserve"> заходи у </w:t>
            </w:r>
            <w:proofErr w:type="spellStart"/>
            <w:r w:rsidRPr="00C3441E">
              <w:rPr>
                <w:rFonts w:ascii="Times New Roman" w:eastAsia="Calibri" w:hAnsi="Times New Roman" w:cs="Times New Roman"/>
                <w:sz w:val="24"/>
                <w:szCs w:val="24"/>
              </w:rPr>
              <w:t>сфері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протидії</w:t>
            </w:r>
            <w:proofErr w:type="spellEnd"/>
            <w:r w:rsidRPr="00C3441E">
              <w:rPr>
                <w:rFonts w:ascii="Times New Roman" w:eastAsia="Calibri" w:hAnsi="Times New Roman" w:cs="Times New Roman"/>
                <w:sz w:val="24"/>
                <w:szCs w:val="24"/>
              </w:rPr>
              <w:t xml:space="preserve"> до-</w:t>
            </w:r>
            <w:proofErr w:type="spellStart"/>
            <w:r w:rsidRPr="00C3441E">
              <w:rPr>
                <w:rFonts w:ascii="Times New Roman" w:eastAsia="Calibri" w:hAnsi="Times New Roman" w:cs="Times New Roman"/>
                <w:sz w:val="24"/>
                <w:szCs w:val="24"/>
              </w:rPr>
              <w:t>машньому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виявлення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проблемних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питань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надання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прак-тичної</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lastRenderedPageBreak/>
              <w:t>методичної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допомоги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узагальнення</w:t>
            </w:r>
            <w:proofErr w:type="spellEnd"/>
            <w:r w:rsidRPr="00C3441E">
              <w:rPr>
                <w:rFonts w:ascii="Times New Roman" w:eastAsia="Calibri" w:hAnsi="Times New Roman" w:cs="Times New Roman"/>
                <w:sz w:val="24"/>
                <w:szCs w:val="24"/>
              </w:rPr>
              <w:t xml:space="preserve"> позитивного </w:t>
            </w:r>
            <w:proofErr w:type="spellStart"/>
            <w:r w:rsidRPr="00C3441E">
              <w:rPr>
                <w:rFonts w:ascii="Times New Roman" w:eastAsia="Calibri" w:hAnsi="Times New Roman" w:cs="Times New Roman"/>
                <w:sz w:val="24"/>
                <w:szCs w:val="24"/>
              </w:rPr>
              <w:t>досвіду</w:t>
            </w:r>
            <w:proofErr w:type="spellEnd"/>
            <w:r w:rsidRPr="00C3441E">
              <w:rPr>
                <w:rFonts w:ascii="Times New Roman" w:eastAsia="Calibri" w:hAnsi="Times New Roman" w:cs="Times New Roman"/>
                <w:sz w:val="24"/>
                <w:szCs w:val="24"/>
              </w:rPr>
              <w:t xml:space="preserve"> </w:t>
            </w:r>
          </w:p>
        </w:tc>
      </w:tr>
      <w:tr w:rsidR="00C3441E" w:rsidRPr="00C3441E" w14:paraId="5435CD6C" w14:textId="77777777" w:rsidTr="00FD08A6">
        <w:trPr>
          <w:jc w:val="center"/>
        </w:trPr>
        <w:tc>
          <w:tcPr>
            <w:tcW w:w="562" w:type="dxa"/>
            <w:vMerge/>
          </w:tcPr>
          <w:p w14:paraId="1A656ABE"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1" w:name="_Hlk83978219"/>
          </w:p>
        </w:tc>
        <w:tc>
          <w:tcPr>
            <w:tcW w:w="1985" w:type="dxa"/>
            <w:vMerge/>
          </w:tcPr>
          <w:p w14:paraId="3FBCB5D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4598E97F"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2.</w:t>
            </w:r>
            <w:proofErr w:type="gramStart"/>
            <w:r w:rsidRPr="00C3441E">
              <w:rPr>
                <w:rFonts w:ascii="Times New Roman" w:eastAsia="Calibri" w:hAnsi="Times New Roman" w:cs="Times New Roman"/>
                <w:sz w:val="24"/>
                <w:szCs w:val="24"/>
              </w:rPr>
              <w:t>4.Проведення</w:t>
            </w:r>
            <w:proofErr w:type="gram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Всеукраїнської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акції</w:t>
            </w:r>
            <w:proofErr w:type="spellEnd"/>
            <w:r w:rsidRPr="00C3441E">
              <w:rPr>
                <w:rFonts w:ascii="Times New Roman" w:eastAsia="Calibri" w:hAnsi="Times New Roman" w:cs="Times New Roman"/>
                <w:sz w:val="24"/>
                <w:szCs w:val="24"/>
              </w:rPr>
              <w:t xml:space="preserve"> «16 </w:t>
            </w:r>
            <w:proofErr w:type="spellStart"/>
            <w:r w:rsidRPr="00C3441E">
              <w:rPr>
                <w:rFonts w:ascii="Times New Roman" w:eastAsia="Calibri" w:hAnsi="Times New Roman" w:cs="Times New Roman"/>
                <w:sz w:val="24"/>
                <w:szCs w:val="24"/>
              </w:rPr>
              <w:t>днів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насильства</w:t>
            </w:r>
            <w:proofErr w:type="spellEnd"/>
            <w:r w:rsidRPr="00C3441E">
              <w:rPr>
                <w:rFonts w:ascii="Times New Roman" w:eastAsia="Calibri" w:hAnsi="Times New Roman" w:cs="Times New Roman"/>
                <w:sz w:val="24"/>
                <w:szCs w:val="24"/>
              </w:rPr>
              <w:t xml:space="preserve">» </w:t>
            </w:r>
          </w:p>
        </w:tc>
        <w:tc>
          <w:tcPr>
            <w:tcW w:w="1276" w:type="dxa"/>
          </w:tcPr>
          <w:p w14:paraId="164298A9"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13E757F9"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Виконавчий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комітет</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Сіверський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2D26B75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41551E5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7979A1E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4A44305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35007B4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6E858F8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w:t>
            </w:r>
          </w:p>
        </w:tc>
        <w:tc>
          <w:tcPr>
            <w:tcW w:w="1843" w:type="dxa"/>
          </w:tcPr>
          <w:p w14:paraId="14DF43B9"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Times New Roman" w:hAnsi="Times New Roman" w:cs="Times New Roman"/>
                <w:color w:val="000000"/>
                <w:sz w:val="24"/>
                <w:szCs w:val="24"/>
              </w:rPr>
              <w:t>Формування</w:t>
            </w:r>
            <w:proofErr w:type="spellEnd"/>
            <w:r w:rsidRPr="00C3441E">
              <w:rPr>
                <w:rFonts w:ascii="Times New Roman" w:eastAsia="Times New Roman" w:hAnsi="Times New Roman" w:cs="Times New Roman"/>
                <w:color w:val="000000"/>
                <w:sz w:val="24"/>
                <w:szCs w:val="24"/>
              </w:rPr>
              <w:t xml:space="preserve"> в </w:t>
            </w:r>
            <w:proofErr w:type="spellStart"/>
            <w:r w:rsidRPr="00C3441E">
              <w:rPr>
                <w:rFonts w:ascii="Times New Roman" w:eastAsia="Times New Roman" w:hAnsi="Times New Roman" w:cs="Times New Roman"/>
                <w:color w:val="000000"/>
                <w:sz w:val="24"/>
                <w:szCs w:val="24"/>
              </w:rPr>
              <w:t>суспільстві</w:t>
            </w:r>
            <w:proofErr w:type="spellEnd"/>
            <w:r w:rsidRPr="00C3441E">
              <w:rPr>
                <w:rFonts w:ascii="Times New Roman" w:eastAsia="Times New Roman" w:hAnsi="Times New Roman" w:cs="Times New Roman"/>
                <w:color w:val="000000"/>
                <w:sz w:val="24"/>
                <w:szCs w:val="24"/>
              </w:rPr>
              <w:t xml:space="preserve"> нетерпимого </w:t>
            </w:r>
            <w:proofErr w:type="spellStart"/>
            <w:r w:rsidRPr="00C3441E">
              <w:rPr>
                <w:rFonts w:ascii="Times New Roman" w:eastAsia="Times New Roman" w:hAnsi="Times New Roman" w:cs="Times New Roman"/>
                <w:color w:val="000000"/>
                <w:sz w:val="24"/>
                <w:szCs w:val="24"/>
              </w:rPr>
              <w:t>ставлення</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насильницьких</w:t>
            </w:r>
            <w:proofErr w:type="spellEnd"/>
            <w:r w:rsidRPr="00C3441E">
              <w:rPr>
                <w:rFonts w:ascii="Times New Roman" w:eastAsia="Times New Roman" w:hAnsi="Times New Roman" w:cs="Times New Roman"/>
                <w:color w:val="000000"/>
                <w:sz w:val="24"/>
                <w:szCs w:val="24"/>
              </w:rPr>
              <w:t xml:space="preserve"> моделей </w:t>
            </w:r>
            <w:proofErr w:type="spellStart"/>
            <w:r w:rsidRPr="00C3441E">
              <w:rPr>
                <w:rFonts w:ascii="Times New Roman" w:eastAsia="Times New Roman" w:hAnsi="Times New Roman" w:cs="Times New Roman"/>
                <w:color w:val="000000"/>
                <w:sz w:val="24"/>
                <w:szCs w:val="24"/>
              </w:rPr>
              <w:t>поведінки</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небайдужого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ставлення</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постраждалих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осіб</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насамперед</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постраждалих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усвідомлення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домашнього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насильства</w:t>
            </w:r>
            <w:proofErr w:type="spellEnd"/>
            <w:r w:rsidRPr="00C3441E">
              <w:rPr>
                <w:rFonts w:ascii="Times New Roman" w:eastAsia="Times New Roman" w:hAnsi="Times New Roman" w:cs="Times New Roman"/>
                <w:color w:val="000000"/>
                <w:sz w:val="24"/>
                <w:szCs w:val="24"/>
              </w:rPr>
              <w:t xml:space="preserve"> як </w:t>
            </w:r>
            <w:proofErr w:type="spellStart"/>
            <w:r w:rsidRPr="00C3441E">
              <w:rPr>
                <w:rFonts w:ascii="Times New Roman" w:eastAsia="Times New Roman" w:hAnsi="Times New Roman" w:cs="Times New Roman"/>
                <w:color w:val="000000"/>
                <w:sz w:val="24"/>
                <w:szCs w:val="24"/>
              </w:rPr>
              <w:t>порушення</w:t>
            </w:r>
            <w:proofErr w:type="spellEnd"/>
            <w:r w:rsidRPr="00C3441E">
              <w:rPr>
                <w:rFonts w:ascii="Times New Roman" w:eastAsia="Times New Roman" w:hAnsi="Times New Roman" w:cs="Times New Roman"/>
                <w:color w:val="000000"/>
                <w:sz w:val="24"/>
                <w:szCs w:val="24"/>
              </w:rPr>
              <w:t xml:space="preserve"> прав </w:t>
            </w:r>
            <w:proofErr w:type="spellStart"/>
            <w:r w:rsidRPr="00C3441E">
              <w:rPr>
                <w:rFonts w:ascii="Times New Roman" w:eastAsia="Times New Roman" w:hAnsi="Times New Roman" w:cs="Times New Roman"/>
                <w:color w:val="000000"/>
                <w:sz w:val="24"/>
                <w:szCs w:val="24"/>
              </w:rPr>
              <w:t>людини</w:t>
            </w:r>
            <w:proofErr w:type="spellEnd"/>
          </w:p>
        </w:tc>
      </w:tr>
      <w:tr w:rsidR="00C3441E" w:rsidRPr="00C3441E" w14:paraId="54235081" w14:textId="77777777" w:rsidTr="00FD08A6">
        <w:trPr>
          <w:jc w:val="center"/>
        </w:trPr>
        <w:tc>
          <w:tcPr>
            <w:tcW w:w="562" w:type="dxa"/>
            <w:vMerge/>
          </w:tcPr>
          <w:p w14:paraId="2F16916F"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2" w:name="_Hlk78363629"/>
            <w:bookmarkEnd w:id="51"/>
          </w:p>
        </w:tc>
        <w:tc>
          <w:tcPr>
            <w:tcW w:w="1985" w:type="dxa"/>
          </w:tcPr>
          <w:p w14:paraId="0FD62A11"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6188061"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2.5. Оплата </w:t>
            </w:r>
            <w:proofErr w:type="spellStart"/>
            <w:r w:rsidRPr="00C3441E">
              <w:rPr>
                <w:rFonts w:ascii="Times New Roman" w:eastAsia="Calibri" w:hAnsi="Times New Roman" w:cs="Times New Roman"/>
                <w:sz w:val="24"/>
                <w:szCs w:val="24"/>
              </w:rPr>
              <w:t>послуг</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color w:val="000000"/>
                <w:sz w:val="24"/>
                <w:szCs w:val="24"/>
              </w:rPr>
              <w:t>спеціалізованої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служби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психологічної</w:t>
            </w:r>
            <w:proofErr w:type="spellEnd"/>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підтримки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постраждалих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осіб</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від</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домашнього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та/</w:t>
            </w:r>
            <w:proofErr w:type="spellStart"/>
            <w:r w:rsidRPr="00C3441E">
              <w:rPr>
                <w:rFonts w:ascii="Times New Roman" w:eastAsia="Calibri" w:hAnsi="Times New Roman" w:cs="Times New Roman"/>
                <w:color w:val="000000"/>
                <w:sz w:val="24"/>
                <w:szCs w:val="24"/>
              </w:rPr>
              <w:t>або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за </w:t>
            </w:r>
            <w:proofErr w:type="spellStart"/>
            <w:r w:rsidRPr="00C3441E">
              <w:rPr>
                <w:rFonts w:ascii="Times New Roman" w:eastAsia="Calibri" w:hAnsi="Times New Roman" w:cs="Times New Roman"/>
                <w:color w:val="000000"/>
                <w:sz w:val="24"/>
                <w:szCs w:val="24"/>
              </w:rPr>
              <w:t>ознакою</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статі</w:t>
            </w:r>
            <w:proofErr w:type="spellEnd"/>
            <w:r w:rsidRPr="00C3441E">
              <w:rPr>
                <w:rFonts w:ascii="Times New Roman" w:eastAsia="Calibri" w:hAnsi="Times New Roman" w:cs="Times New Roman"/>
                <w:color w:val="000000"/>
                <w:sz w:val="24"/>
                <w:szCs w:val="24"/>
              </w:rPr>
              <w:t xml:space="preserve">. </w:t>
            </w:r>
          </w:p>
        </w:tc>
        <w:tc>
          <w:tcPr>
            <w:tcW w:w="1276" w:type="dxa"/>
          </w:tcPr>
          <w:p w14:paraId="1501D78B"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2B69BD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3285E86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6320BC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30,00</w:t>
            </w:r>
          </w:p>
        </w:tc>
        <w:tc>
          <w:tcPr>
            <w:tcW w:w="850" w:type="dxa"/>
          </w:tcPr>
          <w:p w14:paraId="58FA463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32,00</w:t>
            </w:r>
          </w:p>
        </w:tc>
        <w:tc>
          <w:tcPr>
            <w:tcW w:w="851" w:type="dxa"/>
          </w:tcPr>
          <w:p w14:paraId="1464173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34,00</w:t>
            </w:r>
          </w:p>
        </w:tc>
        <w:tc>
          <w:tcPr>
            <w:tcW w:w="850" w:type="dxa"/>
          </w:tcPr>
          <w:p w14:paraId="5EDBD9D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36,00</w:t>
            </w:r>
          </w:p>
        </w:tc>
        <w:tc>
          <w:tcPr>
            <w:tcW w:w="709" w:type="dxa"/>
          </w:tcPr>
          <w:p w14:paraId="3341222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132,00</w:t>
            </w:r>
          </w:p>
        </w:tc>
        <w:tc>
          <w:tcPr>
            <w:tcW w:w="1843" w:type="dxa"/>
          </w:tcPr>
          <w:p w14:paraId="64C77D6B"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постраждалих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осіб</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місцем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безпечного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тимчасового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цілодобового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перебування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надання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невідкладної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психологічної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допомоги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кризове</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втручання</w:t>
            </w:r>
            <w:proofErr w:type="spellEnd"/>
            <w:r w:rsidRPr="00C3441E">
              <w:rPr>
                <w:rFonts w:ascii="Calibri" w:eastAsia="Calibri" w:hAnsi="Calibri" w:cs="Times New Roman"/>
                <w:szCs w:val="22"/>
              </w:rPr>
              <w:t>)</w:t>
            </w:r>
          </w:p>
        </w:tc>
      </w:tr>
      <w:tr w:rsidR="00C3441E" w:rsidRPr="00C3441E" w14:paraId="64750ECE" w14:textId="77777777" w:rsidTr="00FD08A6">
        <w:trPr>
          <w:jc w:val="center"/>
        </w:trPr>
        <w:tc>
          <w:tcPr>
            <w:tcW w:w="562" w:type="dxa"/>
          </w:tcPr>
          <w:p w14:paraId="69D44E83"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10D4D5C7"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019F322"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2.6. </w:t>
            </w:r>
            <w:proofErr w:type="spellStart"/>
            <w:r w:rsidRPr="00C3441E">
              <w:rPr>
                <w:rFonts w:ascii="Times New Roman" w:eastAsia="Calibri" w:hAnsi="Times New Roman" w:cs="Times New Roman"/>
                <w:sz w:val="24"/>
                <w:szCs w:val="24"/>
              </w:rPr>
              <w:t>Створення</w:t>
            </w:r>
            <w:proofErr w:type="spellEnd"/>
            <w:r w:rsidRPr="00C3441E">
              <w:rPr>
                <w:rFonts w:ascii="Times New Roman" w:eastAsia="Calibri" w:hAnsi="Times New Roman" w:cs="Times New Roman"/>
                <w:sz w:val="24"/>
                <w:szCs w:val="24"/>
              </w:rPr>
              <w:t xml:space="preserve"> денного центру </w:t>
            </w:r>
            <w:proofErr w:type="spellStart"/>
            <w:r w:rsidRPr="00C3441E">
              <w:rPr>
                <w:rFonts w:ascii="Times New Roman" w:eastAsia="Calibri" w:hAnsi="Times New Roman" w:cs="Times New Roman"/>
                <w:color w:val="000000"/>
                <w:sz w:val="24"/>
                <w:szCs w:val="24"/>
              </w:rPr>
              <w:t>психологічної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підтримки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постраждалих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осіб</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від</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домашнього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та/</w:t>
            </w:r>
            <w:proofErr w:type="spellStart"/>
            <w:r w:rsidRPr="00C3441E">
              <w:rPr>
                <w:rFonts w:ascii="Times New Roman" w:eastAsia="Calibri" w:hAnsi="Times New Roman" w:cs="Times New Roman"/>
                <w:color w:val="000000"/>
                <w:sz w:val="24"/>
                <w:szCs w:val="24"/>
              </w:rPr>
              <w:t>або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за </w:t>
            </w:r>
            <w:proofErr w:type="spellStart"/>
            <w:r w:rsidRPr="00C3441E">
              <w:rPr>
                <w:rFonts w:ascii="Times New Roman" w:eastAsia="Calibri" w:hAnsi="Times New Roman" w:cs="Times New Roman"/>
                <w:color w:val="000000"/>
                <w:sz w:val="24"/>
                <w:szCs w:val="24"/>
              </w:rPr>
              <w:t>ознакою</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статі</w:t>
            </w:r>
            <w:proofErr w:type="spellEnd"/>
            <w:r w:rsidRPr="00C3441E">
              <w:rPr>
                <w:rFonts w:ascii="Times New Roman" w:eastAsia="Calibri" w:hAnsi="Times New Roman" w:cs="Times New Roman"/>
                <w:color w:val="000000"/>
                <w:sz w:val="24"/>
                <w:szCs w:val="24"/>
              </w:rPr>
              <w:t>.</w:t>
            </w:r>
          </w:p>
        </w:tc>
        <w:tc>
          <w:tcPr>
            <w:tcW w:w="1276" w:type="dxa"/>
          </w:tcPr>
          <w:p w14:paraId="0E912FE7"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2E76E82"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338756E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6A1DC87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830,00</w:t>
            </w:r>
          </w:p>
        </w:tc>
        <w:tc>
          <w:tcPr>
            <w:tcW w:w="850" w:type="dxa"/>
          </w:tcPr>
          <w:p w14:paraId="13A144D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98,00</w:t>
            </w:r>
          </w:p>
        </w:tc>
        <w:tc>
          <w:tcPr>
            <w:tcW w:w="851" w:type="dxa"/>
          </w:tcPr>
          <w:p w14:paraId="2CD9E4D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106,00</w:t>
            </w:r>
          </w:p>
        </w:tc>
        <w:tc>
          <w:tcPr>
            <w:tcW w:w="850" w:type="dxa"/>
          </w:tcPr>
          <w:p w14:paraId="3E2DAB1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114,00</w:t>
            </w:r>
          </w:p>
        </w:tc>
        <w:tc>
          <w:tcPr>
            <w:tcW w:w="709" w:type="dxa"/>
          </w:tcPr>
          <w:p w14:paraId="7909125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1280,00</w:t>
            </w:r>
          </w:p>
        </w:tc>
        <w:tc>
          <w:tcPr>
            <w:tcW w:w="1843" w:type="dxa"/>
          </w:tcPr>
          <w:p w14:paraId="6C110837" w14:textId="77777777" w:rsidR="00C3441E" w:rsidRPr="00C3441E" w:rsidRDefault="00C3441E" w:rsidP="00C3441E">
            <w:pPr>
              <w:spacing w:before="0" w:after="0" w:line="240" w:lineRule="auto"/>
              <w:rPr>
                <w:rFonts w:ascii="Times New Roman" w:eastAsia="Calibri" w:hAnsi="Times New Roman" w:cs="Times New Roman"/>
                <w:sz w:val="24"/>
                <w:szCs w:val="24"/>
              </w:rPr>
            </w:pPr>
          </w:p>
        </w:tc>
      </w:tr>
      <w:tr w:rsidR="00C3441E" w:rsidRPr="00C3441E" w14:paraId="0433DB90" w14:textId="77777777" w:rsidTr="00FD08A6">
        <w:trPr>
          <w:jc w:val="center"/>
        </w:trPr>
        <w:tc>
          <w:tcPr>
            <w:tcW w:w="8500" w:type="dxa"/>
            <w:gridSpan w:val="5"/>
          </w:tcPr>
          <w:p w14:paraId="79C5D32B"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2</w:t>
            </w:r>
            <w:r w:rsidRPr="00C3441E">
              <w:rPr>
                <w:rFonts w:ascii="Times New Roman" w:eastAsia="Calibri" w:hAnsi="Times New Roman" w:cs="Times New Roman"/>
                <w:sz w:val="24"/>
                <w:szCs w:val="24"/>
              </w:rPr>
              <w:t>:</w:t>
            </w:r>
          </w:p>
        </w:tc>
        <w:tc>
          <w:tcPr>
            <w:tcW w:w="709" w:type="dxa"/>
          </w:tcPr>
          <w:p w14:paraId="35430CC3"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1,0</w:t>
            </w:r>
          </w:p>
        </w:tc>
        <w:tc>
          <w:tcPr>
            <w:tcW w:w="851" w:type="dxa"/>
          </w:tcPr>
          <w:p w14:paraId="684D5D4B"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864,0</w:t>
            </w:r>
          </w:p>
        </w:tc>
        <w:tc>
          <w:tcPr>
            <w:tcW w:w="850" w:type="dxa"/>
          </w:tcPr>
          <w:p w14:paraId="7B00F8E2"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134,0</w:t>
            </w:r>
          </w:p>
        </w:tc>
        <w:tc>
          <w:tcPr>
            <w:tcW w:w="851" w:type="dxa"/>
          </w:tcPr>
          <w:p w14:paraId="6F58F2DB"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144,0</w:t>
            </w:r>
          </w:p>
        </w:tc>
        <w:tc>
          <w:tcPr>
            <w:tcW w:w="850" w:type="dxa"/>
          </w:tcPr>
          <w:p w14:paraId="4269A608"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154,0</w:t>
            </w:r>
          </w:p>
        </w:tc>
        <w:tc>
          <w:tcPr>
            <w:tcW w:w="2552" w:type="dxa"/>
            <w:gridSpan w:val="2"/>
          </w:tcPr>
          <w:p w14:paraId="6A135F17"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1297,0</w:t>
            </w:r>
          </w:p>
        </w:tc>
      </w:tr>
      <w:bookmarkEnd w:id="52"/>
      <w:tr w:rsidR="00C3441E" w:rsidRPr="00C3441E" w14:paraId="77E64C87" w14:textId="77777777" w:rsidTr="00FD08A6">
        <w:trPr>
          <w:jc w:val="center"/>
        </w:trPr>
        <w:tc>
          <w:tcPr>
            <w:tcW w:w="562" w:type="dxa"/>
            <w:vMerge w:val="restart"/>
          </w:tcPr>
          <w:p w14:paraId="547ACD7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w:t>
            </w:r>
          </w:p>
        </w:tc>
        <w:tc>
          <w:tcPr>
            <w:tcW w:w="1985" w:type="dxa"/>
            <w:vMerge w:val="restart"/>
          </w:tcPr>
          <w:p w14:paraId="062A651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roofErr w:type="spellStart"/>
            <w:r w:rsidRPr="00C3441E">
              <w:rPr>
                <w:rFonts w:ascii="Times New Roman" w:eastAsia="Times New Roman" w:hAnsi="Times New Roman" w:cs="Times New Roman"/>
                <w:bCs/>
                <w:color w:val="000000"/>
                <w:sz w:val="24"/>
                <w:szCs w:val="24"/>
              </w:rPr>
              <w:t>Забезпечення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рівних</w:t>
            </w:r>
            <w:proofErr w:type="spellEnd"/>
            <w:r w:rsidRPr="00C3441E">
              <w:rPr>
                <w:rFonts w:ascii="Times New Roman" w:eastAsia="Times New Roman" w:hAnsi="Times New Roman" w:cs="Times New Roman"/>
                <w:bCs/>
                <w:color w:val="000000"/>
                <w:sz w:val="24"/>
                <w:szCs w:val="24"/>
              </w:rPr>
              <w:t xml:space="preserve"> прав та </w:t>
            </w:r>
            <w:proofErr w:type="spellStart"/>
            <w:r w:rsidRPr="00C3441E">
              <w:rPr>
                <w:rFonts w:ascii="Times New Roman" w:eastAsia="Times New Roman" w:hAnsi="Times New Roman" w:cs="Times New Roman"/>
                <w:bCs/>
                <w:color w:val="000000"/>
                <w:sz w:val="24"/>
                <w:szCs w:val="24"/>
              </w:rPr>
              <w:t>можливостей</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жінок</w:t>
            </w:r>
            <w:proofErr w:type="spellEnd"/>
            <w:r w:rsidRPr="00C3441E">
              <w:rPr>
                <w:rFonts w:ascii="Times New Roman" w:eastAsia="Times New Roman" w:hAnsi="Times New Roman" w:cs="Times New Roman"/>
                <w:bCs/>
                <w:color w:val="000000"/>
                <w:sz w:val="24"/>
                <w:szCs w:val="24"/>
              </w:rPr>
              <w:t xml:space="preserve"> і </w:t>
            </w:r>
            <w:proofErr w:type="spellStart"/>
            <w:r w:rsidRPr="00C3441E">
              <w:rPr>
                <w:rFonts w:ascii="Times New Roman" w:eastAsia="Times New Roman" w:hAnsi="Times New Roman" w:cs="Times New Roman"/>
                <w:bCs/>
                <w:color w:val="000000"/>
                <w:sz w:val="24"/>
                <w:szCs w:val="24"/>
              </w:rPr>
              <w:t>чоловіків</w:t>
            </w:r>
            <w:proofErr w:type="spellEnd"/>
          </w:p>
        </w:tc>
        <w:tc>
          <w:tcPr>
            <w:tcW w:w="2835" w:type="dxa"/>
          </w:tcPr>
          <w:p w14:paraId="23750909"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Times New Roman" w:hAnsi="Times New Roman" w:cs="Times New Roman"/>
                <w:bCs/>
                <w:color w:val="000000"/>
                <w:sz w:val="24"/>
                <w:szCs w:val="24"/>
              </w:rPr>
              <w:t xml:space="preserve">3.1. </w:t>
            </w:r>
            <w:proofErr w:type="spellStart"/>
            <w:r w:rsidRPr="00C3441E">
              <w:rPr>
                <w:rFonts w:ascii="Times New Roman" w:eastAsia="Calibri" w:hAnsi="Times New Roman" w:cs="Times New Roman"/>
                <w:sz w:val="24"/>
                <w:szCs w:val="24"/>
              </w:rPr>
              <w:t>Розробка</w:t>
            </w:r>
            <w:proofErr w:type="spellEnd"/>
            <w:r w:rsidRPr="00C3441E">
              <w:rPr>
                <w:rFonts w:ascii="Times New Roman" w:eastAsia="Calibri" w:hAnsi="Times New Roman" w:cs="Times New Roman"/>
                <w:sz w:val="24"/>
                <w:szCs w:val="24"/>
              </w:rPr>
              <w:t xml:space="preserve"> та </w:t>
            </w:r>
            <w:proofErr w:type="spellStart"/>
            <w:proofErr w:type="gramStart"/>
            <w:r w:rsidRPr="00C3441E">
              <w:rPr>
                <w:rFonts w:ascii="Times New Roman" w:eastAsia="Calibri" w:hAnsi="Times New Roman" w:cs="Times New Roman"/>
                <w:sz w:val="24"/>
                <w:szCs w:val="24"/>
              </w:rPr>
              <w:t>реалізація</w:t>
            </w:r>
            <w:proofErr w:type="spellEnd"/>
            <w:r w:rsidRPr="00C3441E">
              <w:rPr>
                <w:rFonts w:ascii="Times New Roman" w:eastAsia="Calibri" w:hAnsi="Times New Roman" w:cs="Times New Roman"/>
                <w:sz w:val="24"/>
                <w:szCs w:val="24"/>
              </w:rPr>
              <w:t xml:space="preserve">  плану</w:t>
            </w:r>
            <w:proofErr w:type="gram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виконання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резолюції</w:t>
            </w:r>
            <w:proofErr w:type="spellEnd"/>
            <w:r w:rsidRPr="00C3441E">
              <w:rPr>
                <w:rFonts w:ascii="Times New Roman" w:eastAsia="Calibri" w:hAnsi="Times New Roman" w:cs="Times New Roman"/>
                <w:sz w:val="24"/>
                <w:szCs w:val="24"/>
              </w:rPr>
              <w:t xml:space="preserve"> Ради </w:t>
            </w:r>
            <w:proofErr w:type="spellStart"/>
            <w:r w:rsidRPr="00C3441E">
              <w:rPr>
                <w:rFonts w:ascii="Times New Roman" w:eastAsia="Calibri" w:hAnsi="Times New Roman" w:cs="Times New Roman"/>
                <w:sz w:val="24"/>
                <w:szCs w:val="24"/>
              </w:rPr>
              <w:t>Безпеки</w:t>
            </w:r>
            <w:proofErr w:type="spellEnd"/>
            <w:r w:rsidRPr="00C3441E">
              <w:rPr>
                <w:rFonts w:ascii="Times New Roman" w:eastAsia="Calibri" w:hAnsi="Times New Roman" w:cs="Times New Roman"/>
                <w:sz w:val="24"/>
                <w:szCs w:val="24"/>
              </w:rPr>
              <w:t xml:space="preserve"> ООН 1325 «</w:t>
            </w:r>
            <w:proofErr w:type="spellStart"/>
            <w:r w:rsidRPr="00C3441E">
              <w:rPr>
                <w:rFonts w:ascii="Times New Roman" w:eastAsia="Calibri" w:hAnsi="Times New Roman" w:cs="Times New Roman"/>
                <w:sz w:val="24"/>
                <w:szCs w:val="24"/>
              </w:rPr>
              <w:t>Жінки</w:t>
            </w:r>
            <w:proofErr w:type="spellEnd"/>
            <w:r w:rsidRPr="00C3441E">
              <w:rPr>
                <w:rFonts w:ascii="Times New Roman" w:eastAsia="Calibri" w:hAnsi="Times New Roman" w:cs="Times New Roman"/>
                <w:sz w:val="24"/>
                <w:szCs w:val="24"/>
              </w:rPr>
              <w:t xml:space="preserve">, мир, </w:t>
            </w:r>
            <w:proofErr w:type="spellStart"/>
            <w:r w:rsidRPr="00C3441E">
              <w:rPr>
                <w:rFonts w:ascii="Times New Roman" w:eastAsia="Calibri" w:hAnsi="Times New Roman" w:cs="Times New Roman"/>
                <w:sz w:val="24"/>
                <w:szCs w:val="24"/>
              </w:rPr>
              <w:t>безпека</w:t>
            </w:r>
            <w:proofErr w:type="spellEnd"/>
            <w:r w:rsidRPr="00C3441E">
              <w:rPr>
                <w:rFonts w:ascii="Times New Roman" w:eastAsia="Calibri" w:hAnsi="Times New Roman" w:cs="Times New Roman"/>
                <w:sz w:val="24"/>
                <w:szCs w:val="24"/>
              </w:rPr>
              <w:t>»</w:t>
            </w:r>
          </w:p>
        </w:tc>
        <w:tc>
          <w:tcPr>
            <w:tcW w:w="1276" w:type="dxa"/>
          </w:tcPr>
          <w:p w14:paraId="5BE86467"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D609DDA"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«Центр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соціальних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r w:rsidRPr="00C3441E">
              <w:rPr>
                <w:rFonts w:ascii="Times New Roman" w:eastAsia="Calibri" w:hAnsi="Times New Roman" w:cs="Times New Roman"/>
                <w:sz w:val="24"/>
                <w:szCs w:val="24"/>
                <w:lang w:eastAsia="ru-RU"/>
              </w:rPr>
              <w:t xml:space="preserve">»,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lastRenderedPageBreak/>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охорони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здоров’я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7E94BD9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0,0</w:t>
            </w:r>
          </w:p>
        </w:tc>
        <w:tc>
          <w:tcPr>
            <w:tcW w:w="851" w:type="dxa"/>
          </w:tcPr>
          <w:p w14:paraId="2B3B0EF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0" w:type="dxa"/>
          </w:tcPr>
          <w:p w14:paraId="13BA1F5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1" w:type="dxa"/>
          </w:tcPr>
          <w:p w14:paraId="6650AE2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0" w:type="dxa"/>
          </w:tcPr>
          <w:p w14:paraId="403724A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709" w:type="dxa"/>
          </w:tcPr>
          <w:p w14:paraId="1E8603D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1843" w:type="dxa"/>
          </w:tcPr>
          <w:p w14:paraId="164F3664"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Посилення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жіночого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лідерства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їхньої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участі</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процесі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прийняття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рішень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припинення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lastRenderedPageBreak/>
              <w:t>насильства</w:t>
            </w:r>
            <w:proofErr w:type="spellEnd"/>
            <w:r w:rsidRPr="00C3441E">
              <w:rPr>
                <w:rFonts w:ascii="Times New Roman" w:eastAsia="Calibri" w:hAnsi="Times New Roman" w:cs="Times New Roman"/>
                <w:sz w:val="24"/>
                <w:szCs w:val="24"/>
              </w:rPr>
              <w:t xml:space="preserve"> по </w:t>
            </w:r>
            <w:proofErr w:type="spellStart"/>
            <w:r w:rsidRPr="00C3441E">
              <w:rPr>
                <w:rFonts w:ascii="Times New Roman" w:eastAsia="Calibri" w:hAnsi="Times New Roman" w:cs="Times New Roman"/>
                <w:sz w:val="24"/>
                <w:szCs w:val="24"/>
              </w:rPr>
              <w:t>відношенню</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жінок</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миру і </w:t>
            </w:r>
            <w:proofErr w:type="spellStart"/>
            <w:r w:rsidRPr="00C3441E">
              <w:rPr>
                <w:rFonts w:ascii="Times New Roman" w:eastAsia="Calibri" w:hAnsi="Times New Roman" w:cs="Times New Roman"/>
                <w:sz w:val="24"/>
                <w:szCs w:val="24"/>
              </w:rPr>
              <w:t>безпеки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розширення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економічних</w:t>
            </w:r>
            <w:proofErr w:type="spellEnd"/>
            <w:r w:rsidRPr="00C3441E">
              <w:rPr>
                <w:rFonts w:ascii="Times New Roman" w:eastAsia="Calibri" w:hAnsi="Times New Roman" w:cs="Times New Roman"/>
                <w:sz w:val="24"/>
                <w:szCs w:val="24"/>
              </w:rPr>
              <w:t xml:space="preserve"> прав </w:t>
            </w:r>
            <w:proofErr w:type="spellStart"/>
            <w:r w:rsidRPr="00C3441E">
              <w:rPr>
                <w:rFonts w:ascii="Times New Roman" w:eastAsia="Calibri" w:hAnsi="Times New Roman" w:cs="Times New Roman"/>
                <w:sz w:val="24"/>
                <w:szCs w:val="24"/>
              </w:rPr>
              <w:t>жінок</w:t>
            </w:r>
            <w:proofErr w:type="spellEnd"/>
          </w:p>
        </w:tc>
      </w:tr>
      <w:tr w:rsidR="00C3441E" w:rsidRPr="00C3441E" w14:paraId="459D2B30" w14:textId="77777777" w:rsidTr="00FD08A6">
        <w:trPr>
          <w:jc w:val="center"/>
        </w:trPr>
        <w:tc>
          <w:tcPr>
            <w:tcW w:w="562" w:type="dxa"/>
            <w:vMerge/>
          </w:tcPr>
          <w:p w14:paraId="5912CBB5"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3" w:name="_Hlk78373670"/>
          </w:p>
        </w:tc>
        <w:tc>
          <w:tcPr>
            <w:tcW w:w="1985" w:type="dxa"/>
            <w:vMerge/>
          </w:tcPr>
          <w:p w14:paraId="411DB18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B313D0C"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3.2 </w:t>
            </w:r>
            <w:proofErr w:type="spellStart"/>
            <w:r w:rsidRPr="00C3441E">
              <w:rPr>
                <w:rFonts w:ascii="Times New Roman" w:eastAsia="Calibri" w:hAnsi="Times New Roman" w:cs="Times New Roman"/>
                <w:color w:val="000000"/>
                <w:sz w:val="24"/>
                <w:szCs w:val="24"/>
              </w:rPr>
              <w:t>Гендерний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аналіз</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цільових</w:t>
            </w:r>
            <w:proofErr w:type="spellEnd"/>
            <w:r w:rsidRPr="00C3441E">
              <w:rPr>
                <w:rFonts w:ascii="Times New Roman" w:eastAsia="Calibri" w:hAnsi="Times New Roman" w:cs="Times New Roman"/>
                <w:color w:val="000000"/>
                <w:sz w:val="24"/>
                <w:szCs w:val="24"/>
              </w:rPr>
              <w:t xml:space="preserve"> і </w:t>
            </w:r>
            <w:proofErr w:type="spellStart"/>
            <w:proofErr w:type="gramStart"/>
            <w:r w:rsidRPr="00C3441E">
              <w:rPr>
                <w:rFonts w:ascii="Times New Roman" w:eastAsia="Calibri" w:hAnsi="Times New Roman" w:cs="Times New Roman"/>
                <w:color w:val="000000"/>
                <w:sz w:val="24"/>
                <w:szCs w:val="24"/>
              </w:rPr>
              <w:t>бюджетних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програм</w:t>
            </w:r>
            <w:proofErr w:type="spellEnd"/>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впровадження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p>
        </w:tc>
        <w:tc>
          <w:tcPr>
            <w:tcW w:w="1276" w:type="dxa"/>
          </w:tcPr>
          <w:p w14:paraId="1AFFD27F"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33B2382"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6ECE161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332E88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030F009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195BB2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83A9AE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1B55232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2C3342FA"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Перерозподіл</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бюджетних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коштів</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урахуванням</w:t>
            </w:r>
            <w:proofErr w:type="spellEnd"/>
            <w:r w:rsidRPr="00C3441E">
              <w:rPr>
                <w:rFonts w:ascii="Times New Roman" w:eastAsia="Calibri" w:hAnsi="Times New Roman" w:cs="Times New Roman"/>
                <w:sz w:val="24"/>
                <w:szCs w:val="24"/>
              </w:rPr>
              <w:t xml:space="preserve"> гендерно </w:t>
            </w:r>
            <w:proofErr w:type="spellStart"/>
            <w:r w:rsidRPr="00C3441E">
              <w:rPr>
                <w:rFonts w:ascii="Times New Roman" w:eastAsia="Calibri" w:hAnsi="Times New Roman" w:cs="Times New Roman"/>
                <w:sz w:val="24"/>
                <w:szCs w:val="24"/>
              </w:rPr>
              <w:t>орієнтованого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бюджетування</w:t>
            </w:r>
            <w:proofErr w:type="spellEnd"/>
          </w:p>
        </w:tc>
      </w:tr>
      <w:tr w:rsidR="00C3441E" w:rsidRPr="00C3441E" w14:paraId="3FFC17D1" w14:textId="77777777" w:rsidTr="00FD08A6">
        <w:trPr>
          <w:jc w:val="center"/>
        </w:trPr>
        <w:tc>
          <w:tcPr>
            <w:tcW w:w="562" w:type="dxa"/>
            <w:vMerge/>
          </w:tcPr>
          <w:p w14:paraId="398EBD62"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4" w:name="_Hlk83978894"/>
            <w:bookmarkEnd w:id="53"/>
          </w:p>
        </w:tc>
        <w:tc>
          <w:tcPr>
            <w:tcW w:w="1985" w:type="dxa"/>
            <w:vMerge/>
          </w:tcPr>
          <w:p w14:paraId="3404367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0AB23BE"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3.4. </w:t>
            </w:r>
            <w:proofErr w:type="spellStart"/>
            <w:r w:rsidRPr="00C3441E">
              <w:rPr>
                <w:rFonts w:ascii="Times New Roman" w:eastAsia="Calibri" w:hAnsi="Times New Roman" w:cs="Times New Roman"/>
                <w:sz w:val="24"/>
                <w:szCs w:val="24"/>
              </w:rPr>
              <w:t>Інформування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громадськості</w:t>
            </w:r>
            <w:proofErr w:type="spellEnd"/>
            <w:r w:rsidRPr="00C3441E">
              <w:rPr>
                <w:rFonts w:ascii="Times New Roman" w:eastAsia="Calibri" w:hAnsi="Times New Roman" w:cs="Times New Roman"/>
                <w:sz w:val="24"/>
                <w:szCs w:val="24"/>
              </w:rPr>
              <w:t xml:space="preserve"> через </w:t>
            </w:r>
            <w:proofErr w:type="spellStart"/>
            <w:r w:rsidRPr="00C3441E">
              <w:rPr>
                <w:rFonts w:ascii="Times New Roman" w:eastAsia="Calibri" w:hAnsi="Times New Roman" w:cs="Times New Roman"/>
                <w:sz w:val="24"/>
                <w:szCs w:val="24"/>
              </w:rPr>
              <w:t>офіційні</w:t>
            </w:r>
            <w:proofErr w:type="spellEnd"/>
            <w:r w:rsidRPr="00C3441E">
              <w:rPr>
                <w:rFonts w:ascii="Times New Roman" w:eastAsia="Calibri" w:hAnsi="Times New Roman" w:cs="Times New Roman"/>
                <w:sz w:val="24"/>
                <w:szCs w:val="24"/>
              </w:rPr>
              <w:t xml:space="preserve"> веб-</w:t>
            </w:r>
            <w:proofErr w:type="spellStart"/>
            <w:r w:rsidRPr="00C3441E">
              <w:rPr>
                <w:rFonts w:ascii="Times New Roman" w:eastAsia="Calibri" w:hAnsi="Times New Roman" w:cs="Times New Roman"/>
                <w:sz w:val="24"/>
                <w:szCs w:val="24"/>
              </w:rPr>
              <w:t>сайти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соціальні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сторінки</w:t>
            </w:r>
            <w:proofErr w:type="spellEnd"/>
            <w:r w:rsidRPr="00C3441E">
              <w:rPr>
                <w:rFonts w:ascii="Times New Roman" w:eastAsia="Calibri" w:hAnsi="Times New Roman" w:cs="Times New Roman"/>
                <w:sz w:val="24"/>
                <w:szCs w:val="24"/>
              </w:rPr>
              <w:t xml:space="preserve"> мережи </w:t>
            </w:r>
            <w:proofErr w:type="spellStart"/>
            <w:r w:rsidRPr="00C3441E">
              <w:rPr>
                <w:rFonts w:ascii="Times New Roman" w:eastAsia="Calibri" w:hAnsi="Times New Roman" w:cs="Times New Roman"/>
                <w:sz w:val="24"/>
                <w:szCs w:val="24"/>
              </w:rPr>
              <w:t>Інтернет</w:t>
            </w:r>
            <w:proofErr w:type="spellEnd"/>
            <w:r w:rsidRPr="00C3441E">
              <w:rPr>
                <w:rFonts w:ascii="Times New Roman" w:eastAsia="Calibri" w:hAnsi="Times New Roman" w:cs="Times New Roman"/>
                <w:sz w:val="24"/>
                <w:szCs w:val="24"/>
              </w:rPr>
              <w:t xml:space="preserve"> про </w:t>
            </w:r>
            <w:proofErr w:type="spellStart"/>
            <w:r w:rsidRPr="00C3441E">
              <w:rPr>
                <w:rFonts w:ascii="Times New Roman" w:eastAsia="Calibri" w:hAnsi="Times New Roman" w:cs="Times New Roman"/>
                <w:sz w:val="24"/>
                <w:szCs w:val="24"/>
              </w:rPr>
              <w:t>діючі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проекти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міжнародних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організацій</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території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громади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рівних</w:t>
            </w:r>
            <w:proofErr w:type="spellEnd"/>
            <w:r w:rsidRPr="00C3441E">
              <w:rPr>
                <w:rFonts w:ascii="Times New Roman" w:eastAsia="Calibri" w:hAnsi="Times New Roman" w:cs="Times New Roman"/>
                <w:sz w:val="24"/>
                <w:szCs w:val="24"/>
              </w:rPr>
              <w:t xml:space="preserve"> прав та </w:t>
            </w:r>
            <w:proofErr w:type="spellStart"/>
            <w:r w:rsidRPr="00C3441E">
              <w:rPr>
                <w:rFonts w:ascii="Times New Roman" w:eastAsia="Calibri" w:hAnsi="Times New Roman" w:cs="Times New Roman"/>
                <w:sz w:val="24"/>
                <w:szCs w:val="24"/>
              </w:rPr>
              <w:t>можливостей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жінок</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чоловіків</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суспільстві</w:t>
            </w:r>
            <w:proofErr w:type="spellEnd"/>
          </w:p>
        </w:tc>
        <w:tc>
          <w:tcPr>
            <w:tcW w:w="1276" w:type="dxa"/>
          </w:tcPr>
          <w:p w14:paraId="6086EAB1"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2E66AC2"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Відділ</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внутрішньої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інформаційної</w:t>
            </w:r>
            <w:proofErr w:type="spellEnd"/>
            <w:r w:rsidRPr="00C3441E">
              <w:rPr>
                <w:rFonts w:ascii="Times New Roman" w:eastAsia="Calibri" w:hAnsi="Times New Roman" w:cs="Times New Roman"/>
                <w:sz w:val="24"/>
                <w:szCs w:val="24"/>
                <w:lang w:eastAsia="ru-RU"/>
              </w:rPr>
              <w:t xml:space="preserve"> та </w:t>
            </w:r>
            <w:proofErr w:type="spellStart"/>
            <w:r w:rsidRPr="00C3441E">
              <w:rPr>
                <w:rFonts w:ascii="Times New Roman" w:eastAsia="Calibri" w:hAnsi="Times New Roman" w:cs="Times New Roman"/>
                <w:sz w:val="24"/>
                <w:szCs w:val="24"/>
                <w:lang w:eastAsia="ru-RU"/>
              </w:rPr>
              <w:t>правової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політики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w:t>
            </w:r>
          </w:p>
        </w:tc>
        <w:tc>
          <w:tcPr>
            <w:tcW w:w="709" w:type="dxa"/>
          </w:tcPr>
          <w:p w14:paraId="4C9A61E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9A9C09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04D4D9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10A7A98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0B1F4E9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4B162F8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2D2A0484"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співпраці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міжнародних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організацій</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громадських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об’єднань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рівних</w:t>
            </w:r>
            <w:proofErr w:type="spellEnd"/>
            <w:r w:rsidRPr="00C3441E">
              <w:rPr>
                <w:rFonts w:ascii="Times New Roman" w:eastAsia="Calibri" w:hAnsi="Times New Roman" w:cs="Times New Roman"/>
                <w:sz w:val="24"/>
                <w:szCs w:val="24"/>
              </w:rPr>
              <w:t xml:space="preserve"> прав та </w:t>
            </w:r>
            <w:proofErr w:type="spellStart"/>
            <w:r w:rsidRPr="00C3441E">
              <w:rPr>
                <w:rFonts w:ascii="Times New Roman" w:eastAsia="Calibri" w:hAnsi="Times New Roman" w:cs="Times New Roman"/>
                <w:sz w:val="24"/>
                <w:szCs w:val="24"/>
              </w:rPr>
              <w:t>можливостей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жінок</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чоловіків</w:t>
            </w:r>
            <w:proofErr w:type="spellEnd"/>
          </w:p>
        </w:tc>
      </w:tr>
      <w:bookmarkEnd w:id="54"/>
      <w:tr w:rsidR="00C3441E" w:rsidRPr="00C3441E" w14:paraId="5F589C50" w14:textId="77777777" w:rsidTr="00FD08A6">
        <w:trPr>
          <w:jc w:val="center"/>
        </w:trPr>
        <w:tc>
          <w:tcPr>
            <w:tcW w:w="562" w:type="dxa"/>
          </w:tcPr>
          <w:p w14:paraId="452A7AED"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09BAB350"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A7DB60A"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3.5. </w:t>
            </w:r>
            <w:proofErr w:type="spellStart"/>
            <w:r w:rsidRPr="00C3441E">
              <w:rPr>
                <w:rFonts w:ascii="Times New Roman" w:eastAsia="Calibri" w:hAnsi="Times New Roman" w:cs="Times New Roman"/>
                <w:color w:val="000000"/>
                <w:sz w:val="24"/>
                <w:szCs w:val="24"/>
              </w:rPr>
              <w:t>Підтримка</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діяльності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Координаційної</w:t>
            </w:r>
            <w:proofErr w:type="spellEnd"/>
            <w:proofErr w:type="gramEnd"/>
            <w:r w:rsidRPr="00C3441E">
              <w:rPr>
                <w:rFonts w:ascii="Times New Roman" w:eastAsia="Calibri" w:hAnsi="Times New Roman" w:cs="Times New Roman"/>
                <w:color w:val="000000"/>
                <w:sz w:val="24"/>
                <w:szCs w:val="24"/>
              </w:rPr>
              <w:t xml:space="preserve"> ради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сімейної</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політики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запобігання</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протидії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домашньому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торгівлі</w:t>
            </w:r>
            <w:proofErr w:type="spellEnd"/>
            <w:r w:rsidRPr="00C3441E">
              <w:rPr>
                <w:rFonts w:ascii="Times New Roman" w:eastAsia="Calibri" w:hAnsi="Times New Roman" w:cs="Times New Roman"/>
                <w:color w:val="000000"/>
                <w:sz w:val="24"/>
                <w:szCs w:val="24"/>
              </w:rPr>
              <w:t xml:space="preserve"> людьми при </w:t>
            </w:r>
            <w:proofErr w:type="spellStart"/>
            <w:r w:rsidRPr="00C3441E">
              <w:rPr>
                <w:rFonts w:ascii="Times New Roman" w:eastAsia="Calibri" w:hAnsi="Times New Roman" w:cs="Times New Roman"/>
                <w:color w:val="000000"/>
                <w:sz w:val="24"/>
                <w:szCs w:val="24"/>
              </w:rPr>
              <w:t>виконавчому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комітеті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Сіверської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міської</w:t>
            </w:r>
            <w:proofErr w:type="spellEnd"/>
            <w:r w:rsidRPr="00C3441E">
              <w:rPr>
                <w:rFonts w:ascii="Times New Roman" w:eastAsia="Calibri" w:hAnsi="Times New Roman" w:cs="Times New Roman"/>
                <w:color w:val="000000"/>
                <w:sz w:val="24"/>
                <w:szCs w:val="24"/>
              </w:rPr>
              <w:t xml:space="preserve"> ради</w:t>
            </w:r>
          </w:p>
        </w:tc>
        <w:tc>
          <w:tcPr>
            <w:tcW w:w="1276" w:type="dxa"/>
          </w:tcPr>
          <w:p w14:paraId="23BD7D65"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780446A"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4ECD5D3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377ED8F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856FDA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C4D11A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3AA4F4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7AFAE4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79BCE98C"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color w:val="000000"/>
                <w:sz w:val="24"/>
                <w:szCs w:val="24"/>
              </w:rPr>
              <w:t>Інститувалізація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діяльності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Координаційної</w:t>
            </w:r>
            <w:proofErr w:type="spellEnd"/>
            <w:r w:rsidRPr="00C3441E">
              <w:rPr>
                <w:rFonts w:ascii="Times New Roman" w:eastAsia="Calibri" w:hAnsi="Times New Roman" w:cs="Times New Roman"/>
                <w:color w:val="000000"/>
                <w:sz w:val="24"/>
                <w:szCs w:val="24"/>
              </w:rPr>
              <w:t xml:space="preserve"> ради </w:t>
            </w:r>
          </w:p>
        </w:tc>
      </w:tr>
      <w:tr w:rsidR="00C3441E" w:rsidRPr="00C3441E" w14:paraId="21E1207A" w14:textId="77777777" w:rsidTr="00FD08A6">
        <w:trPr>
          <w:jc w:val="center"/>
        </w:trPr>
        <w:tc>
          <w:tcPr>
            <w:tcW w:w="562" w:type="dxa"/>
          </w:tcPr>
          <w:p w14:paraId="65719E06"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2C83AC6"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66839BAA"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3.6. </w:t>
            </w:r>
            <w:proofErr w:type="spellStart"/>
            <w:r w:rsidRPr="00C3441E">
              <w:rPr>
                <w:rFonts w:ascii="Times New Roman" w:eastAsia="Calibri" w:hAnsi="Times New Roman" w:cs="Times New Roman"/>
                <w:color w:val="000000"/>
                <w:sz w:val="24"/>
                <w:szCs w:val="24"/>
              </w:rPr>
              <w:t>Розробка</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профіля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Сіверської</w:t>
            </w:r>
            <w:proofErr w:type="spellEnd"/>
            <w:r w:rsidRPr="00C3441E">
              <w:rPr>
                <w:rFonts w:ascii="Times New Roman" w:eastAsia="Calibri" w:hAnsi="Times New Roman" w:cs="Times New Roman"/>
                <w:color w:val="000000"/>
                <w:sz w:val="24"/>
                <w:szCs w:val="24"/>
              </w:rPr>
              <w:t xml:space="preserve"> МТГ та </w:t>
            </w:r>
            <w:proofErr w:type="spellStart"/>
            <w:r w:rsidRPr="00C3441E">
              <w:rPr>
                <w:rFonts w:ascii="Times New Roman" w:eastAsia="Calibri" w:hAnsi="Times New Roman" w:cs="Times New Roman"/>
                <w:color w:val="000000"/>
                <w:sz w:val="24"/>
                <w:szCs w:val="24"/>
              </w:rPr>
              <w:t>його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щорічне</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оновлення</w:t>
            </w:r>
            <w:proofErr w:type="spellEnd"/>
            <w:r w:rsidRPr="00C3441E">
              <w:rPr>
                <w:rFonts w:ascii="Times New Roman" w:eastAsia="Calibri" w:hAnsi="Times New Roman" w:cs="Times New Roman"/>
                <w:color w:val="000000"/>
                <w:sz w:val="24"/>
                <w:szCs w:val="24"/>
              </w:rPr>
              <w:t xml:space="preserve"> </w:t>
            </w:r>
          </w:p>
        </w:tc>
        <w:tc>
          <w:tcPr>
            <w:tcW w:w="1276" w:type="dxa"/>
          </w:tcPr>
          <w:p w14:paraId="61F7AB83"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57BA9D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243064FE"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1" w:type="dxa"/>
          </w:tcPr>
          <w:p w14:paraId="6F9F38B7"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0" w:type="dxa"/>
          </w:tcPr>
          <w:p w14:paraId="4A4FB985"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1" w:type="dxa"/>
          </w:tcPr>
          <w:p w14:paraId="6F8CF2AA"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0" w:type="dxa"/>
          </w:tcPr>
          <w:p w14:paraId="0D464B50"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709" w:type="dxa"/>
          </w:tcPr>
          <w:p w14:paraId="5CC3F0BC"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843" w:type="dxa"/>
          </w:tcPr>
          <w:p w14:paraId="63F750BC"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Прийняття</w:t>
            </w:r>
            <w:proofErr w:type="spellEnd"/>
            <w:r w:rsidRPr="00C3441E">
              <w:rPr>
                <w:rFonts w:ascii="Times New Roman" w:eastAsia="Calibri" w:hAnsi="Times New Roman" w:cs="Times New Roman"/>
                <w:sz w:val="24"/>
                <w:szCs w:val="24"/>
              </w:rPr>
              <w:t xml:space="preserve"> Гендерного </w:t>
            </w:r>
            <w:proofErr w:type="spellStart"/>
            <w:r w:rsidRPr="00C3441E">
              <w:rPr>
                <w:rFonts w:ascii="Times New Roman" w:eastAsia="Calibri" w:hAnsi="Times New Roman" w:cs="Times New Roman"/>
                <w:sz w:val="24"/>
                <w:szCs w:val="24"/>
              </w:rPr>
              <w:t>профіля</w:t>
            </w:r>
            <w:proofErr w:type="spellEnd"/>
            <w:r w:rsidRPr="00C3441E">
              <w:rPr>
                <w:rFonts w:ascii="Times New Roman" w:eastAsia="Calibri" w:hAnsi="Times New Roman" w:cs="Times New Roman"/>
                <w:sz w:val="24"/>
                <w:szCs w:val="24"/>
              </w:rPr>
              <w:t xml:space="preserve"> </w:t>
            </w:r>
          </w:p>
        </w:tc>
      </w:tr>
      <w:tr w:rsidR="00C3441E" w:rsidRPr="00C3441E" w14:paraId="172F3206" w14:textId="77777777" w:rsidTr="00FD08A6">
        <w:trPr>
          <w:jc w:val="center"/>
        </w:trPr>
        <w:tc>
          <w:tcPr>
            <w:tcW w:w="562" w:type="dxa"/>
          </w:tcPr>
          <w:p w14:paraId="54A7BC8A"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41F8DA44"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02DA3E45"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3.7. </w:t>
            </w:r>
            <w:proofErr w:type="spellStart"/>
            <w:r w:rsidRPr="00C3441E">
              <w:rPr>
                <w:rFonts w:ascii="Times New Roman" w:eastAsia="Calibri" w:hAnsi="Times New Roman" w:cs="Times New Roman"/>
                <w:color w:val="000000"/>
                <w:sz w:val="24"/>
                <w:szCs w:val="24"/>
              </w:rPr>
              <w:t>Забезпечити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врахування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r w:rsidRPr="00C3441E">
              <w:rPr>
                <w:rFonts w:ascii="Times New Roman" w:eastAsia="Calibri" w:hAnsi="Times New Roman" w:cs="Times New Roman"/>
                <w:color w:val="000000"/>
                <w:sz w:val="24"/>
                <w:szCs w:val="24"/>
              </w:rPr>
              <w:t xml:space="preserve"> при </w:t>
            </w:r>
            <w:proofErr w:type="spellStart"/>
            <w:r w:rsidRPr="00C3441E">
              <w:rPr>
                <w:rFonts w:ascii="Times New Roman" w:eastAsia="Calibri" w:hAnsi="Times New Roman" w:cs="Times New Roman"/>
                <w:color w:val="000000"/>
                <w:sz w:val="24"/>
                <w:szCs w:val="24"/>
              </w:rPr>
              <w:t>розробці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стратегічних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програмних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бюджетних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політик</w:t>
            </w:r>
            <w:proofErr w:type="spellEnd"/>
            <w:r w:rsidRPr="00C3441E">
              <w:rPr>
                <w:rFonts w:ascii="Times New Roman" w:eastAsia="Calibri" w:hAnsi="Times New Roman" w:cs="Times New Roman"/>
                <w:color w:val="000000"/>
                <w:sz w:val="24"/>
                <w:szCs w:val="24"/>
              </w:rPr>
              <w:t xml:space="preserve"> і </w:t>
            </w:r>
            <w:proofErr w:type="spellStart"/>
            <w:r w:rsidRPr="00C3441E">
              <w:rPr>
                <w:rFonts w:ascii="Times New Roman" w:eastAsia="Calibri" w:hAnsi="Times New Roman" w:cs="Times New Roman"/>
                <w:color w:val="000000"/>
                <w:sz w:val="24"/>
                <w:szCs w:val="24"/>
              </w:rPr>
              <w:t>проєктів</w:t>
            </w:r>
            <w:proofErr w:type="spellEnd"/>
          </w:p>
        </w:tc>
        <w:tc>
          <w:tcPr>
            <w:tcW w:w="1276" w:type="dxa"/>
          </w:tcPr>
          <w:p w14:paraId="09938F32"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CE9387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1A294DF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3DA11F1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932F38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62B535A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CD8C0B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266971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34BECF9B"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Формування</w:t>
            </w:r>
            <w:proofErr w:type="spellEnd"/>
            <w:r w:rsidRPr="00C3441E">
              <w:rPr>
                <w:rFonts w:ascii="Times New Roman" w:eastAsia="Calibri" w:hAnsi="Times New Roman" w:cs="Times New Roman"/>
                <w:color w:val="000000"/>
                <w:sz w:val="24"/>
                <w:szCs w:val="24"/>
              </w:rPr>
              <w:t xml:space="preserve"> гендерно </w:t>
            </w:r>
            <w:proofErr w:type="spellStart"/>
            <w:r w:rsidRPr="00C3441E">
              <w:rPr>
                <w:rFonts w:ascii="Times New Roman" w:eastAsia="Calibri" w:hAnsi="Times New Roman" w:cs="Times New Roman"/>
                <w:color w:val="000000"/>
                <w:sz w:val="24"/>
                <w:szCs w:val="24"/>
              </w:rPr>
              <w:t>чутливих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політик</w:t>
            </w:r>
            <w:proofErr w:type="spellEnd"/>
            <w:r w:rsidRPr="00C3441E">
              <w:rPr>
                <w:rFonts w:ascii="Times New Roman" w:eastAsia="Calibri" w:hAnsi="Times New Roman" w:cs="Times New Roman"/>
                <w:color w:val="000000"/>
                <w:sz w:val="24"/>
                <w:szCs w:val="24"/>
              </w:rPr>
              <w:t xml:space="preserve"> і </w:t>
            </w:r>
            <w:proofErr w:type="spellStart"/>
            <w:r w:rsidRPr="00C3441E">
              <w:rPr>
                <w:rFonts w:ascii="Times New Roman" w:eastAsia="Calibri" w:hAnsi="Times New Roman" w:cs="Times New Roman"/>
                <w:color w:val="000000"/>
                <w:sz w:val="24"/>
                <w:szCs w:val="24"/>
              </w:rPr>
              <w:t>проєктів</w:t>
            </w:r>
            <w:proofErr w:type="spellEnd"/>
          </w:p>
        </w:tc>
      </w:tr>
      <w:tr w:rsidR="00C3441E" w:rsidRPr="00C3441E" w14:paraId="2575ACDB" w14:textId="77777777" w:rsidTr="00FD08A6">
        <w:trPr>
          <w:jc w:val="center"/>
        </w:trPr>
        <w:tc>
          <w:tcPr>
            <w:tcW w:w="562" w:type="dxa"/>
          </w:tcPr>
          <w:p w14:paraId="089EC9F4"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4EB64AD7"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4261F299"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3.8. </w:t>
            </w:r>
            <w:proofErr w:type="spellStart"/>
            <w:r w:rsidRPr="00C3441E">
              <w:rPr>
                <w:rFonts w:ascii="Times New Roman" w:eastAsia="Calibri" w:hAnsi="Times New Roman" w:cs="Times New Roman"/>
                <w:color w:val="000000"/>
                <w:sz w:val="24"/>
                <w:szCs w:val="24"/>
              </w:rPr>
              <w:t>Забезпечити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врахування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при</w:t>
            </w:r>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формуванні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робочих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штабів</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lastRenderedPageBreak/>
              <w:t>комісій</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реагування</w:t>
            </w:r>
            <w:proofErr w:type="spellEnd"/>
            <w:r w:rsidRPr="00C3441E">
              <w:rPr>
                <w:rFonts w:ascii="Times New Roman" w:eastAsia="Calibri" w:hAnsi="Times New Roman" w:cs="Times New Roman"/>
                <w:color w:val="000000"/>
                <w:sz w:val="24"/>
                <w:szCs w:val="24"/>
              </w:rPr>
              <w:t xml:space="preserve"> на </w:t>
            </w:r>
            <w:proofErr w:type="spellStart"/>
            <w:r w:rsidRPr="00C3441E">
              <w:rPr>
                <w:rFonts w:ascii="Times New Roman" w:eastAsia="Calibri" w:hAnsi="Times New Roman" w:cs="Times New Roman"/>
                <w:color w:val="000000"/>
                <w:sz w:val="24"/>
                <w:szCs w:val="24"/>
              </w:rPr>
              <w:t>безпекові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виклики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розповсюдження</w:t>
            </w:r>
            <w:proofErr w:type="spellEnd"/>
            <w:r w:rsidRPr="00C3441E">
              <w:rPr>
                <w:rFonts w:ascii="Times New Roman" w:eastAsia="Calibri" w:hAnsi="Times New Roman" w:cs="Times New Roman"/>
                <w:color w:val="000000"/>
                <w:sz w:val="24"/>
                <w:szCs w:val="24"/>
              </w:rPr>
              <w:t xml:space="preserve"> COVID-19</w:t>
            </w:r>
          </w:p>
        </w:tc>
        <w:tc>
          <w:tcPr>
            <w:tcW w:w="1276" w:type="dxa"/>
          </w:tcPr>
          <w:p w14:paraId="42A49EEA"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2021-2025</w:t>
            </w:r>
          </w:p>
        </w:tc>
        <w:tc>
          <w:tcPr>
            <w:tcW w:w="1842" w:type="dxa"/>
          </w:tcPr>
          <w:p w14:paraId="40714DDA"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lastRenderedPageBreak/>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55C46BA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0,00</w:t>
            </w:r>
          </w:p>
        </w:tc>
        <w:tc>
          <w:tcPr>
            <w:tcW w:w="851" w:type="dxa"/>
          </w:tcPr>
          <w:p w14:paraId="6B63B0A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A7BCFB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ADCF81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7A26B5A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3A13374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0E3BC15C"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Врахування</w:t>
            </w:r>
            <w:proofErr w:type="spellEnd"/>
            <w:r w:rsidRPr="00C3441E">
              <w:rPr>
                <w:rFonts w:ascii="Times New Roman" w:eastAsia="Calibri" w:hAnsi="Times New Roman" w:cs="Times New Roman"/>
                <w:color w:val="000000"/>
                <w:sz w:val="24"/>
                <w:szCs w:val="24"/>
              </w:rPr>
              <w:t xml:space="preserve"> принципу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при </w:t>
            </w:r>
            <w:proofErr w:type="spellStart"/>
            <w:proofErr w:type="gramStart"/>
            <w:r w:rsidRPr="00C3441E">
              <w:rPr>
                <w:rFonts w:ascii="Times New Roman" w:eastAsia="Calibri" w:hAnsi="Times New Roman" w:cs="Times New Roman"/>
                <w:color w:val="000000"/>
                <w:sz w:val="24"/>
                <w:szCs w:val="24"/>
              </w:rPr>
              <w:lastRenderedPageBreak/>
              <w:t>формування</w:t>
            </w:r>
            <w:proofErr w:type="spellEnd"/>
            <w:r w:rsidRPr="00C3441E">
              <w:rPr>
                <w:rFonts w:ascii="Times New Roman" w:eastAsia="Calibri" w:hAnsi="Times New Roman" w:cs="Times New Roman"/>
                <w:color w:val="000000"/>
                <w:sz w:val="24"/>
                <w:szCs w:val="24"/>
              </w:rPr>
              <w:t xml:space="preserve">  при</w:t>
            </w:r>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формуванні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робочих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штабів</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комісій</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реагування</w:t>
            </w:r>
            <w:proofErr w:type="spellEnd"/>
            <w:r w:rsidRPr="00C3441E">
              <w:rPr>
                <w:rFonts w:ascii="Times New Roman" w:eastAsia="Calibri" w:hAnsi="Times New Roman" w:cs="Times New Roman"/>
                <w:color w:val="000000"/>
                <w:sz w:val="24"/>
                <w:szCs w:val="24"/>
              </w:rPr>
              <w:t xml:space="preserve"> на </w:t>
            </w:r>
            <w:proofErr w:type="spellStart"/>
            <w:r w:rsidRPr="00C3441E">
              <w:rPr>
                <w:rFonts w:ascii="Times New Roman" w:eastAsia="Calibri" w:hAnsi="Times New Roman" w:cs="Times New Roman"/>
                <w:color w:val="000000"/>
                <w:sz w:val="24"/>
                <w:szCs w:val="24"/>
              </w:rPr>
              <w:t>безпекові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виклики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розповсюдження</w:t>
            </w:r>
            <w:proofErr w:type="spellEnd"/>
            <w:r w:rsidRPr="00C3441E">
              <w:rPr>
                <w:rFonts w:ascii="Times New Roman" w:eastAsia="Calibri" w:hAnsi="Times New Roman" w:cs="Times New Roman"/>
                <w:color w:val="000000"/>
                <w:sz w:val="24"/>
                <w:szCs w:val="24"/>
              </w:rPr>
              <w:t xml:space="preserve"> COVID-19</w:t>
            </w:r>
          </w:p>
        </w:tc>
      </w:tr>
      <w:tr w:rsidR="00C3441E" w:rsidRPr="00C3441E" w14:paraId="76398F57" w14:textId="77777777" w:rsidTr="00FD08A6">
        <w:trPr>
          <w:jc w:val="center"/>
        </w:trPr>
        <w:tc>
          <w:tcPr>
            <w:tcW w:w="562" w:type="dxa"/>
          </w:tcPr>
          <w:p w14:paraId="2E751D82"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DF9D6CC"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4B23064" w14:textId="77777777" w:rsidR="00C3441E" w:rsidRPr="00C3441E" w:rsidRDefault="00C3441E" w:rsidP="00C3441E">
            <w:pPr>
              <w:spacing w:before="0" w:after="0" w:line="240" w:lineRule="auto"/>
              <w:jc w:val="both"/>
              <w:rPr>
                <w:rFonts w:ascii="Times New Roman" w:eastAsia="Calibri" w:hAnsi="Times New Roman" w:cs="Times New Roman"/>
                <w:color w:val="7030A0"/>
                <w:sz w:val="24"/>
                <w:szCs w:val="24"/>
              </w:rPr>
            </w:pPr>
            <w:r w:rsidRPr="00C3441E">
              <w:rPr>
                <w:rFonts w:ascii="Times New Roman" w:eastAsia="Calibri" w:hAnsi="Times New Roman" w:cs="Times New Roman"/>
                <w:color w:val="000000"/>
                <w:sz w:val="24"/>
                <w:szCs w:val="24"/>
              </w:rPr>
              <w:t xml:space="preserve">3.9. </w:t>
            </w:r>
            <w:proofErr w:type="spellStart"/>
            <w:r w:rsidRPr="00C3441E">
              <w:rPr>
                <w:rFonts w:ascii="Times New Roman" w:eastAsia="Calibri" w:hAnsi="Times New Roman" w:cs="Times New Roman"/>
                <w:color w:val="000000"/>
                <w:sz w:val="24"/>
                <w:szCs w:val="24"/>
              </w:rPr>
              <w:t>Сприяння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навчанню</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представників</w:t>
            </w:r>
            <w:proofErr w:type="spellEnd"/>
            <w:r w:rsidRPr="00C3441E">
              <w:rPr>
                <w:rFonts w:ascii="Times New Roman" w:eastAsia="Calibri" w:hAnsi="Times New Roman" w:cs="Times New Roman"/>
                <w:color w:val="000000"/>
                <w:sz w:val="24"/>
                <w:szCs w:val="24"/>
              </w:rPr>
              <w:t>/</w:t>
            </w:r>
            <w:proofErr w:type="spellStart"/>
            <w:r w:rsidRPr="00C3441E">
              <w:rPr>
                <w:rFonts w:ascii="Times New Roman" w:eastAsia="Calibri" w:hAnsi="Times New Roman" w:cs="Times New Roman"/>
                <w:color w:val="000000"/>
                <w:sz w:val="24"/>
                <w:szCs w:val="24"/>
              </w:rPr>
              <w:t>ць</w:t>
            </w:r>
            <w:proofErr w:type="spellEnd"/>
            <w:r w:rsidRPr="00C3441E">
              <w:rPr>
                <w:rFonts w:ascii="Times New Roman" w:eastAsia="Calibri" w:hAnsi="Times New Roman" w:cs="Times New Roman"/>
                <w:color w:val="000000"/>
                <w:sz w:val="24"/>
                <w:szCs w:val="24"/>
              </w:rPr>
              <w:t xml:space="preserve"> ОМС, </w:t>
            </w:r>
            <w:proofErr w:type="spellStart"/>
            <w:r w:rsidRPr="00C3441E">
              <w:rPr>
                <w:rFonts w:ascii="Times New Roman" w:eastAsia="Calibri" w:hAnsi="Times New Roman" w:cs="Times New Roman"/>
                <w:color w:val="000000"/>
                <w:sz w:val="24"/>
                <w:szCs w:val="24"/>
              </w:rPr>
              <w:t>депутатів</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впровадження</w:t>
            </w:r>
            <w:proofErr w:type="spellEnd"/>
            <w:proofErr w:type="gramEnd"/>
            <w:r w:rsidRPr="00C3441E">
              <w:rPr>
                <w:rFonts w:ascii="Times New Roman" w:eastAsia="Calibri" w:hAnsi="Times New Roman" w:cs="Times New Roman"/>
                <w:color w:val="000000"/>
                <w:sz w:val="24"/>
                <w:szCs w:val="24"/>
              </w:rPr>
              <w:t xml:space="preserve"> гендерно </w:t>
            </w:r>
            <w:proofErr w:type="spellStart"/>
            <w:r w:rsidRPr="00C3441E">
              <w:rPr>
                <w:rFonts w:ascii="Times New Roman" w:eastAsia="Calibri" w:hAnsi="Times New Roman" w:cs="Times New Roman"/>
                <w:color w:val="000000"/>
                <w:sz w:val="24"/>
                <w:szCs w:val="24"/>
              </w:rPr>
              <w:t>орієнтованого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бюджетування</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застосування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r w:rsidRPr="00C3441E">
              <w:rPr>
                <w:rFonts w:ascii="Times New Roman" w:eastAsia="Calibri" w:hAnsi="Times New Roman" w:cs="Times New Roman"/>
                <w:color w:val="000000"/>
                <w:sz w:val="24"/>
                <w:szCs w:val="24"/>
              </w:rPr>
              <w:t xml:space="preserve"> в </w:t>
            </w:r>
            <w:proofErr w:type="spellStart"/>
            <w:r w:rsidRPr="00C3441E">
              <w:rPr>
                <w:rFonts w:ascii="Times New Roman" w:eastAsia="Calibri" w:hAnsi="Times New Roman" w:cs="Times New Roman"/>
                <w:color w:val="000000"/>
                <w:sz w:val="24"/>
                <w:szCs w:val="24"/>
              </w:rPr>
              <w:t>управлінні</w:t>
            </w:r>
            <w:proofErr w:type="spellEnd"/>
            <w:r w:rsidRPr="00C3441E">
              <w:rPr>
                <w:rFonts w:ascii="Times New Roman" w:eastAsia="Calibri" w:hAnsi="Times New Roman" w:cs="Times New Roman"/>
                <w:color w:val="000000"/>
                <w:sz w:val="24"/>
                <w:szCs w:val="24"/>
              </w:rPr>
              <w:t xml:space="preserve"> </w:t>
            </w:r>
          </w:p>
        </w:tc>
        <w:tc>
          <w:tcPr>
            <w:tcW w:w="1276" w:type="dxa"/>
          </w:tcPr>
          <w:p w14:paraId="52F755D4"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5A47643"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4159D6C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E91ACF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25A578A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812F20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9DC532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446E0F9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4D594F07"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Підвищення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компетенцій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представників</w:t>
            </w:r>
            <w:proofErr w:type="spellEnd"/>
            <w:r w:rsidRPr="00C3441E">
              <w:rPr>
                <w:rFonts w:ascii="Times New Roman" w:eastAsia="Calibri" w:hAnsi="Times New Roman" w:cs="Times New Roman"/>
                <w:color w:val="000000"/>
                <w:sz w:val="24"/>
                <w:szCs w:val="24"/>
              </w:rPr>
              <w:t>/</w:t>
            </w:r>
            <w:proofErr w:type="spellStart"/>
            <w:r w:rsidRPr="00C3441E">
              <w:rPr>
                <w:rFonts w:ascii="Times New Roman" w:eastAsia="Calibri" w:hAnsi="Times New Roman" w:cs="Times New Roman"/>
                <w:color w:val="000000"/>
                <w:sz w:val="24"/>
                <w:szCs w:val="24"/>
              </w:rPr>
              <w:t>ць</w:t>
            </w:r>
            <w:proofErr w:type="spellEnd"/>
            <w:r w:rsidRPr="00C3441E">
              <w:rPr>
                <w:rFonts w:ascii="Times New Roman" w:eastAsia="Calibri" w:hAnsi="Times New Roman" w:cs="Times New Roman"/>
                <w:color w:val="000000"/>
                <w:sz w:val="24"/>
                <w:szCs w:val="24"/>
              </w:rPr>
              <w:t xml:space="preserve"> ОМС, </w:t>
            </w:r>
            <w:proofErr w:type="spellStart"/>
            <w:r w:rsidRPr="00C3441E">
              <w:rPr>
                <w:rFonts w:ascii="Times New Roman" w:eastAsia="Calibri" w:hAnsi="Times New Roman" w:cs="Times New Roman"/>
                <w:color w:val="000000"/>
                <w:sz w:val="24"/>
                <w:szCs w:val="24"/>
              </w:rPr>
              <w:t>депутатів</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впровадження</w:t>
            </w:r>
            <w:proofErr w:type="spellEnd"/>
            <w:proofErr w:type="gramEnd"/>
            <w:r w:rsidRPr="00C3441E">
              <w:rPr>
                <w:rFonts w:ascii="Times New Roman" w:eastAsia="Calibri" w:hAnsi="Times New Roman" w:cs="Times New Roman"/>
                <w:color w:val="000000"/>
                <w:sz w:val="24"/>
                <w:szCs w:val="24"/>
              </w:rPr>
              <w:t xml:space="preserve"> гендерно </w:t>
            </w:r>
            <w:proofErr w:type="spellStart"/>
            <w:r w:rsidRPr="00C3441E">
              <w:rPr>
                <w:rFonts w:ascii="Times New Roman" w:eastAsia="Calibri" w:hAnsi="Times New Roman" w:cs="Times New Roman"/>
                <w:color w:val="000000"/>
                <w:sz w:val="24"/>
                <w:szCs w:val="24"/>
              </w:rPr>
              <w:t>орієнтованого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бюджетування</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застосування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r w:rsidRPr="00C3441E">
              <w:rPr>
                <w:rFonts w:ascii="Times New Roman" w:eastAsia="Calibri" w:hAnsi="Times New Roman" w:cs="Times New Roman"/>
                <w:color w:val="000000"/>
                <w:sz w:val="24"/>
                <w:szCs w:val="24"/>
              </w:rPr>
              <w:t xml:space="preserve"> в </w:t>
            </w:r>
            <w:proofErr w:type="spellStart"/>
            <w:r w:rsidRPr="00C3441E">
              <w:rPr>
                <w:rFonts w:ascii="Times New Roman" w:eastAsia="Calibri" w:hAnsi="Times New Roman" w:cs="Times New Roman"/>
                <w:color w:val="000000"/>
                <w:sz w:val="24"/>
                <w:szCs w:val="24"/>
              </w:rPr>
              <w:t>управлінні</w:t>
            </w:r>
            <w:proofErr w:type="spellEnd"/>
            <w:r w:rsidRPr="00C3441E">
              <w:rPr>
                <w:rFonts w:ascii="Times New Roman" w:eastAsia="Calibri" w:hAnsi="Times New Roman" w:cs="Times New Roman"/>
                <w:color w:val="000000"/>
                <w:sz w:val="24"/>
                <w:szCs w:val="24"/>
              </w:rPr>
              <w:t xml:space="preserve"> </w:t>
            </w:r>
          </w:p>
        </w:tc>
      </w:tr>
      <w:tr w:rsidR="00C3441E" w:rsidRPr="00C3441E" w14:paraId="5147AB62" w14:textId="77777777" w:rsidTr="00FD08A6">
        <w:trPr>
          <w:jc w:val="center"/>
        </w:trPr>
        <w:tc>
          <w:tcPr>
            <w:tcW w:w="562" w:type="dxa"/>
          </w:tcPr>
          <w:p w14:paraId="193CE79B"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08DE77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6EF5CF57" w14:textId="77777777" w:rsidR="00C3441E" w:rsidRPr="00C3441E" w:rsidRDefault="00C3441E" w:rsidP="00C3441E">
            <w:pPr>
              <w:spacing w:before="0" w:after="0" w:line="240" w:lineRule="auto"/>
              <w:jc w:val="both"/>
              <w:rPr>
                <w:rFonts w:ascii="Times New Roman" w:eastAsia="Calibri" w:hAnsi="Times New Roman" w:cs="Times New Roman"/>
                <w:color w:val="7030A0"/>
                <w:sz w:val="24"/>
                <w:szCs w:val="24"/>
              </w:rPr>
            </w:pPr>
            <w:r w:rsidRPr="00C3441E">
              <w:rPr>
                <w:rFonts w:ascii="Times New Roman" w:eastAsia="Calibri" w:hAnsi="Times New Roman" w:cs="Times New Roman"/>
                <w:color w:val="000000"/>
                <w:sz w:val="24"/>
                <w:szCs w:val="24"/>
              </w:rPr>
              <w:t xml:space="preserve">3.10. </w:t>
            </w:r>
            <w:proofErr w:type="spellStart"/>
            <w:r w:rsidRPr="00C3441E">
              <w:rPr>
                <w:rFonts w:ascii="Times New Roman" w:eastAsia="Calibri" w:hAnsi="Times New Roman" w:cs="Times New Roman"/>
                <w:color w:val="000000"/>
                <w:sz w:val="24"/>
                <w:szCs w:val="24"/>
              </w:rPr>
              <w:t>Висвітлення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на </w:t>
            </w:r>
            <w:proofErr w:type="spellStart"/>
            <w:r w:rsidRPr="00C3441E">
              <w:rPr>
                <w:rFonts w:ascii="Times New Roman" w:eastAsia="Calibri" w:hAnsi="Times New Roman" w:cs="Times New Roman"/>
                <w:color w:val="000000"/>
                <w:sz w:val="24"/>
                <w:szCs w:val="24"/>
              </w:rPr>
              <w:t>офіційному</w:t>
            </w:r>
            <w:proofErr w:type="spellEnd"/>
            <w:r w:rsidRPr="00C3441E">
              <w:rPr>
                <w:rFonts w:ascii="Times New Roman" w:eastAsia="Calibri" w:hAnsi="Times New Roman" w:cs="Times New Roman"/>
                <w:color w:val="000000"/>
                <w:sz w:val="24"/>
                <w:szCs w:val="24"/>
              </w:rPr>
              <w:t xml:space="preserve"> веб-</w:t>
            </w:r>
            <w:proofErr w:type="spellStart"/>
            <w:r w:rsidRPr="00C3441E">
              <w:rPr>
                <w:rFonts w:ascii="Times New Roman" w:eastAsia="Calibri" w:hAnsi="Times New Roman" w:cs="Times New Roman"/>
                <w:color w:val="000000"/>
                <w:sz w:val="24"/>
                <w:szCs w:val="24"/>
              </w:rPr>
              <w:t>сайті</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соціальних</w:t>
            </w:r>
            <w:proofErr w:type="spellEnd"/>
            <w:r w:rsidRPr="00C3441E">
              <w:rPr>
                <w:rFonts w:ascii="Times New Roman" w:eastAsia="Calibri" w:hAnsi="Times New Roman" w:cs="Times New Roman"/>
                <w:color w:val="000000"/>
                <w:sz w:val="24"/>
                <w:szCs w:val="24"/>
              </w:rPr>
              <w:t xml:space="preserve"> мережах</w:t>
            </w:r>
          </w:p>
        </w:tc>
        <w:tc>
          <w:tcPr>
            <w:tcW w:w="1276" w:type="dxa"/>
          </w:tcPr>
          <w:p w14:paraId="67203A42"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5A67E757"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Відділ</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внутрішньої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інформаційної</w:t>
            </w:r>
            <w:proofErr w:type="spellEnd"/>
            <w:r w:rsidRPr="00C3441E">
              <w:rPr>
                <w:rFonts w:ascii="Times New Roman" w:eastAsia="Calibri" w:hAnsi="Times New Roman" w:cs="Times New Roman"/>
                <w:sz w:val="24"/>
                <w:szCs w:val="24"/>
                <w:lang w:eastAsia="ru-RU"/>
              </w:rPr>
              <w:t xml:space="preserve"> та </w:t>
            </w:r>
            <w:proofErr w:type="spellStart"/>
            <w:r w:rsidRPr="00C3441E">
              <w:rPr>
                <w:rFonts w:ascii="Times New Roman" w:eastAsia="Calibri" w:hAnsi="Times New Roman" w:cs="Times New Roman"/>
                <w:sz w:val="24"/>
                <w:szCs w:val="24"/>
                <w:lang w:eastAsia="ru-RU"/>
              </w:rPr>
              <w:t>правової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політики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w:t>
            </w:r>
          </w:p>
        </w:tc>
        <w:tc>
          <w:tcPr>
            <w:tcW w:w="709" w:type="dxa"/>
          </w:tcPr>
          <w:p w14:paraId="5F22EDF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A10E6A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56CF25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4F9A393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A90E61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53D8D42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404FD268"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Підвищення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поінформованості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мешканців</w:t>
            </w:r>
            <w:proofErr w:type="spellEnd"/>
            <w:r w:rsidRPr="00C3441E">
              <w:rPr>
                <w:rFonts w:ascii="Times New Roman" w:eastAsia="Calibri" w:hAnsi="Times New Roman" w:cs="Times New Roman"/>
                <w:color w:val="000000"/>
                <w:sz w:val="24"/>
                <w:szCs w:val="24"/>
              </w:rPr>
              <w:t xml:space="preserve"> і </w:t>
            </w:r>
            <w:proofErr w:type="spellStart"/>
            <w:r w:rsidRPr="00C3441E">
              <w:rPr>
                <w:rFonts w:ascii="Times New Roman" w:eastAsia="Calibri" w:hAnsi="Times New Roman" w:cs="Times New Roman"/>
                <w:color w:val="000000"/>
                <w:sz w:val="24"/>
                <w:szCs w:val="24"/>
              </w:rPr>
              <w:t>мешканок</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громади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w:t>
            </w:r>
          </w:p>
        </w:tc>
      </w:tr>
      <w:tr w:rsidR="00C3441E" w:rsidRPr="00C3441E" w14:paraId="382C2C63" w14:textId="77777777" w:rsidTr="00FD08A6">
        <w:trPr>
          <w:jc w:val="center"/>
        </w:trPr>
        <w:tc>
          <w:tcPr>
            <w:tcW w:w="562" w:type="dxa"/>
          </w:tcPr>
          <w:p w14:paraId="4586B301"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B8E167C"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75018D2D" w14:textId="77777777" w:rsidR="00C3441E" w:rsidRPr="00C3441E" w:rsidRDefault="00C3441E" w:rsidP="00C3441E">
            <w:pPr>
              <w:spacing w:before="0" w:after="0" w:line="240" w:lineRule="auto"/>
              <w:jc w:val="both"/>
              <w:rPr>
                <w:rFonts w:ascii="Times New Roman" w:eastAsia="Calibri" w:hAnsi="Times New Roman" w:cs="Times New Roman"/>
                <w:color w:val="7030A0"/>
                <w:sz w:val="24"/>
                <w:szCs w:val="24"/>
              </w:rPr>
            </w:pPr>
            <w:r w:rsidRPr="00C3441E">
              <w:rPr>
                <w:rFonts w:ascii="Times New Roman" w:eastAsia="Calibri" w:hAnsi="Times New Roman" w:cs="Times New Roman"/>
                <w:color w:val="000000"/>
                <w:sz w:val="24"/>
                <w:szCs w:val="24"/>
              </w:rPr>
              <w:t xml:space="preserve">3.11. </w:t>
            </w:r>
            <w:proofErr w:type="spellStart"/>
            <w:r w:rsidRPr="00C3441E">
              <w:rPr>
                <w:rFonts w:ascii="Times New Roman" w:eastAsia="Calibri" w:hAnsi="Times New Roman" w:cs="Times New Roman"/>
                <w:color w:val="000000"/>
                <w:sz w:val="24"/>
                <w:szCs w:val="24"/>
              </w:rPr>
              <w:t>Налагодити</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співробітництво</w:t>
            </w:r>
            <w:proofErr w:type="spellEnd"/>
            <w:r w:rsidRPr="00C3441E">
              <w:rPr>
                <w:rFonts w:ascii="Times New Roman" w:eastAsia="Calibri" w:hAnsi="Times New Roman" w:cs="Times New Roman"/>
                <w:color w:val="000000"/>
                <w:sz w:val="24"/>
                <w:szCs w:val="24"/>
              </w:rPr>
              <w:t xml:space="preserve">  з</w:t>
            </w:r>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громадськими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організаціями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групами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самодопомоги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вразливими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групами</w:t>
            </w:r>
            <w:proofErr w:type="spellEnd"/>
            <w:r w:rsidRPr="00C3441E">
              <w:rPr>
                <w:rFonts w:ascii="Times New Roman" w:eastAsia="Calibri" w:hAnsi="Times New Roman" w:cs="Times New Roman"/>
                <w:color w:val="000000"/>
                <w:sz w:val="24"/>
                <w:szCs w:val="24"/>
              </w:rPr>
              <w:t xml:space="preserve">   для </w:t>
            </w:r>
            <w:proofErr w:type="spellStart"/>
            <w:r w:rsidRPr="00C3441E">
              <w:rPr>
                <w:rFonts w:ascii="Times New Roman" w:eastAsia="Calibri" w:hAnsi="Times New Roman" w:cs="Times New Roman"/>
                <w:color w:val="000000"/>
                <w:sz w:val="24"/>
                <w:szCs w:val="24"/>
              </w:rPr>
              <w:t>реалізації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заходів</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p>
        </w:tc>
        <w:tc>
          <w:tcPr>
            <w:tcW w:w="1276" w:type="dxa"/>
          </w:tcPr>
          <w:p w14:paraId="5791FA65"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163FE90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2CDC9B4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63E8AF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48656C0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5EE745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7F28DC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F366A3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35953557"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Залучення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громадських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організацій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самодопомоги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вразливих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для </w:t>
            </w:r>
            <w:proofErr w:type="spellStart"/>
            <w:r w:rsidRPr="00C3441E">
              <w:rPr>
                <w:rFonts w:ascii="Times New Roman" w:eastAsia="Calibri" w:hAnsi="Times New Roman" w:cs="Times New Roman"/>
                <w:color w:val="000000"/>
                <w:sz w:val="24"/>
                <w:szCs w:val="24"/>
              </w:rPr>
              <w:t>реалізації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заходів</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p>
        </w:tc>
      </w:tr>
      <w:tr w:rsidR="00C3441E" w:rsidRPr="00C3441E" w14:paraId="10A9E690" w14:textId="77777777" w:rsidTr="00FD08A6">
        <w:trPr>
          <w:jc w:val="center"/>
        </w:trPr>
        <w:tc>
          <w:tcPr>
            <w:tcW w:w="8500" w:type="dxa"/>
            <w:gridSpan w:val="5"/>
          </w:tcPr>
          <w:p w14:paraId="11AFAD61" w14:textId="77777777" w:rsidR="00C3441E" w:rsidRPr="00C3441E" w:rsidRDefault="00C3441E" w:rsidP="00C3441E">
            <w:pPr>
              <w:spacing w:before="0" w:after="0" w:line="240" w:lineRule="auto"/>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3</w:t>
            </w:r>
            <w:r w:rsidRPr="00C3441E">
              <w:rPr>
                <w:rFonts w:ascii="Calibri" w:eastAsia="Calibri" w:hAnsi="Calibri" w:cs="Times New Roman"/>
                <w:b/>
                <w:bCs/>
                <w:szCs w:val="22"/>
              </w:rPr>
              <w:t>:</w:t>
            </w:r>
          </w:p>
        </w:tc>
        <w:tc>
          <w:tcPr>
            <w:tcW w:w="709" w:type="dxa"/>
          </w:tcPr>
          <w:p w14:paraId="1B9B2CCB"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1" w:type="dxa"/>
          </w:tcPr>
          <w:p w14:paraId="2B123752"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0" w:type="dxa"/>
          </w:tcPr>
          <w:p w14:paraId="74E11AE1"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1" w:type="dxa"/>
          </w:tcPr>
          <w:p w14:paraId="7AD11EA0"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0" w:type="dxa"/>
          </w:tcPr>
          <w:p w14:paraId="4390C7C0"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2552" w:type="dxa"/>
            <w:gridSpan w:val="2"/>
          </w:tcPr>
          <w:p w14:paraId="244BF2A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b/>
                <w:bCs/>
                <w:sz w:val="24"/>
                <w:szCs w:val="24"/>
              </w:rPr>
              <w:t>0,00</w:t>
            </w:r>
          </w:p>
        </w:tc>
      </w:tr>
      <w:tr w:rsidR="00C3441E" w:rsidRPr="00C3441E" w14:paraId="06289680" w14:textId="77777777" w:rsidTr="00FD08A6">
        <w:trPr>
          <w:jc w:val="center"/>
        </w:trPr>
        <w:tc>
          <w:tcPr>
            <w:tcW w:w="562" w:type="dxa"/>
            <w:vMerge w:val="restart"/>
          </w:tcPr>
          <w:p w14:paraId="60FEE49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4</w:t>
            </w:r>
          </w:p>
        </w:tc>
        <w:tc>
          <w:tcPr>
            <w:tcW w:w="1985" w:type="dxa"/>
            <w:vMerge w:val="restart"/>
          </w:tcPr>
          <w:p w14:paraId="2D959E73"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roofErr w:type="spellStart"/>
            <w:r w:rsidRPr="00C3441E">
              <w:rPr>
                <w:rFonts w:ascii="Times New Roman" w:eastAsia="Times New Roman" w:hAnsi="Times New Roman" w:cs="Times New Roman"/>
                <w:bCs/>
                <w:color w:val="000000"/>
                <w:sz w:val="24"/>
                <w:szCs w:val="24"/>
              </w:rPr>
              <w:t>Протидія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торгівлі</w:t>
            </w:r>
            <w:proofErr w:type="spellEnd"/>
            <w:r w:rsidRPr="00C3441E">
              <w:rPr>
                <w:rFonts w:ascii="Times New Roman" w:eastAsia="Times New Roman" w:hAnsi="Times New Roman" w:cs="Times New Roman"/>
                <w:bCs/>
                <w:color w:val="000000"/>
                <w:sz w:val="24"/>
                <w:szCs w:val="24"/>
              </w:rPr>
              <w:t xml:space="preserve"> людьми</w:t>
            </w:r>
          </w:p>
        </w:tc>
        <w:tc>
          <w:tcPr>
            <w:tcW w:w="2835" w:type="dxa"/>
          </w:tcPr>
          <w:p w14:paraId="5FEC70D3"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4.1.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роз’яснювальної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роботи</w:t>
            </w:r>
            <w:proofErr w:type="spellEnd"/>
            <w:r w:rsidRPr="00C3441E">
              <w:rPr>
                <w:rFonts w:ascii="Times New Roman" w:eastAsia="Calibri" w:hAnsi="Times New Roman" w:cs="Times New Roman"/>
                <w:sz w:val="24"/>
                <w:szCs w:val="24"/>
              </w:rPr>
              <w:t xml:space="preserve"> з особами </w:t>
            </w:r>
            <w:proofErr w:type="spellStart"/>
            <w:r w:rsidRPr="00C3441E">
              <w:rPr>
                <w:rFonts w:ascii="Times New Roman" w:eastAsia="Calibri" w:hAnsi="Times New Roman" w:cs="Times New Roman"/>
                <w:sz w:val="24"/>
                <w:szCs w:val="24"/>
              </w:rPr>
              <w:t>групи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ризику</w:t>
            </w:r>
            <w:proofErr w:type="spellEnd"/>
          </w:p>
        </w:tc>
        <w:tc>
          <w:tcPr>
            <w:tcW w:w="1276" w:type="dxa"/>
          </w:tcPr>
          <w:p w14:paraId="0CB140B2"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70BB1AD"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«Центр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соціальних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r w:rsidRPr="00C3441E">
              <w:rPr>
                <w:rFonts w:ascii="Times New Roman" w:eastAsia="Calibri" w:hAnsi="Times New Roman" w:cs="Times New Roman"/>
                <w:sz w:val="24"/>
                <w:szCs w:val="24"/>
                <w:lang w:eastAsia="ru-RU"/>
              </w:rPr>
              <w:t xml:space="preserve">»,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lastRenderedPageBreak/>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охорони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здоров’я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66ABF87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0,00</w:t>
            </w:r>
          </w:p>
        </w:tc>
        <w:tc>
          <w:tcPr>
            <w:tcW w:w="851" w:type="dxa"/>
          </w:tcPr>
          <w:p w14:paraId="6E68A78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3FF0CBC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13C5649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6B08E2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E4B63B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7D3C1CC4"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обізнаності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безпечної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міграції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lastRenderedPageBreak/>
              <w:t>торгівлі</w:t>
            </w:r>
            <w:proofErr w:type="spellEnd"/>
            <w:r w:rsidRPr="00C3441E">
              <w:rPr>
                <w:rFonts w:ascii="Times New Roman" w:eastAsia="Calibri" w:hAnsi="Times New Roman" w:cs="Times New Roman"/>
                <w:sz w:val="24"/>
                <w:szCs w:val="24"/>
              </w:rPr>
              <w:t xml:space="preserve"> людьми, </w:t>
            </w:r>
            <w:proofErr w:type="spellStart"/>
            <w:r w:rsidRPr="00C3441E">
              <w:rPr>
                <w:rFonts w:ascii="Times New Roman" w:eastAsia="Calibri" w:hAnsi="Times New Roman" w:cs="Times New Roman"/>
                <w:sz w:val="24"/>
                <w:szCs w:val="24"/>
              </w:rPr>
              <w:t>її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первинна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профілактика</w:t>
            </w:r>
            <w:proofErr w:type="spellEnd"/>
          </w:p>
        </w:tc>
      </w:tr>
      <w:tr w:rsidR="00C3441E" w:rsidRPr="00C3441E" w14:paraId="0F277322" w14:textId="77777777" w:rsidTr="00FD08A6">
        <w:trPr>
          <w:jc w:val="center"/>
        </w:trPr>
        <w:tc>
          <w:tcPr>
            <w:tcW w:w="562" w:type="dxa"/>
            <w:vMerge/>
          </w:tcPr>
          <w:p w14:paraId="5E225363"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65E5E13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3EFDFC88"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4.2. </w:t>
            </w:r>
            <w:proofErr w:type="spellStart"/>
            <w:r w:rsidRPr="00C3441E">
              <w:rPr>
                <w:rFonts w:ascii="Times New Roman" w:eastAsia="Calibri" w:hAnsi="Times New Roman" w:cs="Times New Roman"/>
                <w:sz w:val="24"/>
                <w:szCs w:val="24"/>
              </w:rPr>
              <w:t>Виготовлення</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розповсюдження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продукції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спрямованої</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поширення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серед</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ризиків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потрапляння</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ситуації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торгівлі</w:t>
            </w:r>
            <w:proofErr w:type="spellEnd"/>
            <w:r w:rsidRPr="00C3441E">
              <w:rPr>
                <w:rFonts w:ascii="Times New Roman" w:eastAsia="Calibri" w:hAnsi="Times New Roman" w:cs="Times New Roman"/>
                <w:sz w:val="24"/>
                <w:szCs w:val="24"/>
              </w:rPr>
              <w:t xml:space="preserve"> людьми</w:t>
            </w:r>
          </w:p>
        </w:tc>
        <w:tc>
          <w:tcPr>
            <w:tcW w:w="1276" w:type="dxa"/>
          </w:tcPr>
          <w:p w14:paraId="30CDC96B"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1B4E9CE"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«Центр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соціальних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r w:rsidRPr="00C3441E">
              <w:rPr>
                <w:rFonts w:ascii="Times New Roman" w:eastAsia="Calibri" w:hAnsi="Times New Roman" w:cs="Times New Roman"/>
                <w:sz w:val="24"/>
                <w:szCs w:val="24"/>
                <w:lang w:eastAsia="ru-RU"/>
              </w:rPr>
              <w:t xml:space="preserve">»,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охорони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здоров’я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747A7F2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1A6D6DB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7316B7E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499A227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3929DBC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15E0DD8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w:t>
            </w:r>
          </w:p>
        </w:tc>
        <w:tc>
          <w:tcPr>
            <w:tcW w:w="1843" w:type="dxa"/>
          </w:tcPr>
          <w:p w14:paraId="6EA01A8D"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обізнаності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безпечної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міграції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торгівлі</w:t>
            </w:r>
            <w:proofErr w:type="spellEnd"/>
            <w:r w:rsidRPr="00C3441E">
              <w:rPr>
                <w:rFonts w:ascii="Times New Roman" w:eastAsia="Calibri" w:hAnsi="Times New Roman" w:cs="Times New Roman"/>
                <w:sz w:val="24"/>
                <w:szCs w:val="24"/>
              </w:rPr>
              <w:t xml:space="preserve"> людьми, </w:t>
            </w:r>
            <w:proofErr w:type="spellStart"/>
            <w:r w:rsidRPr="00C3441E">
              <w:rPr>
                <w:rFonts w:ascii="Times New Roman" w:eastAsia="Calibri" w:hAnsi="Times New Roman" w:cs="Times New Roman"/>
                <w:sz w:val="24"/>
                <w:szCs w:val="24"/>
              </w:rPr>
              <w:t>її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первинна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профілактика</w:t>
            </w:r>
            <w:proofErr w:type="spellEnd"/>
            <w:r w:rsidRPr="00C3441E">
              <w:rPr>
                <w:rFonts w:ascii="Times New Roman" w:eastAsia="Calibri" w:hAnsi="Times New Roman" w:cs="Times New Roman"/>
                <w:sz w:val="24"/>
                <w:szCs w:val="24"/>
              </w:rPr>
              <w:t xml:space="preserve"> </w:t>
            </w:r>
          </w:p>
        </w:tc>
      </w:tr>
      <w:tr w:rsidR="00C3441E" w:rsidRPr="00C3441E" w14:paraId="6995831B" w14:textId="77777777" w:rsidTr="00FD08A6">
        <w:trPr>
          <w:jc w:val="center"/>
        </w:trPr>
        <w:tc>
          <w:tcPr>
            <w:tcW w:w="562" w:type="dxa"/>
            <w:vMerge/>
          </w:tcPr>
          <w:p w14:paraId="7778A602"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6A857F94"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1E7C3D7D"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4.3.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кампаній</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Всесвітнього</w:t>
            </w:r>
            <w:proofErr w:type="spellEnd"/>
            <w:r w:rsidRPr="00C3441E">
              <w:rPr>
                <w:rFonts w:ascii="Times New Roman" w:eastAsia="Calibri" w:hAnsi="Times New Roman" w:cs="Times New Roman"/>
                <w:sz w:val="24"/>
                <w:szCs w:val="24"/>
              </w:rPr>
              <w:t xml:space="preserve"> дня </w:t>
            </w:r>
            <w:proofErr w:type="spellStart"/>
            <w:r w:rsidRPr="00C3441E">
              <w:rPr>
                <w:rFonts w:ascii="Times New Roman" w:eastAsia="Calibri" w:hAnsi="Times New Roman" w:cs="Times New Roman"/>
                <w:sz w:val="24"/>
                <w:szCs w:val="24"/>
              </w:rPr>
              <w:t>боротьби</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торгівлею</w:t>
            </w:r>
            <w:proofErr w:type="spellEnd"/>
            <w:r w:rsidRPr="00C3441E">
              <w:rPr>
                <w:rFonts w:ascii="Times New Roman" w:eastAsia="Calibri" w:hAnsi="Times New Roman" w:cs="Times New Roman"/>
                <w:sz w:val="24"/>
                <w:szCs w:val="24"/>
              </w:rPr>
              <w:t xml:space="preserve"> людьми (30 липня),</w:t>
            </w:r>
            <w:r w:rsidRPr="00C3441E">
              <w:rPr>
                <w:rFonts w:ascii="Times New Roman" w:eastAsia="Calibri" w:hAnsi="Times New Roman" w:cs="Times New Roman"/>
                <w:b/>
                <w:bCs/>
                <w:color w:val="202124"/>
                <w:sz w:val="24"/>
                <w:szCs w:val="24"/>
                <w:shd w:val="clear" w:color="auto" w:fill="FFFFFF"/>
              </w:rPr>
              <w:t xml:space="preserve"> </w:t>
            </w:r>
            <w:proofErr w:type="spellStart"/>
            <w:r w:rsidRPr="00C3441E">
              <w:rPr>
                <w:rFonts w:ascii="Times New Roman" w:eastAsia="Calibri" w:hAnsi="Times New Roman" w:cs="Times New Roman"/>
                <w:color w:val="202124"/>
                <w:sz w:val="24"/>
                <w:szCs w:val="24"/>
                <w:shd w:val="clear" w:color="auto" w:fill="FFFFFF"/>
              </w:rPr>
              <w:t>Європейського</w:t>
            </w:r>
            <w:proofErr w:type="spellEnd"/>
            <w:r w:rsidRPr="00C3441E">
              <w:rPr>
                <w:rFonts w:ascii="Times New Roman" w:eastAsia="Calibri" w:hAnsi="Times New Roman" w:cs="Times New Roman"/>
                <w:color w:val="202124"/>
                <w:sz w:val="24"/>
                <w:szCs w:val="24"/>
                <w:shd w:val="clear" w:color="auto" w:fill="FFFFFF"/>
              </w:rPr>
              <w:t xml:space="preserve"> дня </w:t>
            </w:r>
            <w:proofErr w:type="spellStart"/>
            <w:r w:rsidRPr="00C3441E">
              <w:rPr>
                <w:rFonts w:ascii="Times New Roman" w:eastAsia="Calibri" w:hAnsi="Times New Roman" w:cs="Times New Roman"/>
                <w:color w:val="202124"/>
                <w:sz w:val="24"/>
                <w:szCs w:val="24"/>
                <w:shd w:val="clear" w:color="auto" w:fill="FFFFFF"/>
              </w:rPr>
              <w:t>боротьби</w:t>
            </w:r>
            <w:proofErr w:type="spellEnd"/>
            <w:r w:rsidRPr="00C3441E">
              <w:rPr>
                <w:rFonts w:ascii="Times New Roman" w:eastAsia="Calibri" w:hAnsi="Times New Roman" w:cs="Times New Roman"/>
                <w:color w:val="202124"/>
                <w:sz w:val="24"/>
                <w:szCs w:val="24"/>
                <w:shd w:val="clear" w:color="auto" w:fill="FFFFFF"/>
              </w:rPr>
              <w:t xml:space="preserve"> з </w:t>
            </w:r>
            <w:proofErr w:type="spellStart"/>
            <w:r w:rsidRPr="00C3441E">
              <w:rPr>
                <w:rFonts w:ascii="Times New Roman" w:eastAsia="Calibri" w:hAnsi="Times New Roman" w:cs="Times New Roman"/>
                <w:color w:val="202124"/>
                <w:sz w:val="24"/>
                <w:szCs w:val="24"/>
                <w:shd w:val="clear" w:color="auto" w:fill="FFFFFF"/>
              </w:rPr>
              <w:t>торгівлею</w:t>
            </w:r>
            <w:proofErr w:type="spellEnd"/>
            <w:r w:rsidRPr="00C3441E">
              <w:rPr>
                <w:rFonts w:ascii="Times New Roman" w:eastAsia="Calibri" w:hAnsi="Times New Roman" w:cs="Times New Roman"/>
                <w:color w:val="202124"/>
                <w:sz w:val="24"/>
                <w:szCs w:val="24"/>
                <w:shd w:val="clear" w:color="auto" w:fill="FFFFFF"/>
              </w:rPr>
              <w:t xml:space="preserve"> людьми (18 </w:t>
            </w:r>
            <w:proofErr w:type="spellStart"/>
            <w:r w:rsidRPr="00C3441E">
              <w:rPr>
                <w:rFonts w:ascii="Times New Roman" w:eastAsia="Calibri" w:hAnsi="Times New Roman" w:cs="Times New Roman"/>
                <w:color w:val="202124"/>
                <w:sz w:val="24"/>
                <w:szCs w:val="24"/>
                <w:shd w:val="clear" w:color="auto" w:fill="FFFFFF"/>
              </w:rPr>
              <w:t>жовтня</w:t>
            </w:r>
            <w:proofErr w:type="spellEnd"/>
            <w:r w:rsidRPr="00C3441E">
              <w:rPr>
                <w:rFonts w:ascii="Times New Roman" w:eastAsia="Calibri" w:hAnsi="Times New Roman" w:cs="Times New Roman"/>
                <w:color w:val="202124"/>
                <w:sz w:val="24"/>
                <w:szCs w:val="24"/>
                <w:shd w:val="clear" w:color="auto" w:fill="FFFFFF"/>
              </w:rPr>
              <w:t xml:space="preserve">), </w:t>
            </w:r>
            <w:proofErr w:type="spellStart"/>
            <w:r w:rsidRPr="00C3441E">
              <w:rPr>
                <w:rFonts w:ascii="Times New Roman" w:eastAsia="Calibri" w:hAnsi="Times New Roman" w:cs="Times New Roman"/>
                <w:color w:val="202124"/>
                <w:sz w:val="24"/>
                <w:szCs w:val="24"/>
                <w:shd w:val="clear" w:color="auto" w:fill="FFFFFF"/>
              </w:rPr>
              <w:t>Міжнародного</w:t>
            </w:r>
            <w:proofErr w:type="spellEnd"/>
            <w:r w:rsidRPr="00C3441E">
              <w:rPr>
                <w:rFonts w:ascii="Times New Roman" w:eastAsia="Calibri" w:hAnsi="Times New Roman" w:cs="Times New Roman"/>
                <w:color w:val="202124"/>
                <w:sz w:val="24"/>
                <w:szCs w:val="24"/>
                <w:shd w:val="clear" w:color="auto" w:fill="FFFFFF"/>
              </w:rPr>
              <w:t xml:space="preserve"> дня </w:t>
            </w:r>
            <w:proofErr w:type="spellStart"/>
            <w:r w:rsidRPr="00C3441E">
              <w:rPr>
                <w:rFonts w:ascii="Times New Roman" w:eastAsia="Calibri" w:hAnsi="Times New Roman" w:cs="Times New Roman"/>
                <w:color w:val="202124"/>
                <w:sz w:val="24"/>
                <w:szCs w:val="24"/>
                <w:shd w:val="clear" w:color="auto" w:fill="FFFFFF"/>
              </w:rPr>
              <w:t>боротьби</w:t>
            </w:r>
            <w:proofErr w:type="spellEnd"/>
            <w:r w:rsidRPr="00C3441E">
              <w:rPr>
                <w:rFonts w:ascii="Times New Roman" w:eastAsia="Calibri" w:hAnsi="Times New Roman" w:cs="Times New Roman"/>
                <w:color w:val="202124"/>
                <w:sz w:val="24"/>
                <w:szCs w:val="24"/>
                <w:shd w:val="clear" w:color="auto" w:fill="FFFFFF"/>
              </w:rPr>
              <w:t xml:space="preserve"> за </w:t>
            </w:r>
            <w:proofErr w:type="spellStart"/>
            <w:r w:rsidRPr="00C3441E">
              <w:rPr>
                <w:rFonts w:ascii="Times New Roman" w:eastAsia="Calibri" w:hAnsi="Times New Roman" w:cs="Times New Roman"/>
                <w:color w:val="202124"/>
                <w:sz w:val="24"/>
                <w:szCs w:val="24"/>
                <w:shd w:val="clear" w:color="auto" w:fill="FFFFFF"/>
              </w:rPr>
              <w:t>скасування</w:t>
            </w:r>
            <w:proofErr w:type="spellEnd"/>
            <w:r w:rsidRPr="00C3441E">
              <w:rPr>
                <w:rFonts w:ascii="Times New Roman" w:eastAsia="Calibri" w:hAnsi="Times New Roman" w:cs="Times New Roman"/>
                <w:color w:val="202124"/>
                <w:sz w:val="24"/>
                <w:szCs w:val="24"/>
                <w:shd w:val="clear" w:color="auto" w:fill="FFFFFF"/>
              </w:rPr>
              <w:t xml:space="preserve"> рабства (2 </w:t>
            </w:r>
            <w:proofErr w:type="spellStart"/>
            <w:r w:rsidRPr="00C3441E">
              <w:rPr>
                <w:rFonts w:ascii="Times New Roman" w:eastAsia="Calibri" w:hAnsi="Times New Roman" w:cs="Times New Roman"/>
                <w:color w:val="202124"/>
                <w:sz w:val="24"/>
                <w:szCs w:val="24"/>
                <w:shd w:val="clear" w:color="auto" w:fill="FFFFFF"/>
              </w:rPr>
              <w:t>грудня</w:t>
            </w:r>
            <w:proofErr w:type="spellEnd"/>
            <w:r w:rsidRPr="00C3441E">
              <w:rPr>
                <w:rFonts w:ascii="Times New Roman" w:eastAsia="Calibri" w:hAnsi="Times New Roman" w:cs="Times New Roman"/>
                <w:color w:val="202124"/>
                <w:sz w:val="24"/>
                <w:szCs w:val="24"/>
                <w:shd w:val="clear" w:color="auto" w:fill="FFFFFF"/>
              </w:rPr>
              <w:t>)</w:t>
            </w:r>
          </w:p>
        </w:tc>
        <w:tc>
          <w:tcPr>
            <w:tcW w:w="1276" w:type="dxa"/>
          </w:tcPr>
          <w:p w14:paraId="1F4FAD65"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4EBBAC05"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«ЦНСП»,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Сіверський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10C31BB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1" w:type="dxa"/>
          </w:tcPr>
          <w:p w14:paraId="280B753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5A9D16E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1" w:type="dxa"/>
          </w:tcPr>
          <w:p w14:paraId="5785484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2F33B9B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709" w:type="dxa"/>
          </w:tcPr>
          <w:p w14:paraId="6E698CF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15,00</w:t>
            </w:r>
          </w:p>
        </w:tc>
        <w:tc>
          <w:tcPr>
            <w:tcW w:w="1843" w:type="dxa"/>
          </w:tcPr>
          <w:p w14:paraId="62517229"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Times New Roman" w:hAnsi="Times New Roman" w:cs="Times New Roman"/>
                <w:bCs/>
                <w:color w:val="000000"/>
                <w:sz w:val="24"/>
                <w:szCs w:val="24"/>
              </w:rPr>
              <w:t>Підвищення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рівня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обізнаності</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населення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щодо</w:t>
            </w:r>
            <w:proofErr w:type="spellEnd"/>
            <w:r w:rsidRPr="00C3441E">
              <w:rPr>
                <w:rFonts w:ascii="Times New Roman" w:eastAsia="Times New Roman" w:hAnsi="Times New Roman" w:cs="Times New Roman"/>
                <w:bCs/>
                <w:color w:val="000000"/>
                <w:sz w:val="24"/>
                <w:szCs w:val="24"/>
              </w:rPr>
              <w:t xml:space="preserve"> проблем </w:t>
            </w:r>
            <w:proofErr w:type="spellStart"/>
            <w:r w:rsidRPr="00C3441E">
              <w:rPr>
                <w:rFonts w:ascii="Times New Roman" w:eastAsia="Times New Roman" w:hAnsi="Times New Roman" w:cs="Times New Roman"/>
                <w:bCs/>
                <w:color w:val="000000"/>
                <w:sz w:val="24"/>
                <w:szCs w:val="24"/>
              </w:rPr>
              <w:t>торгівлі</w:t>
            </w:r>
            <w:proofErr w:type="spellEnd"/>
            <w:r w:rsidRPr="00C3441E">
              <w:rPr>
                <w:rFonts w:ascii="Times New Roman" w:eastAsia="Times New Roman" w:hAnsi="Times New Roman" w:cs="Times New Roman"/>
                <w:bCs/>
                <w:color w:val="000000"/>
                <w:sz w:val="24"/>
                <w:szCs w:val="24"/>
              </w:rPr>
              <w:t xml:space="preserve"> людьми</w:t>
            </w:r>
          </w:p>
        </w:tc>
      </w:tr>
      <w:tr w:rsidR="00C3441E" w:rsidRPr="00C3441E" w14:paraId="12783B7F" w14:textId="77777777" w:rsidTr="00FD08A6">
        <w:trPr>
          <w:jc w:val="center"/>
        </w:trPr>
        <w:tc>
          <w:tcPr>
            <w:tcW w:w="8500" w:type="dxa"/>
            <w:gridSpan w:val="5"/>
            <w:vAlign w:val="center"/>
          </w:tcPr>
          <w:p w14:paraId="27D39873" w14:textId="77777777" w:rsidR="00C3441E" w:rsidRPr="00C3441E" w:rsidRDefault="00C3441E" w:rsidP="00C3441E">
            <w:pPr>
              <w:spacing w:before="0" w:after="0" w:line="240" w:lineRule="auto"/>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4:</w:t>
            </w:r>
          </w:p>
        </w:tc>
        <w:tc>
          <w:tcPr>
            <w:tcW w:w="709" w:type="dxa"/>
            <w:vAlign w:val="center"/>
          </w:tcPr>
          <w:p w14:paraId="7B8C2DFE"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1" w:type="dxa"/>
            <w:vAlign w:val="center"/>
          </w:tcPr>
          <w:p w14:paraId="4BCD6EA5"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0" w:type="dxa"/>
            <w:vAlign w:val="center"/>
          </w:tcPr>
          <w:p w14:paraId="231A9612"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1" w:type="dxa"/>
            <w:vAlign w:val="center"/>
          </w:tcPr>
          <w:p w14:paraId="4DFBFA1E"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0" w:type="dxa"/>
            <w:vAlign w:val="center"/>
          </w:tcPr>
          <w:p w14:paraId="56B738F9"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2552" w:type="dxa"/>
            <w:gridSpan w:val="2"/>
            <w:vAlign w:val="center"/>
          </w:tcPr>
          <w:p w14:paraId="4E118DC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b/>
                <w:bCs/>
                <w:sz w:val="24"/>
                <w:szCs w:val="24"/>
              </w:rPr>
              <w:t>20,0</w:t>
            </w:r>
          </w:p>
        </w:tc>
      </w:tr>
      <w:tr w:rsidR="00C3441E" w:rsidRPr="00C3441E" w14:paraId="2F4C5BAD" w14:textId="77777777" w:rsidTr="00FD08A6">
        <w:trPr>
          <w:jc w:val="center"/>
        </w:trPr>
        <w:tc>
          <w:tcPr>
            <w:tcW w:w="8500" w:type="dxa"/>
            <w:gridSpan w:val="5"/>
            <w:vAlign w:val="center"/>
          </w:tcPr>
          <w:p w14:paraId="298F3FD2" w14:textId="77777777" w:rsidR="00C3441E" w:rsidRPr="00C3441E" w:rsidRDefault="00C3441E" w:rsidP="00C3441E">
            <w:pPr>
              <w:spacing w:before="0" w:after="0" w:line="240" w:lineRule="auto"/>
              <w:rPr>
                <w:rFonts w:ascii="Times New Roman" w:eastAsia="Calibri" w:hAnsi="Times New Roman" w:cs="Times New Roman"/>
                <w:b/>
                <w:iCs/>
                <w:sz w:val="24"/>
                <w:szCs w:val="24"/>
              </w:rPr>
            </w:pPr>
            <w:r w:rsidRPr="00C3441E">
              <w:rPr>
                <w:rFonts w:ascii="Times New Roman" w:eastAsia="Calibri" w:hAnsi="Times New Roman" w:cs="Times New Roman"/>
                <w:b/>
                <w:iCs/>
                <w:sz w:val="24"/>
                <w:szCs w:val="24"/>
              </w:rPr>
              <w:lastRenderedPageBreak/>
              <w:t>ВСЬОГО ЗА ПРОГРАМОЮ:</w:t>
            </w:r>
          </w:p>
          <w:p w14:paraId="7790161B" w14:textId="77777777" w:rsidR="00C3441E" w:rsidRPr="00C3441E" w:rsidRDefault="00C3441E" w:rsidP="00C3441E">
            <w:pPr>
              <w:spacing w:before="0" w:after="0" w:line="240" w:lineRule="auto"/>
              <w:rPr>
                <w:rFonts w:ascii="Times New Roman" w:eastAsia="Calibri" w:hAnsi="Times New Roman" w:cs="Times New Roman"/>
                <w:b/>
                <w:iCs/>
                <w:sz w:val="24"/>
                <w:szCs w:val="24"/>
              </w:rPr>
            </w:pPr>
            <w:r w:rsidRPr="00C3441E">
              <w:rPr>
                <w:rFonts w:ascii="Times New Roman" w:eastAsia="Calibri" w:hAnsi="Times New Roman" w:cs="Times New Roman"/>
                <w:b/>
                <w:iCs/>
                <w:sz w:val="24"/>
                <w:szCs w:val="24"/>
              </w:rPr>
              <w:t xml:space="preserve">У т. </w:t>
            </w:r>
            <w:proofErr w:type="gramStart"/>
            <w:r w:rsidRPr="00C3441E">
              <w:rPr>
                <w:rFonts w:ascii="Times New Roman" w:eastAsia="Calibri" w:hAnsi="Times New Roman" w:cs="Times New Roman"/>
                <w:b/>
                <w:iCs/>
                <w:sz w:val="24"/>
                <w:szCs w:val="24"/>
              </w:rPr>
              <w:t>ч. :</w:t>
            </w:r>
            <w:proofErr w:type="gramEnd"/>
          </w:p>
          <w:p w14:paraId="6DACFA33" w14:textId="77777777" w:rsidR="00C3441E" w:rsidRPr="00C3441E" w:rsidRDefault="00C3441E" w:rsidP="00706A62">
            <w:pPr>
              <w:numPr>
                <w:ilvl w:val="0"/>
                <w:numId w:val="11"/>
              </w:numPr>
              <w:spacing w:before="0" w:after="0" w:line="240" w:lineRule="auto"/>
              <w:contextualSpacing/>
              <w:rPr>
                <w:rFonts w:ascii="Times New Roman" w:eastAsia="Calibri" w:hAnsi="Times New Roman" w:cs="Times New Roman"/>
                <w:b/>
                <w:iCs/>
                <w:sz w:val="24"/>
                <w:szCs w:val="24"/>
              </w:rPr>
            </w:pPr>
            <w:proofErr w:type="spellStart"/>
            <w:r w:rsidRPr="00C3441E">
              <w:rPr>
                <w:rFonts w:ascii="Times New Roman" w:eastAsia="Calibri" w:hAnsi="Times New Roman" w:cs="Times New Roman"/>
                <w:b/>
                <w:iCs/>
                <w:sz w:val="24"/>
                <w:szCs w:val="24"/>
              </w:rPr>
              <w:t>Місцевий</w:t>
            </w:r>
            <w:proofErr w:type="spellEnd"/>
            <w:r w:rsidRPr="00C3441E">
              <w:rPr>
                <w:rFonts w:ascii="Times New Roman" w:eastAsia="Calibri" w:hAnsi="Times New Roman" w:cs="Times New Roman"/>
                <w:b/>
                <w:iCs/>
                <w:sz w:val="24"/>
                <w:szCs w:val="24"/>
              </w:rPr>
              <w:t xml:space="preserve"> бюджет</w:t>
            </w:r>
          </w:p>
          <w:p w14:paraId="2007620D" w14:textId="77777777" w:rsidR="00C3441E" w:rsidRPr="00C3441E" w:rsidRDefault="00C3441E" w:rsidP="00706A62">
            <w:pPr>
              <w:numPr>
                <w:ilvl w:val="0"/>
                <w:numId w:val="11"/>
              </w:numPr>
              <w:spacing w:before="0" w:after="0" w:line="240" w:lineRule="auto"/>
              <w:contextualSpacing/>
              <w:rPr>
                <w:rFonts w:ascii="Times New Roman" w:eastAsia="Calibri" w:hAnsi="Times New Roman" w:cs="Times New Roman"/>
                <w:b/>
                <w:iCs/>
                <w:sz w:val="24"/>
                <w:szCs w:val="24"/>
              </w:rPr>
            </w:pPr>
            <w:proofErr w:type="spellStart"/>
            <w:r w:rsidRPr="00C3441E">
              <w:rPr>
                <w:rFonts w:ascii="Times New Roman" w:eastAsia="Calibri" w:hAnsi="Times New Roman" w:cs="Times New Roman"/>
                <w:b/>
                <w:iCs/>
                <w:sz w:val="24"/>
                <w:szCs w:val="24"/>
              </w:rPr>
              <w:t>Кошти</w:t>
            </w:r>
            <w:proofErr w:type="spellEnd"/>
            <w:r w:rsidRPr="00C3441E">
              <w:rPr>
                <w:rFonts w:ascii="Times New Roman" w:eastAsia="Calibri" w:hAnsi="Times New Roman" w:cs="Times New Roman"/>
                <w:b/>
                <w:iCs/>
                <w:sz w:val="24"/>
                <w:szCs w:val="24"/>
              </w:rPr>
              <w:t xml:space="preserve"> </w:t>
            </w:r>
            <w:proofErr w:type="spellStart"/>
            <w:r w:rsidRPr="00C3441E">
              <w:rPr>
                <w:rFonts w:ascii="Times New Roman" w:eastAsia="Calibri" w:hAnsi="Times New Roman" w:cs="Times New Roman"/>
                <w:b/>
                <w:iCs/>
                <w:sz w:val="24"/>
                <w:szCs w:val="24"/>
              </w:rPr>
              <w:t>інших</w:t>
            </w:r>
            <w:proofErr w:type="spellEnd"/>
            <w:r w:rsidRPr="00C3441E">
              <w:rPr>
                <w:rFonts w:ascii="Times New Roman" w:eastAsia="Calibri" w:hAnsi="Times New Roman" w:cs="Times New Roman"/>
                <w:b/>
                <w:iCs/>
                <w:sz w:val="24"/>
                <w:szCs w:val="24"/>
              </w:rPr>
              <w:t xml:space="preserve"> </w:t>
            </w:r>
            <w:proofErr w:type="spellStart"/>
            <w:r w:rsidRPr="00C3441E">
              <w:rPr>
                <w:rFonts w:ascii="Times New Roman" w:eastAsia="Calibri" w:hAnsi="Times New Roman" w:cs="Times New Roman"/>
                <w:b/>
                <w:iCs/>
                <w:sz w:val="24"/>
                <w:szCs w:val="24"/>
              </w:rPr>
              <w:t>джерел</w:t>
            </w:r>
            <w:proofErr w:type="spellEnd"/>
          </w:p>
          <w:p w14:paraId="56495960"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
        </w:tc>
        <w:tc>
          <w:tcPr>
            <w:tcW w:w="709" w:type="dxa"/>
            <w:vAlign w:val="center"/>
          </w:tcPr>
          <w:p w14:paraId="56F68ABF"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56,0</w:t>
            </w:r>
          </w:p>
          <w:p w14:paraId="4B35972E" w14:textId="77777777" w:rsidR="00C3441E" w:rsidRPr="00C3441E" w:rsidRDefault="00C3441E" w:rsidP="00C3441E">
            <w:pPr>
              <w:spacing w:before="0" w:after="0" w:line="240" w:lineRule="auto"/>
              <w:rPr>
                <w:rFonts w:ascii="Times New Roman" w:eastAsia="Calibri" w:hAnsi="Times New Roman" w:cs="Times New Roman"/>
                <w:b/>
                <w:bCs/>
                <w:sz w:val="24"/>
                <w:szCs w:val="24"/>
              </w:rPr>
            </w:pPr>
          </w:p>
          <w:p w14:paraId="61F598B9"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56,0</w:t>
            </w:r>
          </w:p>
          <w:p w14:paraId="25F0E952" w14:textId="77777777" w:rsidR="00C3441E" w:rsidRPr="00C3441E" w:rsidRDefault="00C3441E" w:rsidP="00C3441E">
            <w:pPr>
              <w:spacing w:before="0" w:after="0" w:line="240" w:lineRule="auto"/>
              <w:rPr>
                <w:rFonts w:ascii="Times New Roman" w:eastAsia="Calibri" w:hAnsi="Times New Roman" w:cs="Times New Roman"/>
                <w:b/>
                <w:bCs/>
                <w:sz w:val="24"/>
                <w:szCs w:val="24"/>
              </w:rPr>
            </w:pPr>
          </w:p>
          <w:p w14:paraId="2633A8C9" w14:textId="77777777" w:rsidR="00C3441E" w:rsidRPr="00C3441E" w:rsidRDefault="00C3441E" w:rsidP="00C3441E">
            <w:pPr>
              <w:spacing w:before="0" w:after="0" w:line="240" w:lineRule="auto"/>
              <w:rPr>
                <w:rFonts w:ascii="Times New Roman" w:eastAsia="Calibri" w:hAnsi="Times New Roman" w:cs="Times New Roman"/>
                <w:b/>
                <w:bCs/>
                <w:sz w:val="24"/>
                <w:szCs w:val="24"/>
              </w:rPr>
            </w:pPr>
          </w:p>
        </w:tc>
        <w:tc>
          <w:tcPr>
            <w:tcW w:w="851" w:type="dxa"/>
            <w:shd w:val="clear" w:color="auto" w:fill="FFFFFF"/>
            <w:vAlign w:val="center"/>
          </w:tcPr>
          <w:p w14:paraId="26DEF120"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934,5</w:t>
            </w:r>
          </w:p>
          <w:p w14:paraId="51D524C0"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78EFC89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134,5</w:t>
            </w:r>
          </w:p>
          <w:p w14:paraId="21EE555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800,0</w:t>
            </w:r>
          </w:p>
          <w:p w14:paraId="4F4BDAF8"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850" w:type="dxa"/>
            <w:shd w:val="clear" w:color="auto" w:fill="FFFFFF"/>
            <w:vAlign w:val="center"/>
          </w:tcPr>
          <w:p w14:paraId="2C1C2E1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209,5</w:t>
            </w:r>
          </w:p>
          <w:p w14:paraId="50201113"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793BEA0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209,5</w:t>
            </w:r>
          </w:p>
          <w:p w14:paraId="0A8D1BFB"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62772A26"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851" w:type="dxa"/>
            <w:shd w:val="clear" w:color="auto" w:fill="FFFFFF"/>
            <w:vAlign w:val="center"/>
          </w:tcPr>
          <w:p w14:paraId="1098D5F7"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229,5</w:t>
            </w:r>
          </w:p>
          <w:p w14:paraId="52551642"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2543BE4A"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229,5</w:t>
            </w:r>
          </w:p>
          <w:p w14:paraId="32E7EE55"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06AEF75E"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850" w:type="dxa"/>
            <w:shd w:val="clear" w:color="auto" w:fill="FFFFFF"/>
            <w:vAlign w:val="center"/>
          </w:tcPr>
          <w:p w14:paraId="0154856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244,5</w:t>
            </w:r>
          </w:p>
          <w:p w14:paraId="228D7E8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293AF169"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244,5</w:t>
            </w:r>
          </w:p>
          <w:p w14:paraId="554C004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5FB29B29"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2552" w:type="dxa"/>
            <w:gridSpan w:val="2"/>
            <w:vAlign w:val="center"/>
          </w:tcPr>
          <w:p w14:paraId="61F75872"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1674,0</w:t>
            </w:r>
          </w:p>
          <w:p w14:paraId="69090479"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19FD87DA"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874,0</w:t>
            </w:r>
          </w:p>
          <w:p w14:paraId="2E516D45"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800,0</w:t>
            </w:r>
          </w:p>
          <w:p w14:paraId="04D9B6F4"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r>
    </w:tbl>
    <w:p w14:paraId="1F65B5B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4"/>
          <w:szCs w:val="24"/>
          <w:lang w:eastAsia="ru-RU"/>
        </w:rPr>
      </w:pPr>
    </w:p>
    <w:p w14:paraId="1BF829D6" w14:textId="77777777" w:rsidR="00C3441E" w:rsidRPr="00C3441E" w:rsidRDefault="00C3441E" w:rsidP="00C3441E">
      <w:pPr>
        <w:spacing w:before="0" w:after="0" w:line="240" w:lineRule="auto"/>
        <w:rPr>
          <w:rFonts w:ascii="Times New Roman" w:eastAsia="Calibri" w:hAnsi="Times New Roman" w:cs="Times New Roman"/>
          <w:sz w:val="24"/>
          <w:szCs w:val="24"/>
          <w:lang w:val="ru-RU"/>
        </w:rPr>
      </w:pPr>
    </w:p>
    <w:p w14:paraId="1A69A4C0" w14:textId="77777777" w:rsidR="00C3441E" w:rsidRPr="00C3441E" w:rsidRDefault="00C3441E" w:rsidP="00C3441E">
      <w:pPr>
        <w:spacing w:before="0" w:after="0" w:line="240" w:lineRule="auto"/>
        <w:rPr>
          <w:rFonts w:ascii="Times New Roman" w:eastAsia="Calibri" w:hAnsi="Times New Roman" w:cs="Times New Roman"/>
          <w:sz w:val="24"/>
          <w:szCs w:val="24"/>
          <w:lang w:val="ru-RU"/>
        </w:rPr>
      </w:pPr>
    </w:p>
    <w:p w14:paraId="61E22174" w14:textId="0715D529"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Секретар міської ради                                                  Тетяна ВОЛОШИНА</w:t>
      </w:r>
    </w:p>
    <w:p w14:paraId="4FAF705F" w14:textId="1876BD36" w:rsidR="00C3441E" w:rsidRDefault="00C3441E" w:rsidP="00BD24E1">
      <w:pPr>
        <w:spacing w:after="0" w:line="240" w:lineRule="auto"/>
        <w:rPr>
          <w:rFonts w:ascii="Times New Roman" w:hAnsi="Times New Roman" w:cs="Times New Roman"/>
          <w:sz w:val="28"/>
          <w:szCs w:val="28"/>
        </w:rPr>
      </w:pPr>
    </w:p>
    <w:p w14:paraId="1E458C26" w14:textId="6D1E44E0" w:rsidR="00C3441E" w:rsidRDefault="00C3441E" w:rsidP="00BD24E1">
      <w:pPr>
        <w:spacing w:after="0" w:line="240" w:lineRule="auto"/>
        <w:rPr>
          <w:rFonts w:ascii="Times New Roman" w:hAnsi="Times New Roman" w:cs="Times New Roman"/>
          <w:sz w:val="28"/>
          <w:szCs w:val="28"/>
        </w:rPr>
      </w:pPr>
    </w:p>
    <w:p w14:paraId="3D45329F" w14:textId="22B3D14F" w:rsidR="00C3441E" w:rsidRDefault="00C3441E" w:rsidP="00BD24E1">
      <w:pPr>
        <w:spacing w:after="0" w:line="240" w:lineRule="auto"/>
        <w:rPr>
          <w:rFonts w:ascii="Times New Roman" w:hAnsi="Times New Roman" w:cs="Times New Roman"/>
          <w:sz w:val="28"/>
          <w:szCs w:val="28"/>
        </w:rPr>
      </w:pPr>
    </w:p>
    <w:p w14:paraId="26E853E3" w14:textId="2C290EB7" w:rsidR="00C3441E" w:rsidRDefault="00C3441E" w:rsidP="00BD24E1">
      <w:pPr>
        <w:spacing w:after="0" w:line="240" w:lineRule="auto"/>
        <w:rPr>
          <w:rFonts w:ascii="Times New Roman" w:hAnsi="Times New Roman" w:cs="Times New Roman"/>
          <w:sz w:val="28"/>
          <w:szCs w:val="28"/>
        </w:rPr>
      </w:pPr>
    </w:p>
    <w:p w14:paraId="3E2645D7" w14:textId="5D522E42" w:rsidR="00BC634B" w:rsidRDefault="00BC634B" w:rsidP="00BD24E1">
      <w:pPr>
        <w:spacing w:after="0" w:line="240" w:lineRule="auto"/>
        <w:rPr>
          <w:rFonts w:ascii="Times New Roman" w:hAnsi="Times New Roman" w:cs="Times New Roman"/>
          <w:sz w:val="28"/>
          <w:szCs w:val="28"/>
        </w:rPr>
      </w:pPr>
    </w:p>
    <w:p w14:paraId="34C57C0F" w14:textId="17351C60" w:rsidR="00BC634B" w:rsidRDefault="00BC634B" w:rsidP="00BD24E1">
      <w:pPr>
        <w:spacing w:after="0" w:line="240" w:lineRule="auto"/>
        <w:rPr>
          <w:rFonts w:ascii="Times New Roman" w:hAnsi="Times New Roman" w:cs="Times New Roman"/>
          <w:sz w:val="28"/>
          <w:szCs w:val="28"/>
        </w:rPr>
      </w:pPr>
    </w:p>
    <w:p w14:paraId="6B8E48F1" w14:textId="4C913CFC" w:rsidR="00BC634B" w:rsidRDefault="00BC634B" w:rsidP="00BD24E1">
      <w:pPr>
        <w:spacing w:after="0" w:line="240" w:lineRule="auto"/>
        <w:rPr>
          <w:rFonts w:ascii="Times New Roman" w:hAnsi="Times New Roman" w:cs="Times New Roman"/>
          <w:sz w:val="28"/>
          <w:szCs w:val="28"/>
        </w:rPr>
      </w:pPr>
    </w:p>
    <w:p w14:paraId="7ADD7E10" w14:textId="1E3A28F2" w:rsidR="00BC634B" w:rsidRDefault="00BC634B" w:rsidP="00BD24E1">
      <w:pPr>
        <w:spacing w:after="0" w:line="240" w:lineRule="auto"/>
        <w:rPr>
          <w:rFonts w:ascii="Times New Roman" w:hAnsi="Times New Roman" w:cs="Times New Roman"/>
          <w:sz w:val="28"/>
          <w:szCs w:val="28"/>
        </w:rPr>
      </w:pPr>
    </w:p>
    <w:p w14:paraId="38418C94" w14:textId="45BADA3D" w:rsidR="00BC634B" w:rsidRDefault="00BC634B" w:rsidP="00BD24E1">
      <w:pPr>
        <w:spacing w:after="0" w:line="240" w:lineRule="auto"/>
        <w:rPr>
          <w:rFonts w:ascii="Times New Roman" w:hAnsi="Times New Roman" w:cs="Times New Roman"/>
          <w:sz w:val="28"/>
          <w:szCs w:val="28"/>
        </w:rPr>
      </w:pPr>
    </w:p>
    <w:p w14:paraId="2C533326" w14:textId="0EDDFC3E" w:rsidR="00BC634B" w:rsidRDefault="00BC634B" w:rsidP="00BD24E1">
      <w:pPr>
        <w:spacing w:after="0" w:line="240" w:lineRule="auto"/>
        <w:rPr>
          <w:rFonts w:ascii="Times New Roman" w:hAnsi="Times New Roman" w:cs="Times New Roman"/>
          <w:sz w:val="28"/>
          <w:szCs w:val="28"/>
        </w:rPr>
      </w:pPr>
    </w:p>
    <w:p w14:paraId="75229C47" w14:textId="4BD2541E" w:rsidR="00BC634B" w:rsidRDefault="00BC634B" w:rsidP="00BD24E1">
      <w:pPr>
        <w:spacing w:after="0" w:line="240" w:lineRule="auto"/>
        <w:rPr>
          <w:rFonts w:ascii="Times New Roman" w:hAnsi="Times New Roman" w:cs="Times New Roman"/>
          <w:sz w:val="28"/>
          <w:szCs w:val="28"/>
        </w:rPr>
      </w:pPr>
    </w:p>
    <w:p w14:paraId="5EF1D458" w14:textId="7E6C1ED0" w:rsidR="00BC634B" w:rsidRDefault="00BC634B" w:rsidP="00BD24E1">
      <w:pPr>
        <w:spacing w:after="0" w:line="240" w:lineRule="auto"/>
        <w:rPr>
          <w:rFonts w:ascii="Times New Roman" w:hAnsi="Times New Roman" w:cs="Times New Roman"/>
          <w:sz w:val="28"/>
          <w:szCs w:val="28"/>
        </w:rPr>
      </w:pPr>
    </w:p>
    <w:p w14:paraId="14E71284" w14:textId="7FBE1CA7" w:rsidR="00BC634B" w:rsidRDefault="00BC634B" w:rsidP="00BD24E1">
      <w:pPr>
        <w:spacing w:after="0" w:line="240" w:lineRule="auto"/>
        <w:rPr>
          <w:rFonts w:ascii="Times New Roman" w:hAnsi="Times New Roman" w:cs="Times New Roman"/>
          <w:sz w:val="28"/>
          <w:szCs w:val="28"/>
        </w:rPr>
      </w:pPr>
    </w:p>
    <w:p w14:paraId="3B5E368B" w14:textId="285F4059" w:rsidR="00BC634B" w:rsidRDefault="00BC634B" w:rsidP="00BD24E1">
      <w:pPr>
        <w:spacing w:after="0" w:line="240" w:lineRule="auto"/>
        <w:rPr>
          <w:rFonts w:ascii="Times New Roman" w:hAnsi="Times New Roman" w:cs="Times New Roman"/>
          <w:sz w:val="28"/>
          <w:szCs w:val="28"/>
        </w:rPr>
      </w:pPr>
    </w:p>
    <w:p w14:paraId="6934659B" w14:textId="1A2ACBE5" w:rsidR="00BC634B" w:rsidRDefault="00BC634B" w:rsidP="00BD24E1">
      <w:pPr>
        <w:spacing w:after="0" w:line="240" w:lineRule="auto"/>
        <w:rPr>
          <w:rFonts w:ascii="Times New Roman" w:hAnsi="Times New Roman" w:cs="Times New Roman"/>
          <w:sz w:val="28"/>
          <w:szCs w:val="28"/>
        </w:rPr>
      </w:pPr>
    </w:p>
    <w:p w14:paraId="76DCC8D6" w14:textId="0F119FDF" w:rsidR="00BC634B" w:rsidRDefault="00BC634B" w:rsidP="00BD24E1">
      <w:pPr>
        <w:spacing w:after="0" w:line="240" w:lineRule="auto"/>
        <w:rPr>
          <w:rFonts w:ascii="Times New Roman" w:hAnsi="Times New Roman" w:cs="Times New Roman"/>
          <w:sz w:val="28"/>
          <w:szCs w:val="28"/>
        </w:rPr>
      </w:pPr>
    </w:p>
    <w:p w14:paraId="322EF7AB" w14:textId="4EE023CD" w:rsidR="00BC634B" w:rsidRDefault="00BC634B" w:rsidP="00BD24E1">
      <w:pPr>
        <w:spacing w:after="0" w:line="240" w:lineRule="auto"/>
        <w:rPr>
          <w:rFonts w:ascii="Times New Roman" w:hAnsi="Times New Roman" w:cs="Times New Roman"/>
          <w:sz w:val="28"/>
          <w:szCs w:val="28"/>
        </w:rPr>
      </w:pPr>
    </w:p>
    <w:p w14:paraId="07CA50A9" w14:textId="7785070F" w:rsidR="00BC634B" w:rsidRDefault="00BC634B" w:rsidP="00BD24E1">
      <w:pPr>
        <w:spacing w:after="0" w:line="240" w:lineRule="auto"/>
        <w:rPr>
          <w:rFonts w:ascii="Times New Roman" w:hAnsi="Times New Roman" w:cs="Times New Roman"/>
          <w:sz w:val="28"/>
          <w:szCs w:val="28"/>
        </w:rPr>
      </w:pPr>
    </w:p>
    <w:p w14:paraId="456CB5F9" w14:textId="768DDE1B" w:rsidR="00BC634B" w:rsidRDefault="00BC634B" w:rsidP="00BD24E1">
      <w:pPr>
        <w:spacing w:after="0" w:line="240" w:lineRule="auto"/>
        <w:rPr>
          <w:rFonts w:ascii="Times New Roman" w:hAnsi="Times New Roman" w:cs="Times New Roman"/>
          <w:sz w:val="28"/>
          <w:szCs w:val="28"/>
        </w:rPr>
      </w:pPr>
    </w:p>
    <w:p w14:paraId="3B8EAB0B" w14:textId="6B449AF0" w:rsidR="00BC634B" w:rsidRDefault="00BC634B" w:rsidP="00BD24E1">
      <w:pPr>
        <w:spacing w:after="0" w:line="240" w:lineRule="auto"/>
        <w:rPr>
          <w:rFonts w:ascii="Times New Roman" w:hAnsi="Times New Roman" w:cs="Times New Roman"/>
          <w:sz w:val="28"/>
          <w:szCs w:val="28"/>
        </w:rPr>
      </w:pPr>
    </w:p>
    <w:p w14:paraId="41F8D024" w14:textId="0155BEBD" w:rsidR="00BC634B" w:rsidRDefault="00BC634B" w:rsidP="00BD24E1">
      <w:pPr>
        <w:spacing w:after="0" w:line="240" w:lineRule="auto"/>
        <w:rPr>
          <w:rFonts w:ascii="Times New Roman" w:hAnsi="Times New Roman" w:cs="Times New Roman"/>
          <w:sz w:val="28"/>
          <w:szCs w:val="28"/>
        </w:rPr>
      </w:pPr>
    </w:p>
    <w:p w14:paraId="5182FAFA" w14:textId="28E32A01" w:rsidR="00BC634B" w:rsidRDefault="00BC634B" w:rsidP="00BD24E1">
      <w:pPr>
        <w:spacing w:after="0" w:line="240" w:lineRule="auto"/>
        <w:rPr>
          <w:rFonts w:ascii="Times New Roman" w:hAnsi="Times New Roman" w:cs="Times New Roman"/>
          <w:sz w:val="28"/>
          <w:szCs w:val="28"/>
        </w:rPr>
      </w:pPr>
    </w:p>
    <w:p w14:paraId="2DCF3DDC" w14:textId="0284DE11" w:rsidR="00BC634B" w:rsidRDefault="00BC634B" w:rsidP="00BD24E1">
      <w:pPr>
        <w:spacing w:after="0" w:line="240" w:lineRule="auto"/>
        <w:rPr>
          <w:rFonts w:ascii="Times New Roman" w:hAnsi="Times New Roman" w:cs="Times New Roman"/>
          <w:sz w:val="28"/>
          <w:szCs w:val="28"/>
        </w:rPr>
      </w:pPr>
    </w:p>
    <w:p w14:paraId="3E47EE0B" w14:textId="6883FADB" w:rsidR="00BC634B" w:rsidRDefault="00BC634B" w:rsidP="00BD24E1">
      <w:pPr>
        <w:spacing w:after="0" w:line="240" w:lineRule="auto"/>
        <w:rPr>
          <w:rFonts w:ascii="Times New Roman" w:hAnsi="Times New Roman" w:cs="Times New Roman"/>
          <w:sz w:val="28"/>
          <w:szCs w:val="28"/>
        </w:rPr>
      </w:pPr>
    </w:p>
    <w:p w14:paraId="2A3B92C1" w14:textId="4A79BEDE" w:rsidR="00BC634B" w:rsidRDefault="00BC634B" w:rsidP="00BD24E1">
      <w:pPr>
        <w:spacing w:after="0" w:line="240" w:lineRule="auto"/>
        <w:rPr>
          <w:rFonts w:ascii="Times New Roman" w:hAnsi="Times New Roman" w:cs="Times New Roman"/>
          <w:sz w:val="28"/>
          <w:szCs w:val="28"/>
        </w:rPr>
      </w:pPr>
    </w:p>
    <w:p w14:paraId="3B9C32CD" w14:textId="4D2140B2" w:rsidR="00BC634B" w:rsidRDefault="00BC634B" w:rsidP="00BD24E1">
      <w:pPr>
        <w:spacing w:after="0" w:line="240" w:lineRule="auto"/>
        <w:rPr>
          <w:rFonts w:ascii="Times New Roman" w:hAnsi="Times New Roman" w:cs="Times New Roman"/>
          <w:sz w:val="28"/>
          <w:szCs w:val="28"/>
        </w:rPr>
      </w:pPr>
    </w:p>
    <w:p w14:paraId="29CBA26D" w14:textId="0422EC85" w:rsidR="00BC634B" w:rsidRDefault="00BC634B" w:rsidP="00BD24E1">
      <w:pPr>
        <w:spacing w:after="0" w:line="240" w:lineRule="auto"/>
        <w:rPr>
          <w:rFonts w:ascii="Times New Roman" w:hAnsi="Times New Roman" w:cs="Times New Roman"/>
          <w:sz w:val="28"/>
          <w:szCs w:val="28"/>
        </w:rPr>
      </w:pPr>
    </w:p>
    <w:p w14:paraId="4AD85147" w14:textId="67B2FC03" w:rsidR="00BC634B" w:rsidRDefault="00BC634B" w:rsidP="00BD24E1">
      <w:pPr>
        <w:spacing w:after="0" w:line="240" w:lineRule="auto"/>
        <w:rPr>
          <w:rFonts w:ascii="Times New Roman" w:hAnsi="Times New Roman" w:cs="Times New Roman"/>
          <w:sz w:val="28"/>
          <w:szCs w:val="28"/>
        </w:rPr>
      </w:pPr>
    </w:p>
    <w:p w14:paraId="09096496"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6DA90A9F">
          <v:shape id="_x0000_i1030" type="#_x0000_t75" style="width:34pt;height:43.5pt" o:ole="" filled="t">
            <v:fill color2="black"/>
            <v:imagedata r:id="rId6" o:title=""/>
          </v:shape>
          <o:OLEObject Type="Embed" ProgID="Word.Picture.8" ShapeID="_x0000_i1030" DrawAspect="Content" ObjectID="_1697352155" r:id="rId16"/>
        </w:object>
      </w:r>
    </w:p>
    <w:p w14:paraId="4864747B"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50D5700B"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27383C46"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336D20F2"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7C95C3BE"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18835C71"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4C11FC9B" w14:textId="77777777" w:rsidTr="00F67289">
        <w:trPr>
          <w:jc w:val="center"/>
        </w:trPr>
        <w:tc>
          <w:tcPr>
            <w:tcW w:w="3095" w:type="dxa"/>
            <w:hideMark/>
          </w:tcPr>
          <w:p w14:paraId="027E1DD1" w14:textId="7662670C"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B4A8855" w14:textId="119FFD84"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355D0192" w14:textId="37347D45"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№8/18 - 326</w:t>
            </w:r>
          </w:p>
        </w:tc>
      </w:tr>
    </w:tbl>
    <w:p w14:paraId="587AFC85" w14:textId="77777777" w:rsidR="00BC634B" w:rsidRDefault="00BC634B" w:rsidP="00BC634B">
      <w:pPr>
        <w:tabs>
          <w:tab w:val="left" w:pos="4962"/>
        </w:tabs>
        <w:spacing w:after="0" w:line="240" w:lineRule="auto"/>
        <w:rPr>
          <w:rFonts w:ascii="Times New Roman" w:hAnsi="Times New Roman" w:cs="Times New Roman"/>
          <w:sz w:val="28"/>
          <w:szCs w:val="28"/>
        </w:rPr>
      </w:pPr>
    </w:p>
    <w:p w14:paraId="531E8AB9" w14:textId="77777777" w:rsidR="00BD24E1" w:rsidRDefault="00BD24E1" w:rsidP="00BD24E1">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 xml:space="preserve">Про </w:t>
      </w:r>
      <w:r>
        <w:rPr>
          <w:rFonts w:ascii="Times New Roman" w:hAnsi="Times New Roman" w:cs="Times New Roman"/>
          <w:sz w:val="28"/>
          <w:szCs w:val="28"/>
        </w:rPr>
        <w:t xml:space="preserve">внесення змін до рішення </w:t>
      </w:r>
    </w:p>
    <w:p w14:paraId="55BCAADB"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міської ради від 24.07.2019 </w:t>
      </w:r>
    </w:p>
    <w:p w14:paraId="41F3709F"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7/29-460 «Про утворення Центру </w:t>
      </w:r>
    </w:p>
    <w:p w14:paraId="33344E2B"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надання адміністративних послуг </w:t>
      </w:r>
    </w:p>
    <w:p w14:paraId="78A78941"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виконкому Сіверської міської ради»</w:t>
      </w:r>
    </w:p>
    <w:p w14:paraId="4E498750" w14:textId="77777777" w:rsidR="00BD24E1" w:rsidRDefault="00BD24E1" w:rsidP="00BD24E1">
      <w:pPr>
        <w:spacing w:after="0" w:line="240" w:lineRule="auto"/>
        <w:ind w:firstLine="708"/>
        <w:jc w:val="both"/>
        <w:rPr>
          <w:rFonts w:ascii="Times New Roman" w:hAnsi="Times New Roman" w:cs="Times New Roman"/>
          <w:sz w:val="28"/>
          <w:szCs w:val="28"/>
        </w:rPr>
      </w:pPr>
    </w:p>
    <w:p w14:paraId="75D8D5E9" w14:textId="77777777" w:rsidR="00BD24E1" w:rsidRDefault="00BD24E1" w:rsidP="00BD24E1">
      <w:pPr>
        <w:spacing w:after="0" w:line="240" w:lineRule="auto"/>
        <w:ind w:firstLine="708"/>
        <w:jc w:val="both"/>
        <w:rPr>
          <w:rFonts w:ascii="Times New Roman" w:hAnsi="Times New Roman" w:cs="Times New Roman"/>
          <w:sz w:val="28"/>
          <w:szCs w:val="28"/>
        </w:rPr>
      </w:pPr>
    </w:p>
    <w:p w14:paraId="1A934149" w14:textId="77777777" w:rsidR="00BD24E1" w:rsidRPr="007D42DA"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службову записку начальника відділу надання адміністративних послуг виконкому міської ради Сябро О.М. щодо внесення змін до Положення про Центр надання адміністративних послуг виконкому Сіверської міської ради, враховуючи постанову Кабінету Міністрів України від 04.08.2021 № 818 «Про внесення змін до деяких постанов Кабінету Міністрів України», відповідно до Закону України «Про адміністративні послуги», </w:t>
      </w:r>
      <w:r w:rsidRPr="007D42DA">
        <w:rPr>
          <w:rFonts w:ascii="Times New Roman" w:hAnsi="Times New Roman" w:cs="Times New Roman"/>
          <w:sz w:val="28"/>
          <w:szCs w:val="24"/>
        </w:rPr>
        <w:t xml:space="preserve">керуючись статтею 26 </w:t>
      </w:r>
      <w:r w:rsidRPr="007D42DA">
        <w:rPr>
          <w:rFonts w:ascii="Times New Roman" w:hAnsi="Times New Roman" w:cs="Times New Roman"/>
          <w:sz w:val="28"/>
          <w:szCs w:val="28"/>
        </w:rPr>
        <w:t xml:space="preserve">Закону України «Про місцеве самоврядування в Україні», міська рада </w:t>
      </w:r>
    </w:p>
    <w:p w14:paraId="1E3C47E4" w14:textId="77777777" w:rsidR="00BD24E1" w:rsidRPr="007D42DA" w:rsidRDefault="00BD24E1" w:rsidP="00BD24E1">
      <w:pPr>
        <w:spacing w:after="0" w:line="240" w:lineRule="auto"/>
        <w:jc w:val="both"/>
        <w:rPr>
          <w:rFonts w:ascii="Times New Roman" w:hAnsi="Times New Roman" w:cs="Times New Roman"/>
          <w:sz w:val="28"/>
          <w:szCs w:val="28"/>
        </w:rPr>
      </w:pPr>
    </w:p>
    <w:p w14:paraId="099EBC6A" w14:textId="77777777" w:rsidR="00BD24E1" w:rsidRPr="007D42DA"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ВИРІШИЛА:</w:t>
      </w:r>
    </w:p>
    <w:p w14:paraId="29AEE608" w14:textId="77777777" w:rsidR="00BD24E1" w:rsidRPr="007D42DA" w:rsidRDefault="00BD24E1" w:rsidP="00BD24E1">
      <w:pPr>
        <w:spacing w:after="0" w:line="240" w:lineRule="auto"/>
        <w:jc w:val="both"/>
        <w:rPr>
          <w:rFonts w:ascii="Times New Roman" w:hAnsi="Times New Roman" w:cs="Times New Roman"/>
          <w:sz w:val="28"/>
          <w:szCs w:val="28"/>
        </w:rPr>
      </w:pPr>
    </w:p>
    <w:p w14:paraId="35BB8B3C" w14:textId="77777777" w:rsidR="00BD24E1" w:rsidRDefault="00BD24E1" w:rsidP="00BD24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proofErr w:type="spellStart"/>
      <w:r>
        <w:rPr>
          <w:rFonts w:ascii="Times New Roman" w:hAnsi="Times New Roman" w:cs="Times New Roman"/>
          <w:sz w:val="28"/>
          <w:szCs w:val="28"/>
        </w:rPr>
        <w:t>Внести</w:t>
      </w:r>
      <w:proofErr w:type="spellEnd"/>
      <w:r>
        <w:rPr>
          <w:rFonts w:ascii="Times New Roman" w:hAnsi="Times New Roman" w:cs="Times New Roman"/>
          <w:sz w:val="28"/>
          <w:szCs w:val="28"/>
        </w:rPr>
        <w:t xml:space="preserve"> зміни до рішення міської ради від 24.07.2019 № 7/29-460 «Про утворення Центру надання адміністративних послуг виконкому Сіверської міської ради» наступні зміни:</w:t>
      </w:r>
    </w:p>
    <w:p w14:paraId="76D95DD3" w14:textId="77777777" w:rsidR="00BD24E1" w:rsidRDefault="00BD24E1" w:rsidP="00BD24E1">
      <w:pPr>
        <w:spacing w:after="0" w:line="240" w:lineRule="auto"/>
        <w:jc w:val="both"/>
        <w:rPr>
          <w:rFonts w:ascii="Times New Roman" w:hAnsi="Times New Roman" w:cs="Times New Roman"/>
          <w:sz w:val="28"/>
          <w:szCs w:val="28"/>
        </w:rPr>
      </w:pPr>
    </w:p>
    <w:p w14:paraId="0BF1707A" w14:textId="77777777" w:rsidR="00BD24E1"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D0176">
        <w:rPr>
          <w:rFonts w:ascii="Times New Roman" w:hAnsi="Times New Roman" w:cs="Times New Roman"/>
          <w:sz w:val="28"/>
          <w:szCs w:val="28"/>
        </w:rPr>
        <w:t>Положення про Центр надання адміністративних послуг викон</w:t>
      </w:r>
      <w:r>
        <w:rPr>
          <w:rFonts w:ascii="Times New Roman" w:hAnsi="Times New Roman" w:cs="Times New Roman"/>
          <w:sz w:val="28"/>
          <w:szCs w:val="28"/>
        </w:rPr>
        <w:t xml:space="preserve">кому </w:t>
      </w:r>
      <w:r w:rsidRPr="002D0176">
        <w:rPr>
          <w:rFonts w:ascii="Times New Roman" w:hAnsi="Times New Roman" w:cs="Times New Roman"/>
          <w:sz w:val="28"/>
          <w:szCs w:val="28"/>
        </w:rPr>
        <w:t xml:space="preserve"> Сіверської міської</w:t>
      </w:r>
      <w:r>
        <w:rPr>
          <w:rFonts w:ascii="Times New Roman" w:hAnsi="Times New Roman" w:cs="Times New Roman"/>
          <w:sz w:val="28"/>
          <w:szCs w:val="28"/>
        </w:rPr>
        <w:t xml:space="preserve"> ради викласти в новій редакції;</w:t>
      </w:r>
    </w:p>
    <w:p w14:paraId="48749F82" w14:textId="77777777" w:rsidR="00BD24E1" w:rsidRDefault="00BD24E1" w:rsidP="00BD24E1">
      <w:pPr>
        <w:spacing w:after="0" w:line="240" w:lineRule="auto"/>
        <w:ind w:firstLine="708"/>
        <w:jc w:val="both"/>
        <w:rPr>
          <w:rFonts w:ascii="Times New Roman" w:hAnsi="Times New Roman" w:cs="Times New Roman"/>
          <w:sz w:val="28"/>
          <w:szCs w:val="28"/>
        </w:rPr>
      </w:pPr>
    </w:p>
    <w:p w14:paraId="3D1817FE" w14:textId="77777777" w:rsidR="00BD24E1"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Регламент </w:t>
      </w:r>
      <w:r w:rsidRPr="002D0176">
        <w:rPr>
          <w:rFonts w:ascii="Times New Roman" w:hAnsi="Times New Roman" w:cs="Times New Roman"/>
          <w:sz w:val="28"/>
          <w:szCs w:val="28"/>
        </w:rPr>
        <w:t>Центр</w:t>
      </w:r>
      <w:r>
        <w:rPr>
          <w:rFonts w:ascii="Times New Roman" w:hAnsi="Times New Roman" w:cs="Times New Roman"/>
          <w:sz w:val="28"/>
          <w:szCs w:val="28"/>
        </w:rPr>
        <w:t>у</w:t>
      </w:r>
      <w:r w:rsidRPr="002D0176">
        <w:rPr>
          <w:rFonts w:ascii="Times New Roman" w:hAnsi="Times New Roman" w:cs="Times New Roman"/>
          <w:sz w:val="28"/>
          <w:szCs w:val="28"/>
        </w:rPr>
        <w:t xml:space="preserve"> надання адміністративних послуг викон</w:t>
      </w:r>
      <w:r>
        <w:rPr>
          <w:rFonts w:ascii="Times New Roman" w:hAnsi="Times New Roman" w:cs="Times New Roman"/>
          <w:sz w:val="28"/>
          <w:szCs w:val="28"/>
        </w:rPr>
        <w:t xml:space="preserve">кому </w:t>
      </w:r>
      <w:r w:rsidRPr="002D0176">
        <w:rPr>
          <w:rFonts w:ascii="Times New Roman" w:hAnsi="Times New Roman" w:cs="Times New Roman"/>
          <w:sz w:val="28"/>
          <w:szCs w:val="28"/>
        </w:rPr>
        <w:t xml:space="preserve"> Сіверської міської</w:t>
      </w:r>
      <w:r>
        <w:rPr>
          <w:rFonts w:ascii="Times New Roman" w:hAnsi="Times New Roman" w:cs="Times New Roman"/>
          <w:sz w:val="28"/>
          <w:szCs w:val="28"/>
        </w:rPr>
        <w:t xml:space="preserve"> ради викласти в новій редакції;</w:t>
      </w:r>
    </w:p>
    <w:p w14:paraId="605D35FA" w14:textId="77777777" w:rsidR="00BD24E1" w:rsidRDefault="00BD24E1" w:rsidP="00BD24E1">
      <w:pPr>
        <w:spacing w:after="0" w:line="240" w:lineRule="auto"/>
        <w:ind w:firstLine="708"/>
        <w:jc w:val="both"/>
        <w:rPr>
          <w:rFonts w:ascii="Times New Roman" w:hAnsi="Times New Roman" w:cs="Times New Roman"/>
          <w:sz w:val="28"/>
          <w:szCs w:val="28"/>
        </w:rPr>
      </w:pPr>
    </w:p>
    <w:p w14:paraId="72EC9554" w14:textId="77777777" w:rsidR="00BD24E1" w:rsidRDefault="00BD24E1" w:rsidP="00BD24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780F9577" w14:textId="732C0322" w:rsidR="002E7AC5"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 xml:space="preserve">Міський голова </w:t>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Pr>
          <w:rFonts w:ascii="Times New Roman" w:hAnsi="Times New Roman" w:cs="Times New Roman"/>
          <w:sz w:val="28"/>
          <w:szCs w:val="28"/>
        </w:rPr>
        <w:t xml:space="preserve">             </w:t>
      </w:r>
      <w:r w:rsidRPr="007D42DA">
        <w:rPr>
          <w:rFonts w:ascii="Times New Roman" w:hAnsi="Times New Roman" w:cs="Times New Roman"/>
          <w:sz w:val="28"/>
          <w:szCs w:val="28"/>
        </w:rPr>
        <w:t>Андрій ЧЕРНЯЄВ</w:t>
      </w:r>
    </w:p>
    <w:p w14:paraId="182E1CFF" w14:textId="77777777" w:rsidR="003A3A6B" w:rsidRDefault="003A3A6B" w:rsidP="00BD24E1">
      <w:pPr>
        <w:spacing w:after="0" w:line="240" w:lineRule="auto"/>
        <w:jc w:val="both"/>
        <w:rPr>
          <w:rFonts w:ascii="Times New Roman" w:hAnsi="Times New Roman" w:cs="Times New Roman"/>
          <w:sz w:val="28"/>
          <w:szCs w:val="28"/>
        </w:rPr>
      </w:pPr>
    </w:p>
    <w:p w14:paraId="162DF34D" w14:textId="77777777" w:rsidR="00BD24E1" w:rsidRPr="00CE6223" w:rsidRDefault="00BD24E1" w:rsidP="00BD24E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E6223">
        <w:rPr>
          <w:rFonts w:ascii="Times New Roman" w:eastAsia="Times New Roman" w:hAnsi="Times New Roman" w:cs="Times New Roman"/>
          <w:sz w:val="26"/>
          <w:szCs w:val="26"/>
          <w:lang w:eastAsia="ru-RU"/>
        </w:rPr>
        <w:t xml:space="preserve">                                                                                          ЗАТВЕРДЖЕНО</w:t>
      </w:r>
    </w:p>
    <w:p w14:paraId="7BDB8AD0" w14:textId="77777777" w:rsidR="00BD24E1" w:rsidRPr="00CE6223" w:rsidRDefault="00BD24E1" w:rsidP="00BD24E1">
      <w:pPr>
        <w:spacing w:after="0" w:line="240" w:lineRule="auto"/>
        <w:jc w:val="both"/>
        <w:rPr>
          <w:rFonts w:ascii="Times New Roman" w:eastAsia="Times New Roman" w:hAnsi="Times New Roman" w:cs="Times New Roman"/>
          <w:sz w:val="26"/>
          <w:szCs w:val="26"/>
          <w:lang w:eastAsia="ru-RU"/>
        </w:rPr>
      </w:pPr>
      <w:r w:rsidRPr="00CE6223">
        <w:rPr>
          <w:rFonts w:ascii="Times New Roman" w:eastAsia="Times New Roman" w:hAnsi="Times New Roman" w:cs="Times New Roman"/>
          <w:sz w:val="26"/>
          <w:szCs w:val="26"/>
          <w:lang w:eastAsia="ru-RU"/>
        </w:rPr>
        <w:t xml:space="preserve">                                                                                           рішення міської ради</w:t>
      </w:r>
    </w:p>
    <w:p w14:paraId="68132AF3" w14:textId="1FFEAF5B" w:rsidR="00BD24E1" w:rsidRDefault="00BD24E1" w:rsidP="00BD24E1">
      <w:pPr>
        <w:spacing w:after="0" w:line="240" w:lineRule="auto"/>
        <w:jc w:val="both"/>
        <w:rPr>
          <w:rFonts w:ascii="Times New Roman" w:eastAsia="Times New Roman" w:hAnsi="Times New Roman" w:cs="Times New Roman"/>
          <w:sz w:val="26"/>
          <w:szCs w:val="26"/>
          <w:lang w:eastAsia="ru-RU"/>
        </w:rPr>
      </w:pPr>
      <w:r w:rsidRPr="00CE62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B51B49">
        <w:rPr>
          <w:rFonts w:ascii="Times New Roman" w:eastAsia="Times New Roman" w:hAnsi="Times New Roman" w:cs="Times New Roman"/>
          <w:sz w:val="26"/>
          <w:szCs w:val="26"/>
          <w:lang w:eastAsia="ru-RU"/>
        </w:rPr>
        <w:t>21.10.2021</w:t>
      </w:r>
      <w:r>
        <w:rPr>
          <w:rFonts w:ascii="Times New Roman" w:eastAsia="Times New Roman" w:hAnsi="Times New Roman" w:cs="Times New Roman"/>
          <w:sz w:val="26"/>
          <w:szCs w:val="26"/>
          <w:lang w:eastAsia="ru-RU"/>
        </w:rPr>
        <w:t>_ №_</w:t>
      </w:r>
      <w:r w:rsidR="00B51B49">
        <w:rPr>
          <w:rFonts w:ascii="Times New Roman" w:eastAsia="Times New Roman" w:hAnsi="Times New Roman" w:cs="Times New Roman"/>
          <w:sz w:val="26"/>
          <w:szCs w:val="26"/>
          <w:lang w:eastAsia="ru-RU"/>
        </w:rPr>
        <w:t>8/18-326</w:t>
      </w:r>
    </w:p>
    <w:p w14:paraId="089A05DC" w14:textId="77777777" w:rsidR="00B51B49" w:rsidRPr="00CE6223" w:rsidRDefault="00B51B49" w:rsidP="00BD24E1">
      <w:pPr>
        <w:spacing w:after="0" w:line="240" w:lineRule="auto"/>
        <w:jc w:val="both"/>
        <w:rPr>
          <w:rFonts w:ascii="Times New Roman" w:eastAsia="Times New Roman" w:hAnsi="Times New Roman" w:cs="Times New Roman"/>
          <w:sz w:val="26"/>
          <w:szCs w:val="26"/>
          <w:lang w:eastAsia="ru-RU"/>
        </w:rPr>
      </w:pPr>
    </w:p>
    <w:p w14:paraId="4263A1D7"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ПОЛОЖЕННЯ</w:t>
      </w:r>
    </w:p>
    <w:p w14:paraId="03448EB9"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про Центр надання адміністративних послуг виконкому Сіверської міської ради</w:t>
      </w:r>
    </w:p>
    <w:p w14:paraId="78240BF9"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color w:val="333333"/>
          <w:sz w:val="26"/>
          <w:szCs w:val="26"/>
          <w:lang w:eastAsia="ru-RU"/>
        </w:rPr>
      </w:pPr>
    </w:p>
    <w:p w14:paraId="19EC3537" w14:textId="77777777" w:rsidR="00BD24E1" w:rsidRPr="00CE6223" w:rsidRDefault="00BD24E1" w:rsidP="00BD24E1">
      <w:pPr>
        <w:shd w:val="clear" w:color="auto" w:fill="FFFFFF"/>
        <w:spacing w:after="120" w:line="340" w:lineRule="atLeast"/>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I. ЗАГАЛЬНІ ПОЛОЖЕННЯ</w:t>
      </w:r>
    </w:p>
    <w:p w14:paraId="15C23CCD" w14:textId="77777777" w:rsidR="00BD24E1" w:rsidRPr="00CE6223"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          1. Положення про Центр адміністративних послуг виконкому Сіверської міської ради (далі-Положення) розроблене та затверджене відповідно до законів України «Про місцеве самоврядування в Україні», «Про адміністративні послуги», «Про дозвільну систему у сфері господарської діяльності»,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постанови Кабінету Міністрів України від 20.02.2013 № 118 «Про затвердження Примірного положення про центр надання адміністративних послуг», інших актів, що регулюють відносини у сфері надання адміністративних послуг.</w:t>
      </w:r>
    </w:p>
    <w:p w14:paraId="57A33254"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      2. Центр надання адміністративних послуг виконкому Сіверської міської ради</w:t>
      </w:r>
    </w:p>
    <w:p w14:paraId="2ACEA0A6" w14:textId="77777777" w:rsidR="00BD24E1"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(далі-Центр), утворено  рішенням Сіверської міської ради з метою організації якісної системи надання адміністративних послуг органів місцевого самоврядування, територіальних органів державної виконавчої влади, муніципальних установ та організацій.</w:t>
      </w:r>
    </w:p>
    <w:p w14:paraId="53F5DBDE" w14:textId="77777777" w:rsidR="00BD24E1" w:rsidRPr="00F67004" w:rsidRDefault="00BD24E1" w:rsidP="00BD24E1">
      <w:pPr>
        <w:shd w:val="clear" w:color="auto" w:fill="FFFFFF"/>
        <w:spacing w:after="0" w:line="240" w:lineRule="auto"/>
        <w:jc w:val="both"/>
        <w:rPr>
          <w:rFonts w:ascii="Times New Roman" w:hAnsi="Times New Roman" w:cs="Times New Roman"/>
          <w:color w:val="333333"/>
          <w:sz w:val="26"/>
          <w:szCs w:val="26"/>
          <w:shd w:val="clear" w:color="auto" w:fill="FFFFFF"/>
        </w:rPr>
      </w:pPr>
      <w:r>
        <w:rPr>
          <w:rFonts w:ascii="Times New Roman" w:eastAsia="Times New Roman" w:hAnsi="Times New Roman" w:cs="Times New Roman"/>
          <w:color w:val="333333"/>
          <w:sz w:val="26"/>
          <w:szCs w:val="26"/>
          <w:lang w:eastAsia="ru-RU"/>
        </w:rPr>
        <w:tab/>
      </w:r>
      <w:r w:rsidRPr="00F67004">
        <w:rPr>
          <w:rFonts w:ascii="Times New Roman" w:hAnsi="Times New Roman" w:cs="Times New Roman"/>
          <w:color w:val="333333"/>
          <w:sz w:val="26"/>
          <w:szCs w:val="26"/>
          <w:shd w:val="clear" w:color="auto" w:fill="FFFFFF"/>
        </w:rPr>
        <w:t>Вибір місця розташування центру, його територіальних підрозділів та віддалених (у тому числі пересувних) робочих місць адміністраторів здійснює</w:t>
      </w:r>
      <w:r>
        <w:rPr>
          <w:rFonts w:ascii="Times New Roman" w:hAnsi="Times New Roman" w:cs="Times New Roman"/>
          <w:color w:val="333333"/>
          <w:sz w:val="26"/>
          <w:szCs w:val="26"/>
          <w:shd w:val="clear" w:color="auto" w:fill="FFFFFF"/>
        </w:rPr>
        <w:t xml:space="preserve">ться в межах території міської </w:t>
      </w:r>
      <w:r w:rsidRPr="00F67004">
        <w:rPr>
          <w:rFonts w:ascii="Times New Roman" w:hAnsi="Times New Roman" w:cs="Times New Roman"/>
          <w:color w:val="333333"/>
          <w:sz w:val="26"/>
          <w:szCs w:val="26"/>
          <w:shd w:val="clear" w:color="auto" w:fill="FFFFFF"/>
        </w:rPr>
        <w:t xml:space="preserve">територіальної громади, яку </w:t>
      </w:r>
      <w:r>
        <w:rPr>
          <w:rFonts w:ascii="Times New Roman" w:hAnsi="Times New Roman" w:cs="Times New Roman"/>
          <w:color w:val="333333"/>
          <w:sz w:val="26"/>
          <w:szCs w:val="26"/>
          <w:shd w:val="clear" w:color="auto" w:fill="FFFFFF"/>
        </w:rPr>
        <w:t xml:space="preserve">він </w:t>
      </w:r>
      <w:r w:rsidRPr="00F67004">
        <w:rPr>
          <w:rFonts w:ascii="Times New Roman" w:hAnsi="Times New Roman" w:cs="Times New Roman"/>
          <w:color w:val="333333"/>
          <w:sz w:val="26"/>
          <w:szCs w:val="26"/>
          <w:shd w:val="clear" w:color="auto" w:fill="FFFFFF"/>
        </w:rPr>
        <w:t>обслуговує, з урахуванням територіальної доступності, яка визначається відповідно до </w:t>
      </w:r>
      <w:hyperlink r:id="rId17" w:anchor="n138" w:tgtFrame="_blank" w:history="1">
        <w:r w:rsidRPr="00F67004">
          <w:rPr>
            <w:rStyle w:val="a5"/>
            <w:rFonts w:ascii="Times New Roman" w:hAnsi="Times New Roman" w:cs="Times New Roman"/>
            <w:sz w:val="26"/>
            <w:szCs w:val="26"/>
            <w:shd w:val="clear" w:color="auto" w:fill="FFFFFF"/>
          </w:rPr>
          <w:t>частини четвертої</w:t>
        </w:r>
      </w:hyperlink>
      <w:r w:rsidRPr="00F67004">
        <w:rPr>
          <w:rFonts w:ascii="Times New Roman" w:hAnsi="Times New Roman" w:cs="Times New Roman"/>
          <w:sz w:val="26"/>
          <w:szCs w:val="26"/>
          <w:shd w:val="clear" w:color="auto" w:fill="FFFFFF"/>
        </w:rPr>
        <w:t> </w:t>
      </w:r>
      <w:r>
        <w:rPr>
          <w:rFonts w:ascii="Times New Roman" w:hAnsi="Times New Roman" w:cs="Times New Roman"/>
          <w:color w:val="333333"/>
          <w:sz w:val="26"/>
          <w:szCs w:val="26"/>
          <w:shd w:val="clear" w:color="auto" w:fill="FFFFFF"/>
        </w:rPr>
        <w:t>статті 12 Закону України «Про адміністративні послуги»</w:t>
      </w:r>
      <w:r w:rsidRPr="00F67004">
        <w:rPr>
          <w:rFonts w:ascii="Times New Roman" w:hAnsi="Times New Roman" w:cs="Times New Roman"/>
          <w:color w:val="333333"/>
          <w:sz w:val="26"/>
          <w:szCs w:val="26"/>
          <w:shd w:val="clear" w:color="auto" w:fill="FFFFFF"/>
        </w:rPr>
        <w:t>.</w:t>
      </w:r>
    </w:p>
    <w:p w14:paraId="1A00AC24" w14:textId="77777777" w:rsidR="00BD24E1" w:rsidRPr="001116F9" w:rsidRDefault="00BD24E1" w:rsidP="00BD24E1">
      <w:pPr>
        <w:pStyle w:val="rvps2"/>
        <w:shd w:val="clear" w:color="auto" w:fill="FFFFFF"/>
        <w:spacing w:before="0" w:beforeAutospacing="0" w:after="0" w:afterAutospacing="0"/>
        <w:jc w:val="both"/>
        <w:rPr>
          <w:color w:val="333333"/>
          <w:sz w:val="26"/>
          <w:szCs w:val="26"/>
          <w:lang w:val="uk-UA"/>
        </w:rPr>
      </w:pPr>
      <w:r w:rsidRPr="001116F9">
        <w:rPr>
          <w:color w:val="333333"/>
          <w:sz w:val="26"/>
          <w:szCs w:val="26"/>
          <w:lang w:val="uk-UA"/>
        </w:rPr>
        <w:t xml:space="preserve">        </w:t>
      </w:r>
      <w:r w:rsidRPr="001116F9">
        <w:rPr>
          <w:color w:val="333333"/>
          <w:sz w:val="26"/>
          <w:szCs w:val="26"/>
          <w:lang w:val="uk-UA"/>
        </w:rPr>
        <w:tab/>
        <w:t>3. Центром забезпечується надання адміністративних послуг адміністратором, у тому числі шляхом його взаємодії із суб’єктами надання адміністративних послуг.</w:t>
      </w:r>
    </w:p>
    <w:p w14:paraId="26D8A869" w14:textId="77777777" w:rsidR="00BD24E1" w:rsidRPr="001116F9" w:rsidRDefault="00BD24E1" w:rsidP="00BD24E1">
      <w:pPr>
        <w:pStyle w:val="rvps2"/>
        <w:shd w:val="clear" w:color="auto" w:fill="FFFFFF"/>
        <w:spacing w:before="0" w:beforeAutospacing="0" w:after="0" w:afterAutospacing="0"/>
        <w:ind w:firstLine="708"/>
        <w:jc w:val="both"/>
        <w:rPr>
          <w:color w:val="333333"/>
          <w:sz w:val="26"/>
          <w:szCs w:val="26"/>
          <w:lang w:val="uk-UA"/>
        </w:rPr>
      </w:pPr>
      <w:bookmarkStart w:id="55" w:name="n110"/>
      <w:bookmarkEnd w:id="55"/>
      <w:r w:rsidRPr="001116F9">
        <w:rPr>
          <w:color w:val="333333"/>
          <w:sz w:val="26"/>
          <w:szCs w:val="26"/>
          <w:lang w:val="uk-UA"/>
        </w:rPr>
        <w:t xml:space="preserve">Центр, утворений як постійно діючий робочий орган </w:t>
      </w:r>
      <w:r w:rsidRPr="00CE6223">
        <w:rPr>
          <w:color w:val="333333"/>
          <w:sz w:val="26"/>
          <w:szCs w:val="26"/>
          <w:lang w:val="uk-UA"/>
        </w:rPr>
        <w:t>виконавчого комітету Сіверської міської ради</w:t>
      </w:r>
      <w:r w:rsidRPr="001116F9">
        <w:rPr>
          <w:color w:val="333333"/>
          <w:sz w:val="26"/>
          <w:szCs w:val="26"/>
          <w:lang w:val="uk-UA"/>
        </w:rPr>
        <w:t>, забезпечує надання адміністративних послуг із залученням до його роботи посадових осіб окремих виконавчих органів (структурних підрозділів)</w:t>
      </w:r>
      <w:r>
        <w:rPr>
          <w:color w:val="333333"/>
          <w:sz w:val="26"/>
          <w:szCs w:val="26"/>
          <w:lang w:val="uk-UA"/>
        </w:rPr>
        <w:t xml:space="preserve"> міської ради</w:t>
      </w:r>
      <w:r w:rsidRPr="001116F9">
        <w:rPr>
          <w:color w:val="333333"/>
          <w:sz w:val="26"/>
          <w:szCs w:val="26"/>
          <w:lang w:val="uk-UA"/>
        </w:rPr>
        <w:t xml:space="preserve">. Перелік таких посадових осіб визначається головою </w:t>
      </w:r>
      <w:r>
        <w:rPr>
          <w:color w:val="333333"/>
          <w:sz w:val="26"/>
          <w:szCs w:val="26"/>
          <w:lang w:val="uk-UA"/>
        </w:rPr>
        <w:t>міської ради</w:t>
      </w:r>
      <w:r w:rsidRPr="001116F9">
        <w:rPr>
          <w:color w:val="333333"/>
          <w:sz w:val="26"/>
          <w:szCs w:val="26"/>
          <w:lang w:val="uk-UA"/>
        </w:rPr>
        <w:t>.</w:t>
      </w:r>
    </w:p>
    <w:p w14:paraId="60C19AFC" w14:textId="77777777" w:rsidR="00BD24E1" w:rsidRPr="00CE6223" w:rsidRDefault="00BD24E1" w:rsidP="00BD24E1">
      <w:pPr>
        <w:shd w:val="clear" w:color="auto" w:fill="FFFFFF"/>
        <w:spacing w:after="0" w:line="240" w:lineRule="auto"/>
        <w:ind w:firstLine="709"/>
        <w:jc w:val="both"/>
        <w:rPr>
          <w:rFonts w:ascii="Times New Roman" w:eastAsia="Times New Roman" w:hAnsi="Times New Roman" w:cs="Times New Roman"/>
          <w:color w:val="333333"/>
          <w:sz w:val="26"/>
          <w:szCs w:val="26"/>
          <w:lang w:eastAsia="ru-RU"/>
        </w:rPr>
      </w:pPr>
      <w:bookmarkStart w:id="56" w:name="n111"/>
      <w:bookmarkEnd w:id="56"/>
      <w:r w:rsidRPr="00CE6223">
        <w:rPr>
          <w:rFonts w:ascii="Times New Roman" w:eastAsia="Times New Roman" w:hAnsi="Times New Roman" w:cs="Times New Roman"/>
          <w:color w:val="333333"/>
          <w:sz w:val="26"/>
          <w:szCs w:val="26"/>
          <w:lang w:eastAsia="ru-RU"/>
        </w:rPr>
        <w:t>4. Центр підзвітний і підконтрольний Сіверській міській раді, її виконавчому комітету та міському голові. Загальне керівництво та організаційне забезпечення діяльності Центру здійснює відділ адміністративних послуг виконавчого комітету Сіверської міської ради.</w:t>
      </w:r>
    </w:p>
    <w:p w14:paraId="7E63A363" w14:textId="77777777" w:rsidR="00BD24E1" w:rsidRPr="00CE6223" w:rsidRDefault="00BD24E1" w:rsidP="00BD24E1">
      <w:pPr>
        <w:shd w:val="clear" w:color="auto" w:fill="FFFFFF"/>
        <w:spacing w:after="0" w:line="240" w:lineRule="auto"/>
        <w:ind w:firstLine="709"/>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Центр у своїй діяльності керується Конституцією та законами України, актами Президента України і Кабінету Міністрів України, рішеннями центральних та місцевих органів виконавчої влади, Сіверської міської ради та її виконавчого комітету, цим Положенням.                                                                                  </w:t>
      </w:r>
    </w:p>
    <w:p w14:paraId="4F80181B"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r w:rsidRPr="004A26EC">
        <w:rPr>
          <w:sz w:val="26"/>
          <w:szCs w:val="26"/>
          <w:lang w:val="uk-UA"/>
        </w:rPr>
        <w:t xml:space="preserve">6. На підставі узгоджених рішень міської ради та суб’єкта надання адміністративних послуг окремі адміністративні послуги можуть надаватися через центр посадовими особами такого суб’єкта. Зазначені послуги надаються виключно у </w:t>
      </w:r>
      <w:r w:rsidRPr="004A26EC">
        <w:rPr>
          <w:sz w:val="26"/>
          <w:szCs w:val="26"/>
          <w:lang w:val="uk-UA"/>
        </w:rPr>
        <w:lastRenderedPageBreak/>
        <w:t>разі, коли вони не можуть бути надані у центрі адміністратором або їх надання адміністратором є значно гіршим для інтересів суб’єктів звернення та/або публічних інтересів. В узгоджених рішеннях зазначаються обґрунтування їх прийняття.</w:t>
      </w:r>
    </w:p>
    <w:p w14:paraId="0029A97E"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57" w:name="n112"/>
      <w:bookmarkEnd w:id="57"/>
      <w:r w:rsidRPr="004A26EC">
        <w:rPr>
          <w:sz w:val="26"/>
          <w:szCs w:val="26"/>
          <w:lang w:val="uk-UA"/>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14:paraId="5957E68B"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58" w:name="n113"/>
      <w:bookmarkEnd w:id="58"/>
      <w:r w:rsidRPr="004A26EC">
        <w:rPr>
          <w:sz w:val="26"/>
          <w:szCs w:val="26"/>
          <w:lang w:val="uk-UA"/>
        </w:rPr>
        <w:t>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затверджуються рішенням міської ради.</w:t>
      </w:r>
    </w:p>
    <w:p w14:paraId="1C343CF0"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59" w:name="n114"/>
      <w:bookmarkEnd w:id="59"/>
      <w:r w:rsidRPr="004A26EC">
        <w:rPr>
          <w:sz w:val="26"/>
          <w:szCs w:val="26"/>
          <w:lang w:val="uk-UA"/>
        </w:rPr>
        <w:t>Перелік адміністративних послуг, які надаються через центр, повинен обов’язково включати:</w:t>
      </w:r>
    </w:p>
    <w:p w14:paraId="1B128E45"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0" w:name="n115"/>
      <w:bookmarkEnd w:id="60"/>
      <w:r w:rsidRPr="004A26EC">
        <w:rPr>
          <w:sz w:val="26"/>
          <w:szCs w:val="26"/>
          <w:lang w:val="uk-UA"/>
        </w:rPr>
        <w:t>адміністративні послуги, суб’єктом надання яких є міська рада (її виконавчі органи або посадові особи);</w:t>
      </w:r>
    </w:p>
    <w:p w14:paraId="31E8A0B1"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1" w:name="n116"/>
      <w:bookmarkEnd w:id="61"/>
      <w:r w:rsidRPr="004A26EC">
        <w:rPr>
          <w:sz w:val="26"/>
          <w:szCs w:val="26"/>
          <w:lang w:val="uk-UA"/>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w:t>
      </w:r>
      <w:hyperlink r:id="rId18" w:anchor="n141" w:tgtFrame="_blank" w:history="1">
        <w:r w:rsidRPr="004A26EC">
          <w:rPr>
            <w:rStyle w:val="a5"/>
            <w:sz w:val="26"/>
            <w:szCs w:val="26"/>
            <w:lang w:val="uk-UA"/>
          </w:rPr>
          <w:t>частини сьомої</w:t>
        </w:r>
      </w:hyperlink>
      <w:r w:rsidRPr="004A26EC">
        <w:rPr>
          <w:sz w:val="26"/>
          <w:szCs w:val="26"/>
          <w:lang w:val="uk-UA"/>
        </w:rPr>
        <w:t> статті 12 Закону України «Про адміністративні послуги».</w:t>
      </w:r>
    </w:p>
    <w:p w14:paraId="446985E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8. З метою забезпечення створення зручних та доступних умов отримання послуг суб’єктами звернень в межах території громади за рішенням Сіверської міської ради можуть бути утворені мобільні віддалені робочі місця адміністраторів із застосуванням спеціального обладнання – мобільний кейс у ході виїзного обслуговування, в якому забезпечується надання адміністративних послуг відповідно до переліку, який визначається рішенням міської ради, яка прийняла рішення про їх утворення.</w:t>
      </w:r>
    </w:p>
    <w:p w14:paraId="1F430CCB"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9. Рішення щодо утворення, ліквідації або реорганізації Центру, мобільних віддалених місць для роботи адміністраторів із застосуванням спеціального обладнання – мобільного кейсу у ході виїзного обслуговування приймається Сіверською міською радою.</w:t>
      </w:r>
    </w:p>
    <w:p w14:paraId="6A4E96B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10. Для зручності відвідувачів, які прийшли з дітьми, у відкритій частині Центру облаштовано дитячий сектор. Сектор обладнаний необхідними дитячими меблями, текстилем належної якості та яскравого кольору, зручними для перебування дітей під час надання адміністративних послуг їх батькам, а також іграшками, канцтоварами.</w:t>
      </w:r>
    </w:p>
    <w:p w14:paraId="63F8FBEA" w14:textId="77777777" w:rsidR="00BD24E1" w:rsidRDefault="00BD24E1" w:rsidP="00BD24E1">
      <w:pPr>
        <w:shd w:val="clear" w:color="auto" w:fill="FFFFFF"/>
        <w:spacing w:after="0" w:line="240" w:lineRule="auto"/>
        <w:ind w:firstLine="708"/>
        <w:jc w:val="both"/>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 xml:space="preserve">                             </w:t>
      </w:r>
    </w:p>
    <w:p w14:paraId="61E52F80" w14:textId="77777777" w:rsidR="00BD24E1"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ІІ. ОСНОВНІ ЗАВДАННЯ ЦЕНТРУ</w:t>
      </w:r>
    </w:p>
    <w:p w14:paraId="305C262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b/>
          <w:color w:val="333333"/>
          <w:sz w:val="26"/>
          <w:szCs w:val="26"/>
          <w:lang w:eastAsia="ru-RU"/>
        </w:rPr>
      </w:pPr>
    </w:p>
    <w:p w14:paraId="5A2F97A7"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1. Основними завданнями Центру є:</w:t>
      </w:r>
    </w:p>
    <w:p w14:paraId="6ED9CF6F"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1) організація надання адміністративних послуг у найкоротший строк та за мінімальної кількості відвідувань суб’єктів звернень;</w:t>
      </w:r>
    </w:p>
    <w:p w14:paraId="34F7D980"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2) спрощення процедури отримання адміністративних послуг;</w:t>
      </w:r>
    </w:p>
    <w:p w14:paraId="235FC6DD" w14:textId="77777777" w:rsidR="00BD24E1"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 3) забезпечення інформування суб’єктів звернень про вимоги та порядок </w:t>
      </w:r>
      <w:r>
        <w:rPr>
          <w:rFonts w:ascii="Times New Roman" w:eastAsia="Times New Roman" w:hAnsi="Times New Roman" w:cs="Times New Roman"/>
          <w:color w:val="333333"/>
          <w:sz w:val="26"/>
          <w:szCs w:val="26"/>
          <w:lang w:eastAsia="ru-RU"/>
        </w:rPr>
        <w:t>надання адміністративних послуг у центрі</w:t>
      </w:r>
      <w:r w:rsidRPr="00CE6223">
        <w:rPr>
          <w:rFonts w:ascii="Times New Roman" w:eastAsia="Times New Roman" w:hAnsi="Times New Roman" w:cs="Times New Roman"/>
          <w:color w:val="333333"/>
          <w:sz w:val="26"/>
          <w:szCs w:val="26"/>
          <w:lang w:eastAsia="ru-RU"/>
        </w:rPr>
        <w:t>;</w:t>
      </w:r>
    </w:p>
    <w:p w14:paraId="2C5CCB14" w14:textId="77777777" w:rsidR="00BD24E1" w:rsidRPr="001116F9"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xml:space="preserve">  4) </w:t>
      </w:r>
      <w:r w:rsidRPr="001116F9">
        <w:rPr>
          <w:rFonts w:ascii="Times New Roman" w:hAnsi="Times New Roman" w:cs="Times New Roman"/>
          <w:color w:val="333333"/>
          <w:sz w:val="26"/>
          <w:szCs w:val="26"/>
          <w:shd w:val="clear" w:color="auto" w:fill="FFFFFF"/>
        </w:rPr>
        <w:t>проведення моніторингу якості надання адміністративних послуг відповідно до </w:t>
      </w:r>
      <w:hyperlink r:id="rId19" w:anchor="n347" w:tgtFrame="_blank" w:history="1">
        <w:r w:rsidRPr="001116F9">
          <w:rPr>
            <w:rStyle w:val="a5"/>
            <w:rFonts w:ascii="Times New Roman" w:hAnsi="Times New Roman" w:cs="Times New Roman"/>
            <w:sz w:val="26"/>
            <w:szCs w:val="26"/>
            <w:shd w:val="clear" w:color="auto" w:fill="FFFFFF"/>
          </w:rPr>
          <w:t>частини четвертої</w:t>
        </w:r>
      </w:hyperlink>
      <w:r w:rsidRPr="001116F9">
        <w:rPr>
          <w:rFonts w:ascii="Times New Roman" w:hAnsi="Times New Roman" w:cs="Times New Roman"/>
          <w:sz w:val="26"/>
          <w:szCs w:val="26"/>
          <w:shd w:val="clear" w:color="auto" w:fill="FFFFFF"/>
        </w:rPr>
        <w:t> </w:t>
      </w:r>
      <w:r>
        <w:rPr>
          <w:rFonts w:ascii="Times New Roman" w:hAnsi="Times New Roman" w:cs="Times New Roman"/>
          <w:color w:val="333333"/>
          <w:sz w:val="26"/>
          <w:szCs w:val="26"/>
          <w:shd w:val="clear" w:color="auto" w:fill="FFFFFF"/>
        </w:rPr>
        <w:t>статті 7 Закону України «Про адміністративні послуги»</w:t>
      </w:r>
      <w:r w:rsidRPr="001116F9">
        <w:rPr>
          <w:rFonts w:ascii="Times New Roman" w:hAnsi="Times New Roman" w:cs="Times New Roman"/>
          <w:color w:val="333333"/>
          <w:sz w:val="26"/>
          <w:szCs w:val="26"/>
          <w:shd w:val="clear" w:color="auto" w:fill="FFFFFF"/>
        </w:rPr>
        <w:t>, визначення та вжиття заходів до підвищення рівня якості їх надання, оприлюднення інформації про результати моніторингу та вжиті заходи;</w:t>
      </w:r>
    </w:p>
    <w:p w14:paraId="7EE779FB" w14:textId="77777777" w:rsidR="00BD24E1" w:rsidRPr="001116F9"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lastRenderedPageBreak/>
        <w:t>  5)  </w:t>
      </w:r>
      <w:r w:rsidRPr="001116F9">
        <w:rPr>
          <w:rFonts w:ascii="Times New Roman" w:hAnsi="Times New Roman" w:cs="Times New Roman"/>
          <w:color w:val="333333"/>
          <w:sz w:val="26"/>
          <w:szCs w:val="26"/>
          <w:shd w:val="clear" w:color="auto" w:fill="FFFFFF"/>
        </w:rPr>
        <w:t>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w:t>
      </w:r>
    </w:p>
    <w:p w14:paraId="113F8979" w14:textId="77777777" w:rsidR="00BD24E1" w:rsidRPr="00CE6223" w:rsidRDefault="00BD24E1" w:rsidP="00BD24E1">
      <w:pPr>
        <w:shd w:val="clear" w:color="auto" w:fill="FFFFFF"/>
        <w:spacing w:after="0" w:line="240" w:lineRule="auto"/>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w:t>
      </w:r>
    </w:p>
    <w:p w14:paraId="4D89A107"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ІІІ. ЗАГАЛЬНІ ПРИНЦИПИ РОБОТИ ЦЕНТРУ ТА СПІВПРАЦІ З СУБ’ЄКТАМИ НАДАННЯ ПОСЛУГ</w:t>
      </w:r>
    </w:p>
    <w:p w14:paraId="33F35A9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Загальні принципи роботи Центру:</w:t>
      </w:r>
    </w:p>
    <w:p w14:paraId="19E8276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доступність послуг для всіх фізичних та юридичних осіб;</w:t>
      </w:r>
    </w:p>
    <w:p w14:paraId="7A3C899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дотримання стандартів надання послуг;</w:t>
      </w:r>
    </w:p>
    <w:p w14:paraId="7F7814C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відповідність розміру плати за послуги, пов’язаної з їх наданням;</w:t>
      </w:r>
    </w:p>
    <w:p w14:paraId="3CC2719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відкритість та прозорість;</w:t>
      </w:r>
    </w:p>
    <w:p w14:paraId="0A8D3AA0"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зрозумілість процедур;</w:t>
      </w:r>
    </w:p>
    <w:p w14:paraId="670ED48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6) оперативність у вирішенні питань;</w:t>
      </w:r>
    </w:p>
    <w:p w14:paraId="3EFB448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7) забезпечення доступу суб'єктів звернень до інформації про стан, хід та результати розгляду їх звернень.</w:t>
      </w:r>
    </w:p>
    <w:p w14:paraId="4881164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Принципи співпраці з суб’єктами надання послуг:</w:t>
      </w:r>
    </w:p>
    <w:p w14:paraId="1B40B22F"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суворе дотримання вимог законодавчих та нормативно-правових актів, які регулюють порядок надання адміністративних послуг;</w:t>
      </w:r>
    </w:p>
    <w:p w14:paraId="1C006960"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встановлення єдиних вимог до порядку видачі документів дозвільного характеру на надання інших адміністративних послуг;</w:t>
      </w:r>
    </w:p>
    <w:p w14:paraId="56D7597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забезпечення рівності прав суб'єктів звернень;</w:t>
      </w:r>
    </w:p>
    <w:p w14:paraId="1E90496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дотримання принципу організаційної єдності;</w:t>
      </w:r>
    </w:p>
    <w:p w14:paraId="205BE09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інформування всіх задіяних у роботі Центру про зміни, які відбулися в законодавчих та інших нормативно-правових актах щодо процедур надання адміністративних послуг;</w:t>
      </w:r>
    </w:p>
    <w:p w14:paraId="7FC3A5D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6) оперативне реагування та усунення виявлених недоліків, які можуть стати причиною порушення термінів надання адміністративних послуг та погіршувати якість обслуговування відвідувачів;</w:t>
      </w:r>
    </w:p>
    <w:p w14:paraId="0FBF2B8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7) сприяння налагодженню прозорих і партнерських стосунків у співпраці з суб’єктами надання послуг, адміністративних органів.</w:t>
      </w:r>
    </w:p>
    <w:p w14:paraId="33F50FCA" w14:textId="77777777" w:rsidR="00BD24E1" w:rsidRPr="00F31134"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F31134">
        <w:rPr>
          <w:rFonts w:ascii="Times New Roman" w:eastAsia="Times New Roman" w:hAnsi="Times New Roman" w:cs="Times New Roman"/>
          <w:sz w:val="26"/>
          <w:szCs w:val="26"/>
          <w:lang w:eastAsia="ru-RU"/>
        </w:rPr>
        <w:t>3. Кількість робочих місць, задіяних в обслуговуванні відвідувачів, встановлюється виходячи із технічних можливостей Центру та враховуючи необхідність створення комфортних умов для суб'єкта звернень.</w:t>
      </w:r>
    </w:p>
    <w:p w14:paraId="5B6B91FF"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4. У Центрі за рішенням Сіверської міської ради  також може здійснюватися:</w:t>
      </w:r>
    </w:p>
    <w:p w14:paraId="48CCC6C4"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1) прийняття звітів, декларацій та скарг;</w:t>
      </w:r>
    </w:p>
    <w:p w14:paraId="72F232F4"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2) надання консультацій;</w:t>
      </w:r>
    </w:p>
    <w:p w14:paraId="5099AE1B"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3)прийняття та видача документів, не пов'язаних з наданням адміністративних послуг;</w:t>
      </w:r>
    </w:p>
    <w:p w14:paraId="32B91834"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 xml:space="preserve">4) укладання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тепло-,газо-, електропостачання тощо), а також </w:t>
      </w:r>
      <w:r w:rsidRPr="004A26EC">
        <w:rPr>
          <w:rFonts w:ascii="Times New Roman" w:hAnsi="Times New Roman" w:cs="Times New Roman"/>
          <w:sz w:val="26"/>
          <w:szCs w:val="26"/>
          <w:shd w:val="clear" w:color="auto" w:fill="FFFFFF"/>
        </w:rPr>
        <w:t xml:space="preserve">надання суб’єктам звернення можливості самостійно звернутися за отриманням </w:t>
      </w:r>
      <w:r w:rsidRPr="004A26EC">
        <w:rPr>
          <w:rFonts w:ascii="Times New Roman" w:hAnsi="Times New Roman" w:cs="Times New Roman"/>
          <w:sz w:val="26"/>
          <w:szCs w:val="26"/>
          <w:shd w:val="clear" w:color="auto" w:fill="FFFFFF"/>
        </w:rPr>
        <w:lastRenderedPageBreak/>
        <w:t>адміністративних послуг, які надаються в електронній формі, за допомогою безоплатного використання ними місць для самообслуговування.</w:t>
      </w:r>
    </w:p>
    <w:p w14:paraId="01E246EE"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5. З метою поліпшення обслуговування суб'єктів звернень, у приміщенні Центру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органом (посадовою особою), що утворив Центр на конкурсній основі, за критеріями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14:paraId="60C7C93D"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2" w:name="n75"/>
      <w:bookmarkEnd w:id="62"/>
      <w:r w:rsidRPr="004A26EC">
        <w:rPr>
          <w:sz w:val="26"/>
          <w:szCs w:val="26"/>
          <w:lang w:val="uk-UA"/>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14:paraId="6B800C84"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r w:rsidRPr="004A26EC">
        <w:rPr>
          <w:sz w:val="26"/>
          <w:szCs w:val="26"/>
          <w:lang w:val="uk-UA"/>
        </w:rPr>
        <w:t>6. У приміщенні, де розміщується центр, за рішенням органу, що його утворив, проводяться соціальні, культурні, просвітницькі та інші заходи, спрямовані на задоволення потреб та інтересів міської, селищної, сільської територіальної громади, розвиток громадянського суспільства, якщо вони не перешкоджають наданню адміністративних послуг.</w:t>
      </w:r>
    </w:p>
    <w:p w14:paraId="2A6D0F41"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3" w:name="n118"/>
      <w:bookmarkEnd w:id="63"/>
      <w:r w:rsidRPr="004A26EC">
        <w:rPr>
          <w:sz w:val="26"/>
          <w:szCs w:val="26"/>
          <w:lang w:val="uk-UA"/>
        </w:rPr>
        <w:t>У Центрі за рішенням органу, що його утворив, може здійснюватися прийом суб’єктів звернення з надання безоплатної правової допомоги</w:t>
      </w:r>
    </w:p>
    <w:p w14:paraId="34EEE849" w14:textId="77777777" w:rsidR="00BD24E1" w:rsidRPr="004A26EC" w:rsidRDefault="00BD24E1" w:rsidP="00BD24E1">
      <w:pPr>
        <w:pStyle w:val="rvps2"/>
        <w:shd w:val="clear" w:color="auto" w:fill="FFFFFF"/>
        <w:spacing w:before="0" w:beforeAutospacing="0" w:after="0" w:afterAutospacing="0"/>
        <w:ind w:firstLine="708"/>
        <w:jc w:val="both"/>
        <w:rPr>
          <w:sz w:val="26"/>
          <w:szCs w:val="26"/>
          <w:shd w:val="clear" w:color="auto" w:fill="FFFFFF"/>
          <w:lang w:val="uk-UA"/>
        </w:rPr>
      </w:pPr>
      <w:r w:rsidRPr="004A26EC">
        <w:rPr>
          <w:sz w:val="26"/>
          <w:szCs w:val="26"/>
          <w:lang w:val="uk-UA"/>
        </w:rPr>
        <w:t xml:space="preserve">7. </w:t>
      </w:r>
      <w:r w:rsidRPr="004A26EC">
        <w:rPr>
          <w:sz w:val="26"/>
          <w:szCs w:val="26"/>
          <w:shd w:val="clear" w:color="auto" w:fill="FFFFFF"/>
          <w:lang w:val="uk-UA"/>
        </w:rPr>
        <w:t>Центр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14:paraId="4C5210C9"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r w:rsidRPr="004A26EC">
        <w:rPr>
          <w:sz w:val="26"/>
          <w:szCs w:val="26"/>
          <w:lang w:val="uk-UA"/>
        </w:rPr>
        <w:t>За рішенням органу, що утворив центр,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14:paraId="035AC7D0"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4" w:name="n79"/>
      <w:bookmarkEnd w:id="64"/>
      <w:r w:rsidRPr="004A26EC">
        <w:rPr>
          <w:sz w:val="26"/>
          <w:szCs w:val="26"/>
          <w:lang w:val="uk-UA"/>
        </w:rPr>
        <w:t>Встановлені вимоги щодо якості обслуговування суб’єктів звернення в центрі не повинні погіршувати умов надання адміністративних послуг, визначених законом.</w:t>
      </w:r>
    </w:p>
    <w:p w14:paraId="4CB03367"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1EB0E324"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 ОРГАНІЗАЦІЙНЕ ЗАБЕЗПЕЧЕННЯ РОБОТИ ЦЕНТРУ</w:t>
      </w:r>
    </w:p>
    <w:p w14:paraId="0306A510"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p>
    <w:p w14:paraId="30F70724" w14:textId="77777777" w:rsidR="00BD24E1" w:rsidRPr="000A44B7" w:rsidRDefault="00BD24E1" w:rsidP="00BD24E1">
      <w:pPr>
        <w:pStyle w:val="rvps2"/>
        <w:shd w:val="clear" w:color="auto" w:fill="FFFFFF"/>
        <w:spacing w:before="0" w:beforeAutospacing="0" w:after="0" w:afterAutospacing="0"/>
        <w:ind w:firstLine="708"/>
        <w:jc w:val="both"/>
        <w:rPr>
          <w:sz w:val="26"/>
          <w:szCs w:val="26"/>
          <w:lang w:val="uk-UA"/>
        </w:rPr>
      </w:pPr>
      <w:r w:rsidRPr="000A44B7">
        <w:rPr>
          <w:sz w:val="26"/>
          <w:szCs w:val="26"/>
          <w:lang w:val="uk-UA"/>
        </w:rPr>
        <w:t>1. Суб’єкт звернення для отримання адміністративної послуги в центрі звертається до адміністратора - посадової особи держадміністрації, міської, селищної, сільської ради, військово-цивільної адміністрації, яка надає адміністративні послуги або організовує їх надання, а у разі утворення центру як постійно діючого робочого органу також до окремих посадових осіб виконавчих органів (структурних підрозділів) органу, що утворив центр, на яких у встановленому порядку покладені всі або окремі завдання адміністратора.</w:t>
      </w:r>
    </w:p>
    <w:p w14:paraId="0FD9CFFE" w14:textId="77777777" w:rsidR="00BD24E1" w:rsidRPr="000A44B7" w:rsidRDefault="00BD24E1" w:rsidP="00BD24E1">
      <w:pPr>
        <w:pStyle w:val="rvps2"/>
        <w:shd w:val="clear" w:color="auto" w:fill="FFFFFF"/>
        <w:spacing w:before="0" w:beforeAutospacing="0" w:after="0" w:afterAutospacing="0"/>
        <w:ind w:firstLine="708"/>
        <w:jc w:val="both"/>
        <w:rPr>
          <w:sz w:val="26"/>
          <w:szCs w:val="26"/>
          <w:lang w:val="uk-UA"/>
        </w:rPr>
      </w:pPr>
      <w:bookmarkStart w:id="65" w:name="n121"/>
      <w:bookmarkEnd w:id="65"/>
      <w:r w:rsidRPr="000A44B7">
        <w:rPr>
          <w:sz w:val="26"/>
          <w:szCs w:val="26"/>
          <w:lang w:val="uk-UA"/>
        </w:rPr>
        <w:t xml:space="preserve">За рішенням органу, що прийняв рішення про утворення центру, окремі завдання адміністратора, пов’язані з наданням адміністративних послуг, отриманням заяв та документів, </w:t>
      </w:r>
      <w:proofErr w:type="spellStart"/>
      <w:r w:rsidRPr="000A44B7">
        <w:rPr>
          <w:sz w:val="26"/>
          <w:szCs w:val="26"/>
          <w:lang w:val="uk-UA"/>
        </w:rPr>
        <w:t>видачею</w:t>
      </w:r>
      <w:proofErr w:type="spellEnd"/>
      <w:r w:rsidRPr="000A44B7">
        <w:rPr>
          <w:sz w:val="26"/>
          <w:szCs w:val="26"/>
          <w:lang w:val="uk-UA"/>
        </w:rPr>
        <w:t xml:space="preserve"> результатів надання адміністративних послуг, може здійснювати староста.</w:t>
      </w:r>
    </w:p>
    <w:p w14:paraId="320CFA92" w14:textId="77777777" w:rsidR="00BD24E1" w:rsidRPr="000A44B7" w:rsidRDefault="00BD24E1" w:rsidP="00BD24E1">
      <w:pPr>
        <w:pStyle w:val="rvps2"/>
        <w:shd w:val="clear" w:color="auto" w:fill="FFFFFF"/>
        <w:spacing w:before="0" w:beforeAutospacing="0" w:after="0" w:afterAutospacing="0"/>
        <w:ind w:firstLine="709"/>
        <w:jc w:val="both"/>
        <w:rPr>
          <w:sz w:val="26"/>
          <w:szCs w:val="26"/>
          <w:lang w:val="uk-UA"/>
        </w:rPr>
      </w:pPr>
      <w:bookmarkStart w:id="66" w:name="n122"/>
      <w:bookmarkEnd w:id="66"/>
      <w:r w:rsidRPr="000A44B7">
        <w:rPr>
          <w:sz w:val="26"/>
          <w:szCs w:val="26"/>
          <w:lang w:val="uk-UA"/>
        </w:rPr>
        <w:t>З метою належної організації надання адміністративних послуг через центри адміністратори, староста та інші особи, на яких покладається виконання завдань адміністратора, беруть участь в навчанні, яке може проводитися за участю суб’єкта надання адміністративних послуг у випадках, визначених законодавством.</w:t>
      </w:r>
    </w:p>
    <w:p w14:paraId="36F58ED4" w14:textId="77777777" w:rsidR="00BD24E1"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67" w:name="n124"/>
      <w:bookmarkEnd w:id="67"/>
      <w:r w:rsidRPr="00CE6223">
        <w:rPr>
          <w:color w:val="333333"/>
          <w:sz w:val="26"/>
          <w:szCs w:val="26"/>
          <w:lang w:val="uk-UA"/>
        </w:rPr>
        <w:lastRenderedPageBreak/>
        <w:t>Адміністратор призначається на посаду та звільняється з посади міським головою згідно з Законом України «Про службу в органах місцевого самоврядування». Призначення на посаду здійснюється на конкурсній основі, шляхом стажування або з кадрового резерву відповідно до інших норм чинного законодавства України.</w:t>
      </w:r>
    </w:p>
    <w:p w14:paraId="0575220D" w14:textId="77777777" w:rsidR="00BD24E1"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CE6223">
        <w:rPr>
          <w:color w:val="333333"/>
          <w:sz w:val="26"/>
          <w:szCs w:val="26"/>
          <w:lang w:val="uk-UA"/>
        </w:rPr>
        <w:t>Адміністратор має іменну печатку із зазначенням його прізвища, імені та по батькові та найменування центру.</w:t>
      </w:r>
      <w:r>
        <w:rPr>
          <w:color w:val="333333"/>
          <w:sz w:val="26"/>
          <w:szCs w:val="26"/>
          <w:lang w:val="uk-UA"/>
        </w:rPr>
        <w:t xml:space="preserve"> </w:t>
      </w:r>
      <w:r w:rsidRPr="00CE6223">
        <w:rPr>
          <w:color w:val="333333"/>
          <w:sz w:val="26"/>
          <w:szCs w:val="26"/>
          <w:lang w:val="uk-UA"/>
        </w:rPr>
        <w:t>Кількість адміністраторів, які працюють у Центрі, визначається Сіверською міською радою. Повноваження адміністраторів визначаються посадовими інструкціями.</w:t>
      </w:r>
    </w:p>
    <w:p w14:paraId="79A807B0" w14:textId="77777777" w:rsidR="00BD24E1" w:rsidRPr="00CE6223"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У закритій частині Центру, для потреб його працівників, передбачені службові кімнати для переодягання та прийняття їжі.  </w:t>
      </w:r>
    </w:p>
    <w:p w14:paraId="3E3BE94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Основними завданнями адміністратора є:</w:t>
      </w:r>
    </w:p>
    <w:p w14:paraId="1B70B923"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надання суб’єктам звернень вичерпної інформації та консультацій щодо вимог і порядку надання адміністративних послуг;</w:t>
      </w:r>
    </w:p>
    <w:p w14:paraId="4E7B289D" w14:textId="77777777" w:rsidR="00BD24E1" w:rsidRPr="000A44B7"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w:t>
      </w:r>
      <w:r w:rsidRPr="000A44B7">
        <w:rPr>
          <w:rFonts w:ascii="Times New Roman" w:hAnsi="Times New Roman" w:cs="Times New Roman"/>
          <w:color w:val="333333"/>
          <w:sz w:val="26"/>
          <w:szCs w:val="26"/>
          <w:shd w:val="clear" w:color="auto" w:fill="FFFFFF"/>
        </w:rPr>
        <w:t>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r w:rsidRPr="000A44B7">
        <w:rPr>
          <w:rFonts w:ascii="Times New Roman" w:hAnsi="Times New Roman" w:cs="Times New Roman"/>
          <w:sz w:val="26"/>
          <w:szCs w:val="26"/>
          <w:shd w:val="clear" w:color="auto" w:fill="FFFFFF"/>
        </w:rPr>
        <w:t>Закону України «</w:t>
      </w:r>
      <w:r>
        <w:rPr>
          <w:rFonts w:ascii="Times New Roman" w:hAnsi="Times New Roman" w:cs="Times New Roman"/>
          <w:sz w:val="26"/>
          <w:szCs w:val="26"/>
          <w:shd w:val="clear" w:color="auto" w:fill="FFFFFF"/>
        </w:rPr>
        <w:t>Про захист персональних даних»</w:t>
      </w:r>
      <w:r w:rsidRPr="000A44B7">
        <w:rPr>
          <w:rFonts w:ascii="Times New Roman" w:hAnsi="Times New Roman" w:cs="Times New Roman"/>
          <w:color w:val="333333"/>
          <w:sz w:val="26"/>
          <w:szCs w:val="26"/>
          <w:shd w:val="clear" w:color="auto" w:fill="FFFFFF"/>
        </w:rPr>
        <w:t>;</w:t>
      </w:r>
    </w:p>
    <w:p w14:paraId="65D1F203" w14:textId="77777777" w:rsidR="00BD24E1" w:rsidRPr="000A44B7"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2/1</w:t>
      </w:r>
      <w:r w:rsidRPr="00CE6223">
        <w:rPr>
          <w:rFonts w:ascii="Times New Roman" w:eastAsia="Times New Roman" w:hAnsi="Times New Roman" w:cs="Times New Roman"/>
          <w:color w:val="333333"/>
          <w:sz w:val="26"/>
          <w:szCs w:val="26"/>
          <w:lang w:eastAsia="ru-RU"/>
        </w:rPr>
        <w:t>) </w:t>
      </w:r>
      <w:r w:rsidRPr="000A44B7">
        <w:rPr>
          <w:rFonts w:ascii="Times New Roman" w:hAnsi="Times New Roman" w:cs="Times New Roman"/>
          <w:color w:val="333333"/>
          <w:sz w:val="26"/>
          <w:szCs w:val="26"/>
          <w:shd w:val="clear" w:color="auto" w:fill="FFFFFF"/>
        </w:rPr>
        <w:t>складення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14:paraId="423E5B4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xml:space="preserve">3) </w:t>
      </w:r>
      <w:r w:rsidRPr="00CE6223">
        <w:rPr>
          <w:rFonts w:ascii="Times New Roman" w:eastAsia="Times New Roman" w:hAnsi="Times New Roman" w:cs="Times New Roman"/>
          <w:color w:val="333333"/>
          <w:sz w:val="26"/>
          <w:szCs w:val="26"/>
          <w:lang w:eastAsia="ru-RU"/>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6D403B6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організаційне забезпечення надання адміністративних послуг суб’єктами їх надання;</w:t>
      </w:r>
    </w:p>
    <w:p w14:paraId="543400B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здійснення контролю за додержанням суб’єктами надання адміністративних послуг строку розгляду справ та прийняття рішень;</w:t>
      </w:r>
    </w:p>
    <w:p w14:paraId="6A0C30BD"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6) надання адміністративних послуг у випадках, передбачених законом;</w:t>
      </w:r>
    </w:p>
    <w:p w14:paraId="70B6AEB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7) складання протоколів про адміністративні правопорушення у випадках, передбачених законом;</w:t>
      </w:r>
    </w:p>
    <w:p w14:paraId="2B592CBF" w14:textId="77777777" w:rsidR="00BD24E1"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8) розгляд справ про адміністративні правоп</w:t>
      </w:r>
      <w:r>
        <w:rPr>
          <w:rFonts w:ascii="Times New Roman" w:eastAsia="Times New Roman" w:hAnsi="Times New Roman" w:cs="Times New Roman"/>
          <w:color w:val="333333"/>
          <w:sz w:val="26"/>
          <w:szCs w:val="26"/>
          <w:lang w:eastAsia="ru-RU"/>
        </w:rPr>
        <w:t>орушення та накладання стягнень;</w:t>
      </w:r>
    </w:p>
    <w:p w14:paraId="171670E2" w14:textId="77777777" w:rsidR="00BD24E1" w:rsidRPr="000A44B7"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xml:space="preserve">9. </w:t>
      </w:r>
      <w:r w:rsidRPr="000A44B7">
        <w:rPr>
          <w:rFonts w:ascii="Times New Roman" w:hAnsi="Times New Roman" w:cs="Times New Roman"/>
          <w:color w:val="333333"/>
          <w:sz w:val="26"/>
          <w:szCs w:val="26"/>
          <w:shd w:val="clear" w:color="auto" w:fill="FFFFFF"/>
        </w:rPr>
        <w:t>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14:paraId="52F54B3E"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4B772B">
        <w:rPr>
          <w:color w:val="333333"/>
          <w:sz w:val="26"/>
          <w:szCs w:val="26"/>
          <w:lang w:val="uk-UA"/>
        </w:rPr>
        <w:t>3.  Час прийому суб’єктів звернень є загальним (єдиним) для всіх адміністративних послуг, що надаються через центр.</w:t>
      </w:r>
    </w:p>
    <w:p w14:paraId="27546BC2"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68" w:name="n57"/>
      <w:bookmarkStart w:id="69" w:name="n145"/>
      <w:bookmarkStart w:id="70" w:name="n92"/>
      <w:bookmarkEnd w:id="68"/>
      <w:bookmarkEnd w:id="69"/>
      <w:bookmarkEnd w:id="70"/>
      <w:r w:rsidRPr="004B772B">
        <w:rPr>
          <w:color w:val="333333"/>
          <w:sz w:val="26"/>
          <w:szCs w:val="26"/>
          <w:lang w:val="uk-UA"/>
        </w:rPr>
        <w:t>Час прийому суб'єктів звернень у Центрі становить не менш як шість днів на тиждень та сім годин на день без перерви на обід В інших центрах - не менш як п’ять днів на тиждень та сім годин на день.</w:t>
      </w:r>
    </w:p>
    <w:p w14:paraId="6CB6A9F8" w14:textId="77777777" w:rsidR="00BD24E1" w:rsidRPr="004B772B" w:rsidRDefault="00BD24E1" w:rsidP="00BD24E1">
      <w:pPr>
        <w:pStyle w:val="rvps2"/>
        <w:shd w:val="clear" w:color="auto" w:fill="FFFFFF"/>
        <w:spacing w:before="0" w:beforeAutospacing="0" w:after="0" w:afterAutospacing="0"/>
        <w:ind w:firstLine="708"/>
        <w:jc w:val="both"/>
        <w:rPr>
          <w:color w:val="333333"/>
          <w:sz w:val="26"/>
          <w:szCs w:val="26"/>
          <w:lang w:val="uk-UA"/>
        </w:rPr>
      </w:pPr>
      <w:bookmarkStart w:id="71" w:name="n93"/>
      <w:bookmarkEnd w:id="71"/>
      <w:r w:rsidRPr="004B772B">
        <w:rPr>
          <w:color w:val="333333"/>
          <w:sz w:val="26"/>
          <w:szCs w:val="26"/>
          <w:lang w:val="uk-UA"/>
        </w:rPr>
        <w:t>У територіальних підрозділах центру та у віддалених (у тому числі пересувних) робочих місцях адміністраторів центру час прийому суб’єктів звернень визначається органом, що утворив центр.</w:t>
      </w:r>
    </w:p>
    <w:p w14:paraId="36A38DA6" w14:textId="77777777" w:rsidR="00BD24E1" w:rsidRPr="004B772B"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bookmarkStart w:id="72" w:name="n147"/>
      <w:bookmarkStart w:id="73" w:name="n94"/>
      <w:bookmarkEnd w:id="72"/>
      <w:bookmarkEnd w:id="73"/>
      <w:r w:rsidRPr="004B772B">
        <w:rPr>
          <w:rFonts w:ascii="Times New Roman" w:eastAsia="Times New Roman" w:hAnsi="Times New Roman" w:cs="Times New Roman"/>
          <w:color w:val="333333"/>
          <w:sz w:val="26"/>
          <w:szCs w:val="26"/>
          <w:lang w:eastAsia="ru-RU"/>
        </w:rPr>
        <w:lastRenderedPageBreak/>
        <w:t xml:space="preserve">Центр один день на тиждень здійснює прийом суб'єктів звернень до 20:00. </w:t>
      </w:r>
      <w:r>
        <w:rPr>
          <w:rFonts w:ascii="Times New Roman" w:eastAsia="Times New Roman" w:hAnsi="Times New Roman" w:cs="Times New Roman"/>
          <w:color w:val="333333"/>
          <w:sz w:val="26"/>
          <w:szCs w:val="26"/>
          <w:lang w:eastAsia="ru-RU"/>
        </w:rPr>
        <w:t xml:space="preserve">                             </w:t>
      </w:r>
      <w:r w:rsidRPr="004B772B">
        <w:rPr>
          <w:rFonts w:ascii="Times New Roman" w:eastAsia="Times New Roman" w:hAnsi="Times New Roman" w:cs="Times New Roman"/>
          <w:color w:val="333333"/>
          <w:sz w:val="26"/>
          <w:szCs w:val="26"/>
          <w:lang w:eastAsia="ru-RU"/>
        </w:rPr>
        <w:t>За рішенням Сіверської міської ради час прийому суб'єктів звернень може бути збільшено.</w:t>
      </w:r>
    </w:p>
    <w:p w14:paraId="3B7DEB34" w14:textId="77777777" w:rsidR="00BD24E1" w:rsidRPr="004B772B"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4B772B">
        <w:rPr>
          <w:rFonts w:ascii="Times New Roman" w:eastAsia="Times New Roman" w:hAnsi="Times New Roman" w:cs="Times New Roman"/>
          <w:color w:val="333333"/>
          <w:sz w:val="26"/>
          <w:szCs w:val="26"/>
          <w:lang w:eastAsia="ru-RU"/>
        </w:rPr>
        <w:t>4. Функції з керівництва та організації діяльності Центру покладаються на відділ адміністративних послуг виконавчого комітету Сіверської міської ради згідно (далі-відділ).</w:t>
      </w:r>
    </w:p>
    <w:p w14:paraId="68B4F1D2"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4B772B">
        <w:rPr>
          <w:rFonts w:ascii="Times New Roman" w:eastAsia="Times New Roman" w:hAnsi="Times New Roman" w:cs="Times New Roman"/>
          <w:color w:val="333333"/>
          <w:sz w:val="26"/>
          <w:szCs w:val="26"/>
          <w:lang w:eastAsia="ru-RU"/>
        </w:rPr>
        <w:t>1) Очолює Центр та здійснює поточне</w:t>
      </w:r>
      <w:r w:rsidRPr="00CE6223">
        <w:rPr>
          <w:rFonts w:ascii="Times New Roman" w:eastAsia="Times New Roman" w:hAnsi="Times New Roman" w:cs="Times New Roman"/>
          <w:color w:val="333333"/>
          <w:sz w:val="26"/>
          <w:szCs w:val="26"/>
          <w:lang w:eastAsia="ru-RU"/>
        </w:rPr>
        <w:t xml:space="preserve"> керівництво діяльністю начальник відділу надання адміністративних послуг виконкому міської ради, який призначається на посаду та звільняється з посади міським головою згідно діючого законодавства.</w:t>
      </w:r>
    </w:p>
    <w:p w14:paraId="00ADED8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У разі відсутності керівника Центру його обов’язки виконує адміністратор згідно розпорядження міського голови.</w:t>
      </w:r>
    </w:p>
    <w:p w14:paraId="2B7DADD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Керівник Центру підзвітний та підконтрольний Сіверській міській раді, підпорядкований її виконавчому комітету, міському голові, керуючому справами виконкому міської ради, який відповідає за роботу Центру згідно з розподілом обов’язків.</w:t>
      </w:r>
    </w:p>
    <w:p w14:paraId="0F8285C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Керівник Центру організовує його діяльність, забезпечує взаємодію між суб’єктами надання адміністративних послуг відповідно до вимог цього Положення.</w:t>
      </w:r>
    </w:p>
    <w:p w14:paraId="1D5391A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Керівник Центру відповідно до завдань, покладених на Центр:</w:t>
      </w:r>
    </w:p>
    <w:p w14:paraId="2A0882A3"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4B772B">
        <w:rPr>
          <w:color w:val="333333"/>
          <w:sz w:val="26"/>
          <w:szCs w:val="26"/>
          <w:lang w:val="uk-UA"/>
        </w:rPr>
        <w:t>- здійснює керівництво роботою центру, несе персональну відповідальність за організацію діяльності центру;</w:t>
      </w:r>
      <w:bookmarkStart w:id="74" w:name="n47"/>
      <w:bookmarkEnd w:id="74"/>
    </w:p>
    <w:p w14:paraId="23886ED0"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4B772B">
        <w:rPr>
          <w:color w:val="333333"/>
          <w:sz w:val="26"/>
          <w:szCs w:val="26"/>
          <w:lang w:val="uk-UA"/>
        </w:rPr>
        <w:t>-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w:t>
      </w:r>
    </w:p>
    <w:p w14:paraId="440FD740"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5" w:name="n48"/>
      <w:bookmarkEnd w:id="75"/>
      <w:r w:rsidRPr="004B772B">
        <w:rPr>
          <w:color w:val="333333"/>
          <w:sz w:val="26"/>
          <w:szCs w:val="26"/>
          <w:lang w:val="uk-UA"/>
        </w:rPr>
        <w:t>- координує діяльність адміністраторів, контролює якість та своєчасність виконання ними обов’язків;</w:t>
      </w:r>
    </w:p>
    <w:p w14:paraId="2EC17E7E"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6" w:name="n49"/>
      <w:bookmarkEnd w:id="76"/>
      <w:r w:rsidRPr="004B772B">
        <w:rPr>
          <w:color w:val="333333"/>
          <w:sz w:val="26"/>
          <w:szCs w:val="26"/>
          <w:lang w:val="uk-UA"/>
        </w:rPr>
        <w:t>-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14:paraId="501E6776"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7" w:name="n50"/>
      <w:bookmarkEnd w:id="77"/>
      <w:r w:rsidRPr="004B772B">
        <w:rPr>
          <w:color w:val="333333"/>
          <w:sz w:val="26"/>
          <w:szCs w:val="26"/>
          <w:lang w:val="uk-UA"/>
        </w:rPr>
        <w:t>- сприяє створенню належних умов праці у центрі, вносить пропозиції органу, що утворив центр, щодо матеріально-технічного забезпечення центру;</w:t>
      </w:r>
    </w:p>
    <w:p w14:paraId="397402D8"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8" w:name="n142"/>
      <w:bookmarkEnd w:id="78"/>
      <w:r w:rsidRPr="004B772B">
        <w:rPr>
          <w:color w:val="333333"/>
          <w:sz w:val="26"/>
          <w:szCs w:val="26"/>
          <w:lang w:val="uk-UA"/>
        </w:rPr>
        <w:t xml:space="preserve">- забезпечує визначення потреб у навчанні та навчання, у тому числі з використанням Національної веб-платформи центрів надання адміністративних послуг (Платформи Центрів Дія), адміністраторів, </w:t>
      </w:r>
      <w:proofErr w:type="spellStart"/>
      <w:r w:rsidRPr="004B772B">
        <w:rPr>
          <w:color w:val="333333"/>
          <w:sz w:val="26"/>
          <w:szCs w:val="26"/>
          <w:lang w:val="uk-UA"/>
        </w:rPr>
        <w:t>старост</w:t>
      </w:r>
      <w:proofErr w:type="spellEnd"/>
      <w:r w:rsidRPr="004B772B">
        <w:rPr>
          <w:color w:val="333333"/>
          <w:sz w:val="26"/>
          <w:szCs w:val="26"/>
          <w:lang w:val="uk-UA"/>
        </w:rPr>
        <w:t xml:space="preserve">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14:paraId="329DDE4E"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9" w:name="n143"/>
      <w:bookmarkStart w:id="80" w:name="n51"/>
      <w:bookmarkEnd w:id="79"/>
      <w:bookmarkEnd w:id="80"/>
      <w:r w:rsidRPr="004B772B">
        <w:rPr>
          <w:color w:val="333333"/>
          <w:sz w:val="26"/>
          <w:szCs w:val="26"/>
          <w:lang w:val="uk-UA"/>
        </w:rPr>
        <w:t>- розглядає скарги на діяльність чи бездіяльність адміністраторів;</w:t>
      </w:r>
    </w:p>
    <w:p w14:paraId="6D6614E6"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81" w:name="n52"/>
      <w:bookmarkEnd w:id="81"/>
      <w:r w:rsidRPr="004B772B">
        <w:rPr>
          <w:color w:val="333333"/>
          <w:sz w:val="26"/>
          <w:szCs w:val="26"/>
          <w:lang w:val="uk-UA"/>
        </w:rPr>
        <w:t>- може здійснювати функції адміністратора;</w:t>
      </w:r>
    </w:p>
    <w:p w14:paraId="003CAF19" w14:textId="77777777" w:rsidR="00BD24E1" w:rsidRDefault="00BD24E1" w:rsidP="00BD24E1">
      <w:pPr>
        <w:pStyle w:val="rvps2"/>
        <w:shd w:val="clear" w:color="auto" w:fill="FFFFFF"/>
        <w:spacing w:before="0" w:beforeAutospacing="0" w:after="0" w:afterAutospacing="0"/>
        <w:ind w:firstLine="709"/>
        <w:jc w:val="both"/>
        <w:rPr>
          <w:color w:val="333333"/>
        </w:rPr>
      </w:pPr>
      <w:bookmarkStart w:id="82" w:name="n53"/>
      <w:bookmarkEnd w:id="82"/>
      <w:r w:rsidRPr="004B772B">
        <w:rPr>
          <w:color w:val="333333"/>
          <w:sz w:val="26"/>
          <w:szCs w:val="26"/>
          <w:lang w:val="uk-UA"/>
        </w:rPr>
        <w:t>- виконує інші повноваження згідно з актами законодавства та положенням про центр</w:t>
      </w:r>
      <w:r>
        <w:rPr>
          <w:color w:val="333333"/>
        </w:rPr>
        <w:t>.</w:t>
      </w:r>
    </w:p>
    <w:p w14:paraId="33160928" w14:textId="77777777" w:rsidR="00BD24E1" w:rsidRPr="004B772B" w:rsidRDefault="00BD24E1" w:rsidP="00BD24E1">
      <w:pPr>
        <w:shd w:val="clear" w:color="auto" w:fill="FFFFFF"/>
        <w:spacing w:after="0" w:line="240" w:lineRule="auto"/>
        <w:ind w:hanging="26"/>
        <w:jc w:val="both"/>
        <w:rPr>
          <w:rFonts w:ascii="Times New Roman" w:eastAsia="Times New Roman" w:hAnsi="Times New Roman" w:cs="Times New Roman"/>
          <w:color w:val="333333"/>
          <w:sz w:val="26"/>
          <w:szCs w:val="26"/>
          <w:lang w:eastAsia="ru-RU"/>
        </w:rPr>
      </w:pPr>
    </w:p>
    <w:p w14:paraId="6F6A0A6A" w14:textId="77777777" w:rsidR="00BD24E1"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VI. ПРАВА АДМІНІСТРАТОРІВ ЦЕНТРУ</w:t>
      </w:r>
    </w:p>
    <w:p w14:paraId="521E664A"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p>
    <w:p w14:paraId="7347005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Адміністратори Центру мають право:</w:t>
      </w:r>
    </w:p>
    <w:p w14:paraId="05E60E0A" w14:textId="77777777" w:rsidR="00BD24E1" w:rsidRDefault="00BD24E1" w:rsidP="00BD24E1">
      <w:pPr>
        <w:shd w:val="clear" w:color="auto" w:fill="FFFFFF"/>
        <w:spacing w:after="0" w:line="240" w:lineRule="auto"/>
        <w:ind w:firstLine="780"/>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1) безоплатно одержувати від суб’єкта надання адміністративних послуг, підприємств, установ та організацій, що належать до сфери їх управління, документи </w:t>
      </w:r>
      <w:r w:rsidRPr="00CE6223">
        <w:rPr>
          <w:rFonts w:ascii="Times New Roman" w:eastAsia="Times New Roman" w:hAnsi="Times New Roman" w:cs="Times New Roman"/>
          <w:color w:val="333333"/>
          <w:sz w:val="26"/>
          <w:szCs w:val="26"/>
          <w:lang w:eastAsia="ru-RU"/>
        </w:rPr>
        <w:lastRenderedPageBreak/>
        <w:t xml:space="preserve">та інформацію, пов’язані з наданням таких послуг, у встановленому законом порядку;       </w:t>
      </w:r>
    </w:p>
    <w:p w14:paraId="65B53AB8" w14:textId="77777777" w:rsidR="00BD24E1" w:rsidRPr="00CE6223" w:rsidRDefault="00BD24E1" w:rsidP="00BD24E1">
      <w:pPr>
        <w:shd w:val="clear" w:color="auto" w:fill="FFFFFF"/>
        <w:spacing w:after="0" w:line="240" w:lineRule="auto"/>
        <w:ind w:firstLine="780"/>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2) погоджувати документи (рішення) в інших державних органах, органах місцевого самоврядування, отримувати їх висновки з метою надання адміністративної послуги без залучення суб'єкта звернення;</w:t>
      </w:r>
    </w:p>
    <w:p w14:paraId="749AA1A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інформувати керівника Центру та суб’єкта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6B3934D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посвідчувати власним підписом та печаткою копії (фотокопії) документів і виписок з них, витягів з реєстрів та баз даних, які необхідні для надання адміністративної послуги;</w:t>
      </w:r>
    </w:p>
    <w:p w14:paraId="0CAD624B"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Порушувати клопотання перед керівником Центру щодо вжиття заходів з метою забезпечення ефективної роботи Центру.</w:t>
      </w:r>
    </w:p>
    <w:p w14:paraId="72A09BA7"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16804FA7"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VII. ІНФОРМУВАННЯ ГРОМАДСЬКОСТІ ПРО ФУНКЦІОНУВАННЯ</w:t>
      </w:r>
    </w:p>
    <w:p w14:paraId="537C886B"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ЦЕНТРУ ТА ВИВЧЕННЯ ГРОМАДСЬКОЇ ДУМКИ ЩОДО ЙОГО ДІЯЛЬНОСТІ</w:t>
      </w:r>
    </w:p>
    <w:p w14:paraId="6B8A470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Для поліпшення поінформованості відбувається періодичне інформування громадськості про функціонування Центру.</w:t>
      </w:r>
    </w:p>
    <w:p w14:paraId="32D4202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Інформування громадськості здійснюється з приводу прийнятих щодо Центру рішень Сіверської міської ради та її виконавчого комітету, розпоряджень міського голови, анонсування та інформування за результатами проведення заходів, підсумків діяльності відділу за звітні періоди роботи тощо.</w:t>
      </w:r>
    </w:p>
    <w:p w14:paraId="0EE14F3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Інформування громадськості про функціонування Центру проводиться шляхом підготовки та публікації матеріалів у засобах масової інформації, на веб-сайті Сіверської міської ради.</w:t>
      </w:r>
    </w:p>
    <w:p w14:paraId="74A8671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7B87B817"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VIII. ФІНАНСУВАННЯ ДІЯЛЬНОСТІ ЦЕНТРУ</w:t>
      </w:r>
    </w:p>
    <w:p w14:paraId="20AE495C"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p>
    <w:p w14:paraId="594123C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Фінансування поточної діяльності Центру здійснюється за рахунок коштів міського бюджету, а також інших джерел, не заборонених чинним законодавством України.</w:t>
      </w:r>
    </w:p>
    <w:p w14:paraId="3305EBC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Центр звільняється від сплати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14:paraId="0532CF0B"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093D90BF" w14:textId="77777777" w:rsidR="00BD24E1" w:rsidRPr="00CE6223" w:rsidRDefault="00BD24E1" w:rsidP="00BD24E1">
      <w:pPr>
        <w:spacing w:after="0" w:line="240" w:lineRule="auto"/>
        <w:rPr>
          <w:rFonts w:ascii="Times New Roman" w:eastAsia="Times New Roman" w:hAnsi="Times New Roman" w:cs="Times New Roman"/>
          <w:sz w:val="26"/>
          <w:szCs w:val="26"/>
          <w:lang w:eastAsia="ru-RU"/>
        </w:rPr>
      </w:pPr>
    </w:p>
    <w:p w14:paraId="10537D4C" w14:textId="013656B5" w:rsidR="00417B8E" w:rsidRDefault="00BD24E1" w:rsidP="00BD24E1">
      <w:pPr>
        <w:shd w:val="clear" w:color="auto" w:fill="FFFFFF"/>
        <w:spacing w:after="0" w:line="240" w:lineRule="auto"/>
        <w:jc w:val="both"/>
        <w:rPr>
          <w:rFonts w:ascii="Times New Roman" w:eastAsia="Times New Roman" w:hAnsi="Times New Roman" w:cs="Times New Roman"/>
          <w:bCs/>
          <w:color w:val="333333"/>
          <w:sz w:val="26"/>
          <w:szCs w:val="26"/>
          <w:lang w:eastAsia="ru-RU"/>
        </w:rPr>
      </w:pPr>
      <w:r w:rsidRPr="00CE6223">
        <w:rPr>
          <w:rFonts w:ascii="Times New Roman" w:eastAsia="Times New Roman" w:hAnsi="Times New Roman" w:cs="Times New Roman"/>
          <w:bCs/>
          <w:color w:val="333333"/>
          <w:sz w:val="26"/>
          <w:szCs w:val="26"/>
          <w:lang w:eastAsia="ru-RU"/>
        </w:rPr>
        <w:t xml:space="preserve">Положення про Центр надання адміністративних послуг виконкому Сіверської міської ради розроблено </w:t>
      </w:r>
      <w:r>
        <w:rPr>
          <w:rFonts w:ascii="Times New Roman" w:eastAsia="Times New Roman" w:hAnsi="Times New Roman" w:cs="Times New Roman"/>
          <w:bCs/>
          <w:color w:val="333333"/>
          <w:sz w:val="26"/>
          <w:szCs w:val="26"/>
          <w:lang w:eastAsia="ru-RU"/>
        </w:rPr>
        <w:t xml:space="preserve">керуючим справами виконкому </w:t>
      </w:r>
    </w:p>
    <w:p w14:paraId="6E538B19" w14:textId="51C0B36A" w:rsidR="00BD24E1" w:rsidRDefault="00BD24E1" w:rsidP="00BC634B">
      <w:pPr>
        <w:spacing w:after="0" w:line="240" w:lineRule="auto"/>
        <w:rPr>
          <w:rFonts w:ascii="Times New Roman" w:eastAsia="Calibri" w:hAnsi="Times New Roman" w:cs="Times New Roman"/>
        </w:rPr>
      </w:pPr>
      <w:r>
        <w:rPr>
          <w:rFonts w:ascii="Times New Roman" w:eastAsia="Times New Roman" w:hAnsi="Times New Roman" w:cs="Times New Roman"/>
          <w:sz w:val="26"/>
          <w:szCs w:val="26"/>
          <w:lang w:eastAsia="ru-RU"/>
        </w:rPr>
        <w:t>Керуючий справами виконкому</w:t>
      </w:r>
      <w:r w:rsidRPr="00CE62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Ганна БОНДАРЕВСЬКА</w:t>
      </w:r>
      <w:r w:rsidRPr="00205DED">
        <w:rPr>
          <w:rFonts w:ascii="Times New Roman" w:eastAsia="Times New Roman" w:hAnsi="Times New Roman" w:cs="Times New Roman"/>
          <w:sz w:val="26"/>
          <w:szCs w:val="26"/>
          <w:lang w:eastAsia="ru-RU"/>
        </w:rPr>
        <w:t xml:space="preserve"> </w:t>
      </w:r>
      <w:r w:rsidRPr="00205DED">
        <w:rPr>
          <w:rFonts w:ascii="Times New Roman" w:eastAsia="Calibri" w:hAnsi="Times New Roman" w:cs="Times New Roman"/>
        </w:rPr>
        <w:tab/>
      </w:r>
      <w:r w:rsidRPr="00205DED">
        <w:rPr>
          <w:rFonts w:ascii="Times New Roman" w:eastAsia="Calibri" w:hAnsi="Times New Roman" w:cs="Times New Roman"/>
        </w:rPr>
        <w:tab/>
      </w:r>
    </w:p>
    <w:p w14:paraId="68AFDD32" w14:textId="3DC5B263" w:rsidR="002E7AC5" w:rsidRDefault="002E7AC5" w:rsidP="00BC634B">
      <w:pPr>
        <w:spacing w:after="0" w:line="240" w:lineRule="auto"/>
        <w:rPr>
          <w:rFonts w:ascii="Times New Roman" w:eastAsia="Calibri" w:hAnsi="Times New Roman" w:cs="Times New Roman"/>
        </w:rPr>
      </w:pPr>
    </w:p>
    <w:p w14:paraId="64595708" w14:textId="77777777" w:rsidR="002E7AC5" w:rsidRPr="00BC634B" w:rsidRDefault="002E7AC5" w:rsidP="00BC634B">
      <w:pPr>
        <w:spacing w:after="0" w:line="240" w:lineRule="auto"/>
        <w:rPr>
          <w:rFonts w:ascii="Times New Roman" w:eastAsia="Times New Roman" w:hAnsi="Times New Roman" w:cs="Times New Roman"/>
          <w:sz w:val="26"/>
          <w:szCs w:val="26"/>
          <w:lang w:eastAsia="ru-RU"/>
        </w:rPr>
      </w:pPr>
    </w:p>
    <w:p w14:paraId="160C1EBE" w14:textId="77777777" w:rsidR="00BD24E1" w:rsidRPr="00205DED" w:rsidRDefault="00BD24E1" w:rsidP="00BD24E1">
      <w:pPr>
        <w:spacing w:after="0" w:line="240" w:lineRule="auto"/>
        <w:jc w:val="both"/>
        <w:rPr>
          <w:rFonts w:ascii="Times New Roman" w:eastAsia="Times New Roman" w:hAnsi="Times New Roman" w:cs="Times New Roman"/>
          <w:sz w:val="26"/>
          <w:szCs w:val="26"/>
          <w:lang w:eastAsia="ru-RU"/>
        </w:rPr>
      </w:pPr>
      <w:r w:rsidRPr="00205DED">
        <w:rPr>
          <w:rFonts w:ascii="Times New Roman" w:eastAsia="Times New Roman" w:hAnsi="Times New Roman" w:cs="Times New Roman"/>
          <w:sz w:val="26"/>
          <w:szCs w:val="26"/>
          <w:lang w:eastAsia="ru-RU"/>
        </w:rPr>
        <w:lastRenderedPageBreak/>
        <w:t xml:space="preserve">                      </w:t>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t xml:space="preserve">    ЗАТВЕРДЖЕНО:</w:t>
      </w:r>
    </w:p>
    <w:p w14:paraId="6A041EC9" w14:textId="77777777" w:rsidR="00BD24E1" w:rsidRPr="00205DED" w:rsidRDefault="00BD24E1" w:rsidP="00BD24E1">
      <w:pPr>
        <w:spacing w:after="0" w:line="240" w:lineRule="auto"/>
        <w:jc w:val="both"/>
        <w:rPr>
          <w:rFonts w:ascii="Times New Roman" w:eastAsia="Times New Roman" w:hAnsi="Times New Roman" w:cs="Times New Roman"/>
          <w:sz w:val="26"/>
          <w:szCs w:val="26"/>
          <w:lang w:eastAsia="ru-RU"/>
        </w:rPr>
      </w:pPr>
      <w:r w:rsidRPr="00205DED">
        <w:rPr>
          <w:rFonts w:ascii="Times New Roman" w:eastAsia="Times New Roman" w:hAnsi="Times New Roman" w:cs="Times New Roman"/>
          <w:sz w:val="26"/>
          <w:szCs w:val="26"/>
          <w:lang w:eastAsia="ru-RU"/>
        </w:rPr>
        <w:t xml:space="preserve">                                                                                           рішення міської ради</w:t>
      </w:r>
    </w:p>
    <w:p w14:paraId="3B1DF4F7" w14:textId="06CDD7E1" w:rsidR="00BD24E1" w:rsidRPr="00205DED" w:rsidRDefault="00BD24E1" w:rsidP="00BD24E1">
      <w:pPr>
        <w:spacing w:after="0" w:line="240" w:lineRule="auto"/>
        <w:jc w:val="both"/>
        <w:rPr>
          <w:rFonts w:ascii="Times New Roman" w:eastAsia="Times New Roman" w:hAnsi="Times New Roman" w:cs="Times New Roman"/>
          <w:sz w:val="26"/>
          <w:szCs w:val="26"/>
          <w:lang w:eastAsia="ru-RU"/>
        </w:rPr>
      </w:pPr>
      <w:r w:rsidRPr="00205DED">
        <w:rPr>
          <w:rFonts w:ascii="Times New Roman" w:eastAsia="Times New Roman" w:hAnsi="Times New Roman" w:cs="Times New Roman"/>
          <w:sz w:val="26"/>
          <w:szCs w:val="26"/>
          <w:lang w:eastAsia="ru-RU"/>
        </w:rPr>
        <w:t xml:space="preserve">                                                                                           </w:t>
      </w:r>
      <w:r w:rsidR="00B51B49">
        <w:rPr>
          <w:rFonts w:ascii="Times New Roman" w:eastAsia="Times New Roman" w:hAnsi="Times New Roman" w:cs="Times New Roman"/>
          <w:sz w:val="26"/>
          <w:szCs w:val="26"/>
          <w:lang w:eastAsia="ru-RU"/>
        </w:rPr>
        <w:t>21.10.2021</w:t>
      </w:r>
      <w:r w:rsidRPr="00205DED">
        <w:rPr>
          <w:rFonts w:ascii="Times New Roman" w:eastAsia="Times New Roman" w:hAnsi="Times New Roman" w:cs="Times New Roman"/>
          <w:sz w:val="26"/>
          <w:szCs w:val="26"/>
          <w:lang w:eastAsia="ru-RU"/>
        </w:rPr>
        <w:t xml:space="preserve">_№ </w:t>
      </w:r>
      <w:r w:rsidR="00B51B49">
        <w:rPr>
          <w:rFonts w:ascii="Times New Roman" w:eastAsia="Times New Roman" w:hAnsi="Times New Roman" w:cs="Times New Roman"/>
          <w:sz w:val="26"/>
          <w:szCs w:val="26"/>
          <w:lang w:eastAsia="ru-RU"/>
        </w:rPr>
        <w:t>8/18-326</w:t>
      </w:r>
    </w:p>
    <w:p w14:paraId="074B6972" w14:textId="77777777" w:rsidR="00BD24E1" w:rsidRPr="00205DED" w:rsidRDefault="00BD24E1" w:rsidP="00BD24E1">
      <w:pPr>
        <w:spacing w:after="0" w:line="240" w:lineRule="auto"/>
        <w:rPr>
          <w:rFonts w:ascii="Times New Roman" w:eastAsia="Times New Roman" w:hAnsi="Times New Roman" w:cs="Times New Roman"/>
          <w:sz w:val="26"/>
          <w:szCs w:val="26"/>
          <w:lang w:eastAsia="ru-RU"/>
        </w:rPr>
      </w:pPr>
    </w:p>
    <w:p w14:paraId="7318F95A" w14:textId="77777777" w:rsidR="00BD24E1" w:rsidRPr="00205DED" w:rsidRDefault="00BD24E1" w:rsidP="00BD24E1">
      <w:pPr>
        <w:shd w:val="clear" w:color="auto" w:fill="FFFFFF"/>
        <w:spacing w:after="0" w:line="240" w:lineRule="auto"/>
        <w:jc w:val="center"/>
        <w:rPr>
          <w:rFonts w:ascii="Times New Roman" w:eastAsia="Times New Roman" w:hAnsi="Times New Roman" w:cs="Times New Roman"/>
          <w:b/>
          <w:bCs/>
          <w:color w:val="333333"/>
          <w:sz w:val="26"/>
          <w:szCs w:val="26"/>
          <w:lang w:eastAsia="ru-RU"/>
        </w:rPr>
      </w:pPr>
      <w:r w:rsidRPr="00205DED">
        <w:rPr>
          <w:rFonts w:ascii="Times New Roman" w:eastAsia="Times New Roman" w:hAnsi="Times New Roman" w:cs="Times New Roman"/>
          <w:b/>
          <w:bCs/>
          <w:color w:val="333333"/>
          <w:sz w:val="26"/>
          <w:szCs w:val="26"/>
          <w:lang w:eastAsia="ru-RU"/>
        </w:rPr>
        <w:t>РЕГЛАМЕНТ</w:t>
      </w:r>
    </w:p>
    <w:p w14:paraId="2022E1B7" w14:textId="77777777" w:rsidR="00BD24E1" w:rsidRPr="00205DED" w:rsidRDefault="00BD24E1" w:rsidP="00BD24E1">
      <w:pPr>
        <w:shd w:val="clear" w:color="auto" w:fill="FFFFFF"/>
        <w:spacing w:after="0" w:line="240" w:lineRule="auto"/>
        <w:contextualSpacing/>
        <w:jc w:val="center"/>
        <w:rPr>
          <w:rFonts w:ascii="Times New Roman" w:eastAsia="Times New Roman" w:hAnsi="Times New Roman" w:cs="Times New Roman"/>
          <w:b/>
          <w:bCs/>
          <w:color w:val="333333"/>
          <w:sz w:val="26"/>
          <w:szCs w:val="26"/>
          <w:lang w:eastAsia="ru-RU"/>
        </w:rPr>
      </w:pPr>
      <w:r w:rsidRPr="00205DED">
        <w:rPr>
          <w:rFonts w:ascii="Times New Roman" w:eastAsia="Times New Roman" w:hAnsi="Times New Roman" w:cs="Times New Roman"/>
          <w:b/>
          <w:bCs/>
          <w:color w:val="333333"/>
          <w:sz w:val="26"/>
          <w:szCs w:val="26"/>
          <w:lang w:eastAsia="ru-RU"/>
        </w:rPr>
        <w:t>Центру надання адміністративних послуг виконкому Сіверської міської ради</w:t>
      </w:r>
    </w:p>
    <w:p w14:paraId="7539F23C" w14:textId="77777777" w:rsidR="00BD24E1" w:rsidRPr="00205DED" w:rsidRDefault="00BD24E1" w:rsidP="00BD24E1">
      <w:pPr>
        <w:shd w:val="clear" w:color="auto" w:fill="FFFFFF"/>
        <w:spacing w:after="0" w:line="240" w:lineRule="auto"/>
        <w:contextualSpacing/>
        <w:jc w:val="center"/>
        <w:rPr>
          <w:rFonts w:ascii="Times New Roman" w:eastAsia="Times New Roman" w:hAnsi="Times New Roman" w:cs="Times New Roman"/>
          <w:color w:val="333333"/>
          <w:sz w:val="26"/>
          <w:szCs w:val="26"/>
          <w:lang w:eastAsia="ru-RU"/>
        </w:rPr>
      </w:pPr>
    </w:p>
    <w:p w14:paraId="4B0ECFF2" w14:textId="77777777" w:rsidR="00BD24E1" w:rsidRPr="00205DED" w:rsidRDefault="00BD24E1" w:rsidP="00BD24E1">
      <w:pPr>
        <w:shd w:val="clear" w:color="auto" w:fill="FFFFFF"/>
        <w:spacing w:beforeAutospacing="1" w:after="100" w:afterAutospacing="1" w:line="240" w:lineRule="auto"/>
        <w:ind w:left="360"/>
        <w:contextualSpacing/>
        <w:rPr>
          <w:rFonts w:ascii="Times New Roman" w:eastAsia="Times New Roman" w:hAnsi="Times New Roman" w:cs="Times New Roman"/>
          <w:b/>
          <w:bCs/>
          <w:color w:val="333333"/>
          <w:sz w:val="26"/>
          <w:szCs w:val="26"/>
          <w:lang w:eastAsia="ru-RU"/>
        </w:rPr>
      </w:pPr>
      <w:r w:rsidRPr="00205DED">
        <w:rPr>
          <w:rFonts w:ascii="Times New Roman" w:eastAsia="Times New Roman" w:hAnsi="Times New Roman" w:cs="Times New Roman"/>
          <w:b/>
          <w:bCs/>
          <w:color w:val="333333"/>
          <w:sz w:val="26"/>
          <w:szCs w:val="26"/>
          <w:lang w:eastAsia="ru-RU"/>
        </w:rPr>
        <w:t xml:space="preserve">                                                        1.Загальна частина</w:t>
      </w:r>
    </w:p>
    <w:p w14:paraId="124C6357" w14:textId="77777777" w:rsidR="00BD24E1" w:rsidRPr="00425DFB" w:rsidRDefault="00BD24E1" w:rsidP="00BD24E1">
      <w:pPr>
        <w:shd w:val="clear" w:color="auto" w:fill="FFFFFF"/>
        <w:spacing w:beforeAutospacing="1" w:after="100" w:afterAutospacing="1" w:line="240" w:lineRule="auto"/>
        <w:ind w:left="360"/>
        <w:contextualSpacing/>
        <w:jc w:val="both"/>
        <w:rPr>
          <w:rFonts w:ascii="Times New Roman" w:eastAsia="Times New Roman" w:hAnsi="Times New Roman" w:cs="Times New Roman"/>
          <w:sz w:val="26"/>
          <w:szCs w:val="26"/>
          <w:lang w:eastAsia="ru-RU"/>
        </w:rPr>
      </w:pPr>
    </w:p>
    <w:p w14:paraId="178BADB7"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1.1. Цей Регламент визначає порядок організації роботи Центру надання адміністративних послуг виконкому Сіверської міської ради (далі – Центр), </w:t>
      </w:r>
      <w:r w:rsidRPr="00425DFB">
        <w:rPr>
          <w:rFonts w:ascii="Times New Roman" w:hAnsi="Times New Roman" w:cs="Times New Roman"/>
          <w:sz w:val="26"/>
          <w:szCs w:val="26"/>
          <w:shd w:val="clear" w:color="auto" w:fill="FFFFFF"/>
        </w:rPr>
        <w:t>його територіальних підрозділів, віддалених (у тому числі пересувних) робочих місць адміністраторів, порядок дій адміністраторів центру та їх взаємодії із суб’єктами надання адміністративних послуг.</w:t>
      </w:r>
    </w:p>
    <w:p w14:paraId="6494064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1.2. У цьому Регламенті терміни вживаються у значенні, наведеному в Законі України «Про адміністративні послуги».</w:t>
      </w:r>
    </w:p>
    <w:p w14:paraId="1DC249A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1.3. Центр у своїй діяльності керується Конституцією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 надання адміністративних послуг виконкому Сіверської міської ради (далі-Регламент).</w:t>
      </w:r>
    </w:p>
    <w:p w14:paraId="419086C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1.4. Надання адміністративних послуг у Центрі здійснюється з дотриманням таких принципів:</w:t>
      </w:r>
    </w:p>
    <w:p w14:paraId="608F447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верховенство права, у тому числі законності та юридичної визначеності;</w:t>
      </w:r>
    </w:p>
    <w:p w14:paraId="7342E16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стабільності;</w:t>
      </w:r>
    </w:p>
    <w:p w14:paraId="67CDE12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рівності перед законом;</w:t>
      </w:r>
    </w:p>
    <w:p w14:paraId="604403A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відкритості та прозорості;</w:t>
      </w:r>
    </w:p>
    <w:p w14:paraId="2C4D70D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оперативності та своєчасності;</w:t>
      </w:r>
    </w:p>
    <w:p w14:paraId="31EDD68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доступності інформації про надання адміністративних послуг;</w:t>
      </w:r>
    </w:p>
    <w:p w14:paraId="0C4B88E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захищеності персональних даних;</w:t>
      </w:r>
    </w:p>
    <w:p w14:paraId="48D0D96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раціональної мінімізації кількості документів та процедурних дій, що вимагаються для отримання адміністративних послуг;</w:t>
      </w:r>
    </w:p>
    <w:p w14:paraId="0F31B83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неупередженості та справедливості;</w:t>
      </w:r>
    </w:p>
    <w:p w14:paraId="0175B1E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доступності та зручності для суб’єктів звернення.</w:t>
      </w:r>
    </w:p>
    <w:p w14:paraId="1B360E0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1.5. У структурі виконавчого комітету Сіверської міської ради утворений відповідний структурний підрозділ – відділ надання адміністративних послуг виконкому міської ради, на який покладається здійснення функцій з керівництва та відповідальність за організацію діяльності Центру.</w:t>
      </w:r>
    </w:p>
    <w:p w14:paraId="03C43394" w14:textId="77777777" w:rsidR="00BD24E1" w:rsidRPr="00425DFB" w:rsidRDefault="00BD24E1" w:rsidP="00BD24E1">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1.6. Дотримання положень Регламенту є обов’язковим для всіх посадових осіб, адміністраторів Центру, суб’єктів надання адміністративних послуг.</w:t>
      </w:r>
    </w:p>
    <w:p w14:paraId="18FB735F" w14:textId="77777777" w:rsidR="00BD24E1" w:rsidRPr="00425DFB" w:rsidRDefault="00BD24E1" w:rsidP="00BD24E1">
      <w:pPr>
        <w:shd w:val="clear" w:color="auto" w:fill="FFFFFF"/>
        <w:spacing w:after="0" w:line="240" w:lineRule="auto"/>
        <w:ind w:firstLine="540"/>
        <w:jc w:val="both"/>
        <w:rPr>
          <w:rFonts w:ascii="Times New Roman" w:eastAsia="Times New Roman" w:hAnsi="Times New Roman" w:cs="Times New Roman"/>
          <w:sz w:val="26"/>
          <w:szCs w:val="26"/>
          <w:lang w:eastAsia="ru-RU"/>
        </w:rPr>
      </w:pPr>
    </w:p>
    <w:p w14:paraId="41EC72C2" w14:textId="77777777" w:rsidR="00C3441E" w:rsidRDefault="00C3441E" w:rsidP="00BD24E1">
      <w:pPr>
        <w:shd w:val="clear" w:color="auto" w:fill="FFFFFF"/>
        <w:spacing w:after="0" w:line="240" w:lineRule="auto"/>
        <w:jc w:val="center"/>
        <w:rPr>
          <w:rFonts w:ascii="Times New Roman" w:eastAsia="Times New Roman" w:hAnsi="Times New Roman" w:cs="Times New Roman"/>
          <w:b/>
          <w:bCs/>
          <w:sz w:val="26"/>
          <w:szCs w:val="26"/>
          <w:lang w:eastAsia="ru-RU"/>
        </w:rPr>
      </w:pPr>
    </w:p>
    <w:p w14:paraId="10F20CB5" w14:textId="77777777" w:rsidR="00C3441E" w:rsidRDefault="00C3441E" w:rsidP="00BD24E1">
      <w:pPr>
        <w:shd w:val="clear" w:color="auto" w:fill="FFFFFF"/>
        <w:spacing w:after="0" w:line="240" w:lineRule="auto"/>
        <w:jc w:val="center"/>
        <w:rPr>
          <w:rFonts w:ascii="Times New Roman" w:eastAsia="Times New Roman" w:hAnsi="Times New Roman" w:cs="Times New Roman"/>
          <w:b/>
          <w:bCs/>
          <w:sz w:val="26"/>
          <w:szCs w:val="26"/>
          <w:lang w:eastAsia="ru-RU"/>
        </w:rPr>
      </w:pPr>
    </w:p>
    <w:p w14:paraId="58422B09" w14:textId="77777777" w:rsidR="00C3441E" w:rsidRDefault="00C3441E" w:rsidP="00BD24E1">
      <w:pPr>
        <w:shd w:val="clear" w:color="auto" w:fill="FFFFFF"/>
        <w:spacing w:after="0" w:line="240" w:lineRule="auto"/>
        <w:jc w:val="center"/>
        <w:rPr>
          <w:rFonts w:ascii="Times New Roman" w:eastAsia="Times New Roman" w:hAnsi="Times New Roman" w:cs="Times New Roman"/>
          <w:b/>
          <w:bCs/>
          <w:sz w:val="26"/>
          <w:szCs w:val="26"/>
          <w:lang w:eastAsia="ru-RU"/>
        </w:rPr>
      </w:pPr>
    </w:p>
    <w:p w14:paraId="0185C0FF" w14:textId="30DE391F"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2. Режим роботи Центру</w:t>
      </w:r>
    </w:p>
    <w:p w14:paraId="03499852"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sz w:val="26"/>
          <w:szCs w:val="26"/>
          <w:lang w:eastAsia="ru-RU"/>
        </w:rPr>
      </w:pPr>
    </w:p>
    <w:p w14:paraId="39653AEC" w14:textId="77777777" w:rsidR="00BD24E1" w:rsidRPr="00425DFB" w:rsidRDefault="00BD24E1" w:rsidP="00BD24E1">
      <w:pPr>
        <w:shd w:val="clear" w:color="auto" w:fill="FFFFFF"/>
        <w:spacing w:after="0" w:line="240" w:lineRule="auto"/>
        <w:ind w:firstLine="851"/>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2.1. Графік роботи Центру, мобільних відділених місць у разі їх створення для роботи адміністраторів затверджується органом, що їх утворив, з урахуванням вимог Закону України «Про адміністративні послуги», а саме:</w:t>
      </w:r>
    </w:p>
    <w:p w14:paraId="7B92551B" w14:textId="77777777" w:rsidR="00BD24E1" w:rsidRPr="00425DFB" w:rsidRDefault="00BD24E1" w:rsidP="00BD24E1">
      <w:pPr>
        <w:shd w:val="clear" w:color="auto" w:fill="FFFFFF"/>
        <w:spacing w:after="0" w:line="240" w:lineRule="auto"/>
        <w:ind w:firstLine="851"/>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Час прийому суб'єктів звернень в Центрі становить п’ять днів на тиждень та не менше семи годин на день без перерви на обід, за винятком виїзного обслуговування, і є загальним (єдиним) для всіх адміністративних послуг, що надаються через Центр. Також органом, що утворив Центр визначено, що один день на тиждень (четвер) прийом суб'єктів звернень здійснюється до 20-ї години.</w:t>
      </w:r>
    </w:p>
    <w:p w14:paraId="37D7F32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b/>
          <w:bCs/>
          <w:sz w:val="26"/>
          <w:szCs w:val="26"/>
          <w:lang w:eastAsia="ru-RU"/>
        </w:rPr>
      </w:pPr>
    </w:p>
    <w:p w14:paraId="7298133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Графік роботи Центру:</w:t>
      </w:r>
    </w:p>
    <w:p w14:paraId="4F26A62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18C04F2E"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ahoma" w:eastAsia="Times New Roman" w:hAnsi="Tahoma" w:cs="Tahoma"/>
          <w:spacing w:val="-2"/>
          <w:sz w:val="26"/>
          <w:szCs w:val="26"/>
          <w:lang w:eastAsia="ru-RU"/>
        </w:rPr>
        <w:t xml:space="preserve">         </w:t>
      </w:r>
      <w:r w:rsidRPr="00425DFB">
        <w:rPr>
          <w:rFonts w:ascii="Times New Roman" w:eastAsia="Times New Roman" w:hAnsi="Times New Roman" w:cs="Times New Roman"/>
          <w:bCs/>
          <w:sz w:val="26"/>
          <w:szCs w:val="26"/>
          <w:lang w:eastAsia="ru-RU"/>
        </w:rPr>
        <w:t xml:space="preserve">Понеділок:   з 08.00 - 17.00 </w:t>
      </w:r>
    </w:p>
    <w:p w14:paraId="24AA4F9C"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Вівторок:      з 08.00 - 17.00 </w:t>
      </w:r>
    </w:p>
    <w:p w14:paraId="34BCDA7B"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Середа:         з 08.00 - 17.00 </w:t>
      </w:r>
    </w:p>
    <w:p w14:paraId="4C166D1C"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Четвер:         з 08.00 -  20.00 </w:t>
      </w:r>
    </w:p>
    <w:p w14:paraId="1364AF81" w14:textId="77777777" w:rsidR="00BD24E1" w:rsidRPr="00425DFB" w:rsidRDefault="00BD24E1" w:rsidP="00BD24E1">
      <w:pPr>
        <w:shd w:val="clear" w:color="auto" w:fill="FFFFFF"/>
        <w:tabs>
          <w:tab w:val="left" w:pos="676"/>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П’ятниця:     з 08.00 - 17.00 </w:t>
      </w:r>
    </w:p>
    <w:p w14:paraId="18ADA3A9" w14:textId="77777777" w:rsidR="00BD24E1" w:rsidRPr="00425DFB" w:rsidRDefault="00BD24E1" w:rsidP="00BD24E1">
      <w:pPr>
        <w:shd w:val="clear" w:color="auto" w:fill="FFFFFF"/>
        <w:tabs>
          <w:tab w:val="left" w:pos="676"/>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Субота:         з 08.00 - 12.00</w:t>
      </w:r>
    </w:p>
    <w:p w14:paraId="586C3BEC"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ahoma" w:eastAsia="Times New Roman" w:hAnsi="Tahoma" w:cs="Tahoma"/>
          <w:sz w:val="26"/>
          <w:szCs w:val="26"/>
          <w:lang w:eastAsia="ru-RU"/>
        </w:rPr>
        <w:t xml:space="preserve">         </w:t>
      </w:r>
      <w:r w:rsidRPr="00425DFB">
        <w:rPr>
          <w:rFonts w:ascii="Times New Roman" w:eastAsia="Times New Roman" w:hAnsi="Times New Roman" w:cs="Times New Roman"/>
          <w:sz w:val="26"/>
          <w:szCs w:val="26"/>
          <w:lang w:eastAsia="ru-RU"/>
        </w:rPr>
        <w:t>Вихідні дні: неділя, святкові .</w:t>
      </w:r>
    </w:p>
    <w:p w14:paraId="4B43A90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2.3. Надання консультацій, прийом і видача документів здійснюється адміністраторами Центру згідно з графіком роботи</w:t>
      </w:r>
    </w:p>
    <w:p w14:paraId="7DB902C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3DAD83AF"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3. Вимоги до приміщення, в якому розміщується Центр</w:t>
      </w:r>
    </w:p>
    <w:p w14:paraId="44A1AB50"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та його технічне оснащення</w:t>
      </w:r>
    </w:p>
    <w:p w14:paraId="0935F4A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75F692C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3.1. Центр розміщується в центральній частині міста Сіверська з розвинутою транспортною інфраструктурою за </w:t>
      </w:r>
      <w:proofErr w:type="spellStart"/>
      <w:r w:rsidRPr="00425DFB">
        <w:rPr>
          <w:rFonts w:ascii="Times New Roman" w:eastAsia="Times New Roman" w:hAnsi="Times New Roman" w:cs="Times New Roman"/>
          <w:sz w:val="26"/>
          <w:szCs w:val="26"/>
          <w:lang w:eastAsia="ru-RU"/>
        </w:rPr>
        <w:t>адресою</w:t>
      </w:r>
      <w:proofErr w:type="spellEnd"/>
      <w:r w:rsidRPr="00425DFB">
        <w:rPr>
          <w:rFonts w:ascii="Times New Roman" w:eastAsia="Times New Roman" w:hAnsi="Times New Roman" w:cs="Times New Roman"/>
          <w:sz w:val="26"/>
          <w:szCs w:val="26"/>
          <w:lang w:eastAsia="ru-RU"/>
        </w:rPr>
        <w:t xml:space="preserve">: </w:t>
      </w:r>
      <w:r w:rsidRPr="00425DFB">
        <w:rPr>
          <w:rFonts w:ascii="Times New Roman" w:eastAsia="Times New Roman" w:hAnsi="Times New Roman" w:cs="Times New Roman"/>
          <w:b/>
          <w:bCs/>
          <w:sz w:val="26"/>
          <w:szCs w:val="26"/>
          <w:lang w:eastAsia="ru-RU"/>
        </w:rPr>
        <w:t>вул. ім. О. Суворова, 7, м. Сіверськ, Бахмутський район, Донецька область, 84523. </w:t>
      </w:r>
      <w:r w:rsidRPr="00425DFB">
        <w:rPr>
          <w:rFonts w:ascii="Times New Roman" w:eastAsia="Times New Roman" w:hAnsi="Times New Roman" w:cs="Times New Roman"/>
          <w:sz w:val="26"/>
          <w:szCs w:val="26"/>
          <w:lang w:eastAsia="ru-RU"/>
        </w:rPr>
        <w:t xml:space="preserve">Він розташований на першому поверсі будівлі і передбачає можливість вільного пересування для осіб з обмеженими фізичними можливостями. </w:t>
      </w:r>
    </w:p>
    <w:p w14:paraId="0F6A221B"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hAnsi="Times New Roman" w:cs="Times New Roman"/>
          <w:sz w:val="26"/>
          <w:szCs w:val="26"/>
          <w:shd w:val="clear" w:color="auto" w:fill="FFFFFF"/>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20" w:tgtFrame="_blank" w:history="1">
        <w:r w:rsidRPr="00425DFB">
          <w:rPr>
            <w:rStyle w:val="a5"/>
            <w:rFonts w:ascii="Times New Roman" w:hAnsi="Times New Roman" w:cs="Times New Roman"/>
            <w:sz w:val="26"/>
            <w:szCs w:val="26"/>
            <w:shd w:val="clear" w:color="auto" w:fill="FFFFFF"/>
          </w:rPr>
          <w:t>Законом України</w:t>
        </w:r>
      </w:hyperlink>
      <w:r w:rsidRPr="00425DFB">
        <w:rPr>
          <w:rFonts w:ascii="Times New Roman" w:hAnsi="Times New Roman" w:cs="Times New Roman"/>
          <w:sz w:val="26"/>
          <w:szCs w:val="26"/>
          <w:shd w:val="clear" w:color="auto" w:fill="FFFFFF"/>
        </w:rPr>
        <w:t>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r w:rsidRPr="00425DFB">
        <w:rPr>
          <w:sz w:val="26"/>
          <w:szCs w:val="26"/>
          <w:shd w:val="clear" w:color="auto" w:fill="FFFFFF"/>
        </w:rPr>
        <w:t>.</w:t>
      </w:r>
      <w:r w:rsidRPr="00425DFB">
        <w:rPr>
          <w:rFonts w:ascii="Times New Roman" w:eastAsia="Times New Roman" w:hAnsi="Times New Roman" w:cs="Times New Roman"/>
          <w:sz w:val="26"/>
          <w:szCs w:val="26"/>
          <w:lang w:eastAsia="ru-RU"/>
        </w:rPr>
        <w:t xml:space="preserve">         </w:t>
      </w:r>
    </w:p>
    <w:p w14:paraId="75AB2DA9" w14:textId="77777777" w:rsidR="00BD24E1" w:rsidRPr="00425DFB" w:rsidRDefault="00BD24E1" w:rsidP="00BD24E1">
      <w:pPr>
        <w:shd w:val="clear" w:color="auto" w:fill="FFFFFF"/>
        <w:spacing w:after="0" w:line="240" w:lineRule="auto"/>
        <w:ind w:firstLine="708"/>
        <w:jc w:val="both"/>
        <w:rPr>
          <w:sz w:val="26"/>
          <w:szCs w:val="26"/>
          <w:shd w:val="clear" w:color="auto" w:fill="FFFFFF"/>
        </w:rPr>
      </w:pPr>
      <w:r w:rsidRPr="00425DFB">
        <w:rPr>
          <w:rFonts w:ascii="Times New Roman" w:eastAsia="Times New Roman" w:hAnsi="Times New Roman" w:cs="Times New Roman"/>
          <w:sz w:val="26"/>
          <w:szCs w:val="26"/>
          <w:lang w:eastAsia="ru-RU"/>
        </w:rPr>
        <w:t xml:space="preserve">3.2. </w:t>
      </w:r>
      <w:r w:rsidRPr="00425DFB">
        <w:rPr>
          <w:rFonts w:ascii="Times New Roman" w:hAnsi="Times New Roman" w:cs="Times New Roman"/>
          <w:sz w:val="26"/>
          <w:szCs w:val="26"/>
          <w:shd w:val="clear" w:color="auto" w:fill="FFFFFF"/>
        </w:rPr>
        <w:t xml:space="preserve">На вході до приміщення (будівлі) розміщуються вивіска з позначенням «Центр надання адміністративних послуг» або «Центр Дії», яке дублюється у </w:t>
      </w:r>
      <w:r w:rsidRPr="00425DFB">
        <w:rPr>
          <w:rFonts w:ascii="Times New Roman" w:hAnsi="Times New Roman" w:cs="Times New Roman"/>
          <w:sz w:val="26"/>
          <w:szCs w:val="26"/>
          <w:shd w:val="clear" w:color="auto" w:fill="FFFFFF"/>
        </w:rPr>
        <w:lastRenderedPageBreak/>
        <w:t>тактильному вигляді та шрифтом Брайля. Позначення «Центр надання адміністративних послуг» та «Центр Дії» можуть розміщуватися одночасно</w:t>
      </w:r>
      <w:r w:rsidRPr="00425DFB">
        <w:rPr>
          <w:sz w:val="26"/>
          <w:szCs w:val="26"/>
          <w:shd w:val="clear" w:color="auto" w:fill="FFFFFF"/>
        </w:rPr>
        <w:t>.</w:t>
      </w:r>
    </w:p>
    <w:p w14:paraId="4303B404"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Перед входом до приміщення розміщуються тактильні та контрастні позначки для осіб з інвалідністю з порушеннями зору.</w:t>
      </w:r>
    </w:p>
    <w:p w14:paraId="001DCE9B"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Вхід до приміщень центру, який має сходи, повинен бути облаштований кнопкою виклику,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14:paraId="128BB8EC"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14:paraId="1541FA73"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rPr>
      </w:pPr>
      <w:r w:rsidRPr="00425DFB">
        <w:rPr>
          <w:rFonts w:ascii="Times New Roman" w:hAnsi="Times New Roman" w:cs="Times New Roman"/>
          <w:sz w:val="26"/>
          <w:szCs w:val="26"/>
          <w:shd w:val="clear" w:color="auto" w:fill="FFFFFF"/>
        </w:rPr>
        <w:t>Облаштування центру позначенням «Центр Дії», навігаційними табличками (табличками, які використовуються для орієнтування у центрі), піктограмами здійснюється за зразками згідно з </w:t>
      </w:r>
      <w:hyperlink r:id="rId21" w:anchor="n455" w:history="1">
        <w:r w:rsidRPr="00425DFB">
          <w:rPr>
            <w:rStyle w:val="a5"/>
            <w:rFonts w:ascii="Times New Roman" w:hAnsi="Times New Roman" w:cs="Times New Roman"/>
            <w:sz w:val="26"/>
            <w:szCs w:val="26"/>
            <w:shd w:val="clear" w:color="auto" w:fill="FFFFFF"/>
          </w:rPr>
          <w:t>додатками 1-4</w:t>
        </w:r>
      </w:hyperlink>
      <w:r w:rsidRPr="00425DFB">
        <w:rPr>
          <w:rFonts w:ascii="Times New Roman" w:hAnsi="Times New Roman" w:cs="Times New Roman"/>
          <w:sz w:val="26"/>
          <w:szCs w:val="26"/>
        </w:rPr>
        <w:t xml:space="preserve"> постанови Кабінету Міністрів України від 01.08.2013 № 588 «</w:t>
      </w:r>
      <w:r w:rsidRPr="00425DFB">
        <w:rPr>
          <w:rFonts w:ascii="Times New Roman" w:eastAsia="Times New Roman" w:hAnsi="Times New Roman" w:cs="Times New Roman"/>
          <w:bCs/>
          <w:sz w:val="26"/>
          <w:szCs w:val="26"/>
          <w:lang w:eastAsia="ru-RU"/>
        </w:rPr>
        <w:t>Про затвердження Примірного регламенту центру надання адміністративних послуг».</w:t>
      </w:r>
    </w:p>
    <w:p w14:paraId="1F31BEEA"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Для оздоблення стін рекомендоване використання кольорів згідно з </w:t>
      </w:r>
      <w:hyperlink r:id="rId22" w:anchor="n501" w:history="1">
        <w:r w:rsidRPr="00425DFB">
          <w:rPr>
            <w:rStyle w:val="a5"/>
            <w:rFonts w:ascii="Times New Roman" w:hAnsi="Times New Roman" w:cs="Times New Roman"/>
            <w:sz w:val="26"/>
            <w:szCs w:val="26"/>
            <w:shd w:val="clear" w:color="auto" w:fill="FFFFFF"/>
          </w:rPr>
          <w:t>додатком 5</w:t>
        </w:r>
      </w:hyperlink>
      <w:r w:rsidRPr="00425DFB">
        <w:rPr>
          <w:rFonts w:ascii="Times New Roman" w:hAnsi="Times New Roman" w:cs="Times New Roman"/>
          <w:sz w:val="26"/>
          <w:szCs w:val="26"/>
        </w:rPr>
        <w:t xml:space="preserve"> постанови Кабінету Міністрів України від 01.08.2013 № 588 «</w:t>
      </w:r>
      <w:r w:rsidRPr="00425DFB">
        <w:rPr>
          <w:rFonts w:ascii="Times New Roman" w:eastAsia="Times New Roman" w:hAnsi="Times New Roman" w:cs="Times New Roman"/>
          <w:bCs/>
          <w:sz w:val="26"/>
          <w:szCs w:val="26"/>
          <w:lang w:eastAsia="ru-RU"/>
        </w:rPr>
        <w:t>Про затвердження Примірного регламенту центру надання адміністративних послуг»</w:t>
      </w:r>
      <w:r w:rsidRPr="00425DFB">
        <w:rPr>
          <w:rFonts w:ascii="Times New Roman" w:hAnsi="Times New Roman" w:cs="Times New Roman"/>
          <w:sz w:val="26"/>
          <w:szCs w:val="26"/>
          <w:shd w:val="clear" w:color="auto" w:fill="FFFFFF"/>
        </w:rPr>
        <w:t>.</w:t>
      </w:r>
    </w:p>
    <w:p w14:paraId="5275D853"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У кольорі чи елементах меблів рекомендованим є використання хоча б одного з кольорів, яким оздоблено стіни центру.</w:t>
      </w:r>
    </w:p>
    <w:p w14:paraId="0DF8D8D9"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 xml:space="preserve">Облаштування центру здійснюється з дотриманням вимог щодо </w:t>
      </w:r>
      <w:proofErr w:type="spellStart"/>
      <w:r w:rsidRPr="00425DFB">
        <w:rPr>
          <w:rFonts w:ascii="Times New Roman" w:hAnsi="Times New Roman" w:cs="Times New Roman"/>
          <w:sz w:val="26"/>
          <w:szCs w:val="26"/>
          <w:shd w:val="clear" w:color="auto" w:fill="FFFFFF"/>
        </w:rPr>
        <w:t>інклюзивності</w:t>
      </w:r>
      <w:proofErr w:type="spellEnd"/>
      <w:r w:rsidRPr="00425DFB">
        <w:rPr>
          <w:rFonts w:ascii="Times New Roman" w:hAnsi="Times New Roman" w:cs="Times New Roman"/>
          <w:sz w:val="26"/>
          <w:szCs w:val="26"/>
          <w:shd w:val="clear" w:color="auto" w:fill="FFFFFF"/>
        </w:rPr>
        <w:t xml:space="preserve"> будівель і споруд, передбачених Державними будівельними нормами ДБН В.2.2-40:2018 “Будинки і споруди. </w:t>
      </w:r>
      <w:proofErr w:type="spellStart"/>
      <w:r w:rsidRPr="00425DFB">
        <w:rPr>
          <w:rFonts w:ascii="Times New Roman" w:hAnsi="Times New Roman" w:cs="Times New Roman"/>
          <w:sz w:val="26"/>
          <w:szCs w:val="26"/>
          <w:shd w:val="clear" w:color="auto" w:fill="FFFFFF"/>
        </w:rPr>
        <w:t>Інклюзивність</w:t>
      </w:r>
      <w:proofErr w:type="spellEnd"/>
      <w:r w:rsidRPr="00425DFB">
        <w:rPr>
          <w:rFonts w:ascii="Times New Roman" w:hAnsi="Times New Roman" w:cs="Times New Roman"/>
          <w:sz w:val="26"/>
          <w:szCs w:val="26"/>
          <w:shd w:val="clear" w:color="auto" w:fill="FFFFFF"/>
        </w:rPr>
        <w:t xml:space="preserve"> будівель і споруд. Основні положення” стосовно їх доступності для осіб з інвалідністю та інших маломобільних груп населення.</w:t>
      </w:r>
    </w:p>
    <w:p w14:paraId="1EA3B78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3.3. Приміщення Центру поділено на відкриту та закриту частини.</w:t>
      </w:r>
    </w:p>
    <w:p w14:paraId="09C38BF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3.4. Відкрита частина</w:t>
      </w:r>
    </w:p>
    <w:p w14:paraId="2DDD036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У відкритій частині здійснюється прийом, консультування, інформування, очікування та обслуговування суб’єктів звернення адміністраторами Центру. Також в цій зоні облаштовані туалетні кімнати для відвідувачів з урахуванням потреб осіб з обмеженими фізичними можливостями. Суб'єкти звернення мають безперешкодний доступ до цієї частини центру.</w:t>
      </w:r>
    </w:p>
    <w:p w14:paraId="12D8789D" w14:textId="77777777" w:rsidR="00BD24E1" w:rsidRPr="00425DFB" w:rsidRDefault="00BD24E1" w:rsidP="00BD24E1">
      <w:pPr>
        <w:pStyle w:val="rvps2"/>
        <w:spacing w:before="0" w:beforeAutospacing="0" w:after="0" w:afterAutospacing="0"/>
        <w:ind w:firstLine="709"/>
        <w:jc w:val="both"/>
        <w:rPr>
          <w:sz w:val="26"/>
          <w:szCs w:val="26"/>
          <w:lang w:val="uk-UA"/>
        </w:rPr>
      </w:pPr>
      <w:r w:rsidRPr="00425DFB">
        <w:rPr>
          <w:sz w:val="26"/>
          <w:szCs w:val="26"/>
          <w:lang w:val="uk-UA"/>
        </w:rPr>
        <w:t>Відкрита частина включає:</w:t>
      </w:r>
    </w:p>
    <w:p w14:paraId="1597CB9F"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3" w:name="n185"/>
      <w:bookmarkEnd w:id="83"/>
      <w:r w:rsidRPr="00425DFB">
        <w:rPr>
          <w:sz w:val="26"/>
          <w:szCs w:val="26"/>
          <w:lang w:val="uk-UA"/>
        </w:rPr>
        <w:t>сектор прийому;</w:t>
      </w:r>
    </w:p>
    <w:p w14:paraId="7B6B492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4" w:name="n186"/>
      <w:bookmarkEnd w:id="84"/>
      <w:r w:rsidRPr="00425DFB">
        <w:rPr>
          <w:sz w:val="26"/>
          <w:szCs w:val="26"/>
          <w:lang w:val="uk-UA"/>
        </w:rPr>
        <w:t>сектор інформування;</w:t>
      </w:r>
    </w:p>
    <w:p w14:paraId="5DE27EC9"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5" w:name="n187"/>
      <w:bookmarkEnd w:id="85"/>
      <w:r w:rsidRPr="00425DFB">
        <w:rPr>
          <w:sz w:val="26"/>
          <w:szCs w:val="26"/>
          <w:lang w:val="uk-UA"/>
        </w:rPr>
        <w:t>сектор очікування;</w:t>
      </w:r>
    </w:p>
    <w:p w14:paraId="5526DD94"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6" w:name="n188"/>
      <w:bookmarkEnd w:id="86"/>
      <w:r w:rsidRPr="00425DFB">
        <w:rPr>
          <w:sz w:val="26"/>
          <w:szCs w:val="26"/>
          <w:lang w:val="uk-UA"/>
        </w:rPr>
        <w:t>сектор обслуговування.</w:t>
      </w:r>
    </w:p>
    <w:p w14:paraId="4F0F5A9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7" w:name="n189"/>
      <w:bookmarkEnd w:id="87"/>
      <w:r w:rsidRPr="00425DFB">
        <w:rPr>
          <w:sz w:val="26"/>
          <w:szCs w:val="26"/>
          <w:lang w:val="uk-UA"/>
        </w:rPr>
        <w:t>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14:paraId="1B126AC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Для швидкого обслуговування суб’єктів звернень робочі місця адміністраторів розділені за принципом прийому і видачі.</w:t>
      </w:r>
    </w:p>
    <w:p w14:paraId="2C974908" w14:textId="77777777" w:rsidR="00BD24E1" w:rsidRPr="00425DFB" w:rsidRDefault="00BD24E1" w:rsidP="00BD24E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3.4.1. Сектор прийому облаштований при вході до приміщення центру. У ньому здійснюється загальне інформування та консультування суб’єктів звернення з питань роботи центру.</w:t>
      </w:r>
    </w:p>
    <w:p w14:paraId="42D9919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3.4.2. Сектор інформування облаштовується з метою ознайомлення суб’єктів звернення з порядком та умовами надання адміністративних послуг.</w:t>
      </w:r>
    </w:p>
    <w:p w14:paraId="2FB35E5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3.4.3. У секторі інформування розміщуються інформаційні стенди, </w:t>
      </w:r>
      <w:proofErr w:type="spellStart"/>
      <w:r w:rsidRPr="00425DFB">
        <w:rPr>
          <w:rFonts w:ascii="Times New Roman" w:eastAsia="Times New Roman" w:hAnsi="Times New Roman" w:cs="Times New Roman"/>
          <w:sz w:val="26"/>
          <w:szCs w:val="26"/>
          <w:lang w:eastAsia="ru-RU"/>
        </w:rPr>
        <w:t>постери</w:t>
      </w:r>
      <w:proofErr w:type="spellEnd"/>
      <w:r w:rsidRPr="00425DFB">
        <w:rPr>
          <w:rFonts w:ascii="Times New Roman" w:eastAsia="Times New Roman" w:hAnsi="Times New Roman" w:cs="Times New Roman"/>
          <w:sz w:val="26"/>
          <w:szCs w:val="26"/>
          <w:lang w:eastAsia="ru-RU"/>
        </w:rPr>
        <w:t xml:space="preserve"> (плакати)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 а також інформацію щодо можливостей отримання послуг он-лайн в електронному вигляді, інформацію щодо здійснення консультування підприємців (“Дія. Бізнес”) (у разі проведення такого консультування в приміщеннях центру), інформацію щодо здійснення прийому суб’єктів звернення з надання безоплатної правової допомоги (у разі проведення такого прийому в приміщеннях центру), а також 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     </w:t>
      </w:r>
    </w:p>
    <w:p w14:paraId="0F362B1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3.4.4. Сектор інформування облаштований столами, стільцями, телефонами, факсимільними апаратами та забезпечений канцелярськими товарами для заповнення суб’єктами звернення необхідних документів.</w:t>
      </w:r>
    </w:p>
    <w:p w14:paraId="2C1EABED"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3.4.5. 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(у тому числі пересувне)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  </w:t>
      </w:r>
    </w:p>
    <w:p w14:paraId="2FB675E5"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3.4.6.    Для встановлення зворотного зв’язку із суб’єктами звернень в електронній формі у зазначеному приміщенні розміщується інформація, що містить гіпертекстові посилання та QR-коди на форми-опитувальники (анкети) для оцінювання суб’єктами звернення якості наданих їм адміністративних послуг, в тому числі на комп’ютерній техніці, у терміналах, інших технічних засобах, а також на відповідних веб-сайтах. Зазначена інформація розміщується окремо в секторах прийому, інформування, очікування та обслуговування.      </w:t>
      </w:r>
    </w:p>
    <w:p w14:paraId="05D5A105"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3.4.7. Сектор очікування відповідає нормам, має достатню площу для відвідувачів та забезпечений достатньою кількістю меблів: столів для оформлення документів, стільцями тощо. Для оплати адміністративного збору в секторі очікування за можливості розміщується платіжний термінал  та автоматизована система керування чергою.</w:t>
      </w:r>
    </w:p>
    <w:p w14:paraId="6F8EF396" w14:textId="77777777" w:rsidR="00BD24E1" w:rsidRPr="00425DFB" w:rsidRDefault="00BD24E1" w:rsidP="00BD24E1">
      <w:pPr>
        <w:shd w:val="clear" w:color="auto" w:fill="FFFFFF"/>
        <w:spacing w:after="36" w:line="240" w:lineRule="auto"/>
        <w:ind w:firstLine="450"/>
        <w:jc w:val="both"/>
        <w:rPr>
          <w:sz w:val="26"/>
          <w:szCs w:val="26"/>
        </w:rPr>
      </w:pPr>
      <w:r w:rsidRPr="00425DFB">
        <w:rPr>
          <w:rFonts w:ascii="Times New Roman" w:eastAsia="Times New Roman" w:hAnsi="Times New Roman" w:cs="Times New Roman"/>
          <w:sz w:val="26"/>
          <w:szCs w:val="26"/>
          <w:lang w:eastAsia="ru-RU"/>
        </w:rPr>
        <w:t xml:space="preserve">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r w:rsidRPr="00425DFB">
        <w:rPr>
          <w:sz w:val="26"/>
          <w:szCs w:val="26"/>
        </w:rPr>
        <w:t xml:space="preserve"> </w:t>
      </w:r>
    </w:p>
    <w:p w14:paraId="5A23B93A" w14:textId="77777777" w:rsidR="00BD24E1" w:rsidRPr="00425DFB" w:rsidRDefault="00BD24E1" w:rsidP="00BD24E1">
      <w:pPr>
        <w:shd w:val="clear" w:color="auto" w:fill="FFFFFF"/>
        <w:spacing w:after="36" w:line="240" w:lineRule="auto"/>
        <w:ind w:firstLine="450"/>
        <w:jc w:val="both"/>
        <w:rPr>
          <w:sz w:val="26"/>
          <w:szCs w:val="26"/>
        </w:rPr>
      </w:pPr>
      <w:r w:rsidRPr="00425DFB">
        <w:rPr>
          <w:rFonts w:ascii="Times New Roman" w:eastAsia="Times New Roman" w:hAnsi="Times New Roman" w:cs="Times New Roman"/>
          <w:sz w:val="26"/>
          <w:szCs w:val="26"/>
          <w:lang w:eastAsia="ru-RU"/>
        </w:rPr>
        <w:t xml:space="preserve">    У секторі очікування облаштовуються місця для суб’єктів звернень в центрах, утворених на території міських, селищних, сільських територіальних громад. Їх рекомендована кількість:</w:t>
      </w:r>
      <w:r w:rsidRPr="00425DFB">
        <w:rPr>
          <w:sz w:val="26"/>
          <w:szCs w:val="26"/>
        </w:rPr>
        <w:t xml:space="preserve"> </w:t>
      </w:r>
    </w:p>
    <w:p w14:paraId="2785CA1A"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від 10 до 20 тис. осіб, - не менш як 10 місць.</w:t>
      </w:r>
    </w:p>
    <w:p w14:paraId="52A70DBA"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Сектор очікування у разі потреби обладнується автоматизованою системою керування чергою, системою звукового інформування осіб похилого віку та осіб з інвалідністю з порушеннями зору.</w:t>
      </w:r>
    </w:p>
    <w:p w14:paraId="6DC680F1"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w:t>
      </w:r>
      <w:r w:rsidRPr="00425DFB">
        <w:rPr>
          <w:rFonts w:ascii="Times New Roman" w:eastAsia="Times New Roman" w:hAnsi="Times New Roman" w:cs="Times New Roman"/>
          <w:sz w:val="26"/>
          <w:szCs w:val="26"/>
          <w:lang w:eastAsia="ru-RU"/>
        </w:rPr>
        <w:tab/>
        <w:t xml:space="preserve">У приміщеннях центру, його територіальних підрозділів, у приміщеннях, де розміщені віддалені робочі місця адміністраторів, та на пересувних віддалених робочих місцях адміністраторів створюються умови для оплати суб’єктами звернень </w:t>
      </w:r>
      <w:r w:rsidRPr="00425DFB">
        <w:rPr>
          <w:rFonts w:ascii="Times New Roman" w:eastAsia="Times New Roman" w:hAnsi="Times New Roman" w:cs="Times New Roman"/>
          <w:sz w:val="26"/>
          <w:szCs w:val="26"/>
          <w:lang w:eastAsia="ru-RU"/>
        </w:rPr>
        <w:lastRenderedPageBreak/>
        <w:t>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14:paraId="734D9EB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3.4.8. Сектор обслуговування утворений за принципом відкритості розміщення робочих місць. Робоче місце для прийому суб’єктів звернення забезпечено інформаційною табличкою із зазначенням номера такого місця, прізвища, імені, по батькові адміністратора. Площа сектору є достатньо забезпеченою та зручною, має комфортні умови для прийому суб’єктів звернення і роботи адміністраторів Центру.</w:t>
      </w:r>
    </w:p>
    <w:p w14:paraId="03CF251C"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xml:space="preserve">          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а також площа пересувного віддаленого робочого місця адміністратора “Мобільний центр” повинна бути достатньою для забезпечення зручних та комфортних умов для прийому суб’єктів звернення і роботи адміністраторів центру.</w:t>
      </w:r>
    </w:p>
    <w:p w14:paraId="3CCF4710" w14:textId="77777777" w:rsidR="00BD24E1" w:rsidRPr="00425DFB" w:rsidRDefault="00BD24E1" w:rsidP="00BD24E1">
      <w:pPr>
        <w:pStyle w:val="rvps2"/>
        <w:spacing w:before="0" w:beforeAutospacing="0" w:after="0" w:afterAutospacing="0"/>
        <w:jc w:val="both"/>
        <w:rPr>
          <w:sz w:val="26"/>
          <w:szCs w:val="26"/>
          <w:lang w:val="uk-UA"/>
        </w:rPr>
      </w:pPr>
      <w:bookmarkStart w:id="88" w:name="n392"/>
      <w:bookmarkEnd w:id="88"/>
      <w:r w:rsidRPr="00425DFB">
        <w:rPr>
          <w:sz w:val="26"/>
          <w:szCs w:val="26"/>
          <w:lang w:val="uk-UA"/>
        </w:rPr>
        <w:t>Рекомендована площа секторів очікування та обслуговування становить для центрів, утворених на території міських, селищних, сільських територіальних громад з населенням:</w:t>
      </w:r>
    </w:p>
    <w:p w14:paraId="76E60AE0"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xml:space="preserve">          від 10 до 50 тис. осіб, - не менш як 50 </w:t>
      </w:r>
      <w:proofErr w:type="spellStart"/>
      <w:r w:rsidRPr="00425DFB">
        <w:rPr>
          <w:sz w:val="26"/>
          <w:szCs w:val="26"/>
          <w:lang w:val="uk-UA"/>
        </w:rPr>
        <w:t>кв</w:t>
      </w:r>
      <w:proofErr w:type="spellEnd"/>
      <w:r w:rsidRPr="00425DFB">
        <w:rPr>
          <w:sz w:val="26"/>
          <w:szCs w:val="26"/>
          <w:lang w:val="uk-UA"/>
        </w:rPr>
        <w:t>. метрів;</w:t>
      </w:r>
    </w:p>
    <w:p w14:paraId="723C19F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Для швидкого обслуговування суб’єктів звернень в Центрі </w:t>
      </w:r>
      <w:proofErr w:type="spellStart"/>
      <w:r w:rsidRPr="00425DFB">
        <w:rPr>
          <w:rFonts w:ascii="Times New Roman" w:eastAsia="Times New Roman" w:hAnsi="Times New Roman" w:cs="Times New Roman"/>
          <w:sz w:val="26"/>
          <w:szCs w:val="26"/>
          <w:lang w:eastAsia="ru-RU"/>
        </w:rPr>
        <w:t>розподілено</w:t>
      </w:r>
      <w:proofErr w:type="spellEnd"/>
      <w:r w:rsidRPr="00425DFB">
        <w:rPr>
          <w:rFonts w:ascii="Times New Roman" w:eastAsia="Times New Roman" w:hAnsi="Times New Roman" w:cs="Times New Roman"/>
          <w:sz w:val="26"/>
          <w:szCs w:val="26"/>
          <w:lang w:eastAsia="ru-RU"/>
        </w:rPr>
        <w:t xml:space="preserve"> прийом і видачу документів.      </w:t>
      </w:r>
    </w:p>
    <w:p w14:paraId="06BC72BF" w14:textId="77777777" w:rsidR="00BD24E1" w:rsidRPr="00425DFB" w:rsidRDefault="00BD24E1" w:rsidP="00BD24E1">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068AB96B"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3.4.9. На інформаційних стендах та інформаційних терміналах розміщується інформація, зокрема, про:</w:t>
      </w:r>
    </w:p>
    <w:p w14:paraId="12F801E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найменування центру, його місцезнаходження та місцезнаходження його територіальних підрозділів, віддалених робочих місць адміністраторів, місця розташування майданчиків, на яких працюють пересувні віддалені робочі місця адміністратора “Мобільний центр” (в разі їх утворення), номери телефонів для довідок, факсу, адресу веб-сайту, електронної пошти;</w:t>
      </w:r>
    </w:p>
    <w:p w14:paraId="4F6DF86C"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графік роботи центру, його територіальних підрозділів, віддалених (у тому числі пересувних) робочих місць адміністраторів (в разі їх утворення) (прийомні дні та години, вихідні дні), який затверджується органом, що утворив центр, з урахуванням потреб суб’єктів звернення та відповідно до вимог </w:t>
      </w:r>
      <w:hyperlink r:id="rId23" w:tgtFrame="_blank" w:history="1">
        <w:r w:rsidRPr="00425DFB">
          <w:rPr>
            <w:rFonts w:ascii="Times New Roman" w:eastAsia="Times New Roman" w:hAnsi="Times New Roman" w:cs="Times New Roman"/>
            <w:sz w:val="26"/>
            <w:szCs w:val="26"/>
            <w:lang w:eastAsia="ru-RU"/>
          </w:rPr>
          <w:t>Закону України</w:t>
        </w:r>
      </w:hyperlink>
      <w:r w:rsidRPr="00425DFB">
        <w:rPr>
          <w:rFonts w:ascii="Times New Roman" w:eastAsia="Times New Roman" w:hAnsi="Times New Roman" w:cs="Times New Roman"/>
          <w:sz w:val="26"/>
          <w:szCs w:val="26"/>
          <w:lang w:eastAsia="ru-RU"/>
        </w:rPr>
        <w:t xml:space="preserve"> «Про адміністративні послуги»;</w:t>
      </w:r>
    </w:p>
    <w:p w14:paraId="48E02A9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та відповідні інформаційні картки адміністративних послуг;</w:t>
      </w:r>
    </w:p>
    <w:p w14:paraId="5ACEB726"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строки надання адміністративних послуг;</w:t>
      </w:r>
    </w:p>
    <w:p w14:paraId="475513E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бланки заяв та інших документів, необхідних для звернення за отриманням адміністративних послуг, а також зразки їх заповнення;</w:t>
      </w:r>
    </w:p>
    <w:p w14:paraId="25E982B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платіжні реквізити для оплати платних адміністративних послуг;</w:t>
      </w:r>
    </w:p>
    <w:p w14:paraId="0A48CC13"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супутні послуги, які надаються в приміщенні Центру;</w:t>
      </w:r>
    </w:p>
    <w:p w14:paraId="25C9B8B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прізвище, ім’я, по батькові керівника центру, контактні телефони, адресу електронної пошти;</w:t>
      </w:r>
    </w:p>
    <w:p w14:paraId="46C006B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користування інформаційними терміналами (у разі їх наявності);</w:t>
      </w:r>
    </w:p>
    <w:p w14:paraId="4FCE8A33"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користування автоматизованою системою керування чергою (у разі її наявності);</w:t>
      </w:r>
    </w:p>
    <w:p w14:paraId="419899B3"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положення про Центр;</w:t>
      </w:r>
    </w:p>
    <w:p w14:paraId="164D335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регламент Центру.</w:t>
      </w:r>
    </w:p>
    <w:p w14:paraId="2AB70C6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графік прийому суб’єктів звернення посадовими особами органу, що утворив центр, сільським, селищним, міським головою, керівником військово-цивільної адміністрації населеного пункту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 або на пересувних віддалених робочих місцях адміністраторів);</w:t>
      </w:r>
    </w:p>
    <w:p w14:paraId="4B63EB64"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графік надання консультацій, прийому суб’єктів звернень суб’єктами, які забезпечують консультування та прийом у приміщеннях центру;</w:t>
      </w:r>
    </w:p>
    <w:p w14:paraId="534A2D9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інформацію щодо можливостей отримання послуг он-лайн в електронному вигляді;</w:t>
      </w:r>
    </w:p>
    <w:p w14:paraId="5FC4315A"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14:paraId="04A643AF"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3.4.10. 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797F38F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Перелік адміністративних послуг, які надаються через територіальні підрозділи центру, віддалені (у тому числі пересувні) робочі місця адміністраторів (у разі їх утворення), затверджується органом, що утворив центр, з урахуванням потреб суб’єктів звернення.</w:t>
      </w:r>
    </w:p>
    <w:p w14:paraId="20B90B8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14:paraId="75FC5C6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3.4.11.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14:paraId="6D72199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bookmarkStart w:id="89" w:name="n339"/>
      <w:bookmarkEnd w:id="89"/>
      <w:r w:rsidRPr="00425DFB">
        <w:rPr>
          <w:rFonts w:ascii="Times New Roman" w:eastAsia="Times New Roman" w:hAnsi="Times New Roman" w:cs="Times New Roman"/>
          <w:sz w:val="26"/>
          <w:szCs w:val="26"/>
          <w:lang w:eastAsia="ru-RU"/>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14:paraId="4D4C69A1"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У разі надання адміністративних послуг через центр консультації з питань надання таких послуг проводяться (у тому числі представниками суб’єктів надання адміністративних послуг) виключно у центрі, його територіальних підрозділах, на віддалених робочих місцях адміністраторів.</w:t>
      </w:r>
    </w:p>
    <w:p w14:paraId="077D331D" w14:textId="77777777" w:rsidR="00BD24E1" w:rsidRPr="00425DFB" w:rsidRDefault="00BD24E1" w:rsidP="00BD24E1">
      <w:pPr>
        <w:shd w:val="clear" w:color="auto" w:fill="FFFFFF"/>
        <w:spacing w:after="0" w:line="240" w:lineRule="auto"/>
        <w:ind w:firstLine="44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3.5. Закрита частина</w:t>
      </w:r>
    </w:p>
    <w:p w14:paraId="691E890B" w14:textId="77777777" w:rsidR="00BD24E1" w:rsidRPr="00425DFB" w:rsidRDefault="00BD24E1" w:rsidP="00BD24E1">
      <w:pPr>
        <w:shd w:val="clear" w:color="auto" w:fill="FFFFFF"/>
        <w:spacing w:after="0" w:line="240" w:lineRule="auto"/>
        <w:ind w:firstLine="44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w:t>
      </w:r>
      <w:r w:rsidRPr="00425DFB">
        <w:rPr>
          <w:rFonts w:ascii="Times New Roman" w:eastAsia="Times New Roman" w:hAnsi="Times New Roman" w:cs="Times New Roman"/>
          <w:sz w:val="26"/>
          <w:szCs w:val="26"/>
          <w:lang w:eastAsia="ru-RU"/>
        </w:rPr>
        <w:lastRenderedPageBreak/>
        <w:t>електронної пошти, інших засобів зв’язку), а також збереження документів, справ, журналів обліку/реєстрації (розміщення архіву).</w:t>
      </w:r>
    </w:p>
    <w:p w14:paraId="537C5CF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w:t>
      </w:r>
      <w:r w:rsidRPr="00425DFB">
        <w:rPr>
          <w:rFonts w:ascii="Times New Roman" w:eastAsia="Times New Roman" w:hAnsi="Times New Roman" w:cs="Times New Roman"/>
          <w:sz w:val="26"/>
          <w:szCs w:val="26"/>
          <w:lang w:eastAsia="ru-RU"/>
        </w:rPr>
        <w:tab/>
        <w:t>Вхід до закритої частини центру суб’єктам звернення забороняється.</w:t>
      </w:r>
    </w:p>
    <w:p w14:paraId="65072DC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Закрита частина може розміщуватися на інших поверхах, ніж відкрита частина.</w:t>
      </w:r>
    </w:p>
    <w:p w14:paraId="5F73C7B0" w14:textId="77777777" w:rsidR="00BD24E1" w:rsidRPr="00425DFB" w:rsidRDefault="00BD24E1" w:rsidP="00BD24E1">
      <w:pPr>
        <w:shd w:val="clear" w:color="auto" w:fill="FFFFFF"/>
        <w:spacing w:after="0" w:line="240" w:lineRule="auto"/>
        <w:ind w:left="450" w:firstLine="25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3.6. Технічне оснащення Центру має забезпечувати:</w:t>
      </w:r>
    </w:p>
    <w:p w14:paraId="77C0A511"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3.6.1. Зручні умови для перебування відвідувачів та роботи адміністраторів й представників суб’єктів надання послуг.</w:t>
      </w:r>
    </w:p>
    <w:p w14:paraId="3489803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3.6.2. Достатній рівень технічного( у тому числі комп’ютерного) оснащення робочих місць Центру для ефективного та оперативного надання послуг.</w:t>
      </w:r>
    </w:p>
    <w:p w14:paraId="1A08FF1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3.6.3. Високий рівень інформаційного обслуговування відвідувачів.</w:t>
      </w:r>
    </w:p>
    <w:p w14:paraId="662E32B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3.6.4. Наявність електронної системи керування чергою.</w:t>
      </w:r>
    </w:p>
    <w:p w14:paraId="155DC81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3.6.5. Наявність технічних умов для забезпечення функціонування веб-сайту Центру в мережі Інтернет.</w:t>
      </w:r>
    </w:p>
    <w:p w14:paraId="49D1FA1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1775099F"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4. Інформаційна та технологічна картки адміністративних послуг.</w:t>
      </w:r>
    </w:p>
    <w:p w14:paraId="7FFEDF7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b/>
          <w:bCs/>
          <w:sz w:val="26"/>
          <w:szCs w:val="26"/>
          <w:lang w:eastAsia="ru-RU"/>
        </w:rPr>
      </w:pPr>
    </w:p>
    <w:p w14:paraId="6FD0D09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w:t>
      </w:r>
      <w:r w:rsidRPr="00425DFB">
        <w:rPr>
          <w:rFonts w:ascii="Times New Roman" w:eastAsia="Times New Roman" w:hAnsi="Times New Roman" w:cs="Times New Roman"/>
          <w:sz w:val="26"/>
          <w:szCs w:val="26"/>
          <w:lang w:eastAsia="ru-RU"/>
        </w:rPr>
        <w:tab/>
        <w:t>4.1. Основна інформація для суб’єкта звернення щодо надання адміністративних послуг описується у відповідних інформаційних картках, а порядок надання адміністративних послуг – у відповідних технологічних картках. Інформаційні картки розміщені на інформаційних стендах у приміщенні Центру, інформаційних кіосках, на офіційному веб-сайті Сіверської міської ради.</w:t>
      </w:r>
    </w:p>
    <w:p w14:paraId="38DF3FB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4.2. Інформаційні та технологічні картки, затверджуються суб’єктом надання адміністративних послуг на кожну адміністративну послугу, яку він надає відповідно до Закону України “Про адміністративні послуги», а у разі якщо суб’єктом надання є посадова особа, - органом якому вона підпорядковується. Технологічна картка затверджується згідно з вимогами Постанови Кабінету Міністрів України від 30.01.2013 року № 44 «Про затвердження вимог до підготовки технологічної картки адміністративної послуги» з урахуванням вимог інших нормативно-правових актів, що регламентують надання адміністративних послуг.</w:t>
      </w:r>
    </w:p>
    <w:p w14:paraId="679D44D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w:t>
      </w:r>
      <w:r w:rsidRPr="00425DFB">
        <w:rPr>
          <w:rFonts w:ascii="Times New Roman" w:eastAsia="Times New Roman" w:hAnsi="Times New Roman" w:cs="Times New Roman"/>
          <w:sz w:val="26"/>
          <w:szCs w:val="26"/>
          <w:lang w:eastAsia="ru-RU"/>
        </w:rPr>
        <w:tab/>
        <w:t>4.3. Інформаційна картка адміністративної послуги, що надається територіальним органом центрального органу виконавчої влади, іншого державного органу, їх посадовими особами, затверджується на підставі типової інформаційної картки, затвердженої відповідним центральним органом виконавчої влади, іншим державним органом.</w:t>
      </w:r>
    </w:p>
    <w:p w14:paraId="17671718" w14:textId="77777777" w:rsidR="00BD24E1" w:rsidRPr="00425DFB" w:rsidRDefault="00BD24E1" w:rsidP="00BD24E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4.4. У разі делегування центральним органом виконавчої влади, іншим державним органом відповідно до закону повноважень з надання адміністративних послуг органам місцевого самоврядування, інформаційна картка адміністративної послуги, що надається органом, якому делеговані такі повноваження, затверджується на підставі типової інформаційної картки, затвердженої центральним органом виконавчої влади, що забезпечує формування державної політики щодо делегованого повноваження.</w:t>
      </w:r>
    </w:p>
    <w:p w14:paraId="68EDBA8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w:t>
      </w:r>
    </w:p>
    <w:p w14:paraId="0319997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4.5. Сіверська міська рада  в особі міського голови, а також керівника Центру можуть вносити суб’єктові надання адміністративної послуги пропозиції щодо </w:t>
      </w:r>
      <w:r w:rsidRPr="00425DFB">
        <w:rPr>
          <w:rFonts w:ascii="Times New Roman" w:eastAsia="Times New Roman" w:hAnsi="Times New Roman" w:cs="Times New Roman"/>
          <w:sz w:val="26"/>
          <w:szCs w:val="26"/>
          <w:lang w:eastAsia="ru-RU"/>
        </w:rPr>
        <w:lastRenderedPageBreak/>
        <w:t>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082174E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4.6. У разі внесення змін до законодавства щодо надання адміністративної послуги, суб’єкт її надання своєчасно інформує про це Сіверську міську раду  в особі міського голови, а також керівника Центру готує пропозиції щодо внесення змін до інформаційних та/або технологічних карток згідно із законодавством.</w:t>
      </w:r>
    </w:p>
    <w:p w14:paraId="068F63E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4.7. Сіверська міська рада, керівник Центру можуть вносити суб’єкту надання адміністративних послуг пропозиції щодо необхідності внесення змін до затверджених інформаційних та технологічних карток.</w:t>
      </w:r>
    </w:p>
    <w:p w14:paraId="45F810B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58A60078"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5. Інформаційне забезпечення Центру та керування чергою.</w:t>
      </w:r>
    </w:p>
    <w:p w14:paraId="736CD32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30EE98E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b/>
          <w:bCs/>
          <w:sz w:val="26"/>
          <w:szCs w:val="26"/>
          <w:lang w:eastAsia="ru-RU"/>
        </w:rPr>
        <w:t>         </w:t>
      </w:r>
      <w:r w:rsidRPr="00425DFB">
        <w:rPr>
          <w:rFonts w:ascii="Times New Roman" w:eastAsia="Times New Roman" w:hAnsi="Times New Roman" w:cs="Times New Roman"/>
          <w:sz w:val="26"/>
          <w:szCs w:val="26"/>
          <w:lang w:eastAsia="ru-RU"/>
        </w:rPr>
        <w:t>5.1. З метою забезпечення зручності та оперативності обслуговування суб’єктів звернення у Центрі вживаються заходи для інформаційного забезпечення, інформаційного консультування суб’єктів звернень та запобігання виникнення черг, а у разі їх утворення – для керування чергою. Керування чергою забезпечується системою електронного керування чергою через інформаційний термінал за наявності.</w:t>
      </w:r>
    </w:p>
    <w:p w14:paraId="4C6BAB4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5.2. Для надання допомоги суб’єктам звернення у користуванні інформаційними кіосками, терміналами та автоматизованою системою керування чергою, консультування із загальних питань організації роботи Центру та порядку прийому суб’єктів звернень організовано рецепцію. Адміністратори Центру (на </w:t>
      </w:r>
      <w:proofErr w:type="spellStart"/>
      <w:r w:rsidRPr="00425DFB">
        <w:rPr>
          <w:rFonts w:ascii="Times New Roman" w:eastAsia="Times New Roman" w:hAnsi="Times New Roman" w:cs="Times New Roman"/>
          <w:sz w:val="26"/>
          <w:szCs w:val="26"/>
          <w:lang w:eastAsia="ru-RU"/>
        </w:rPr>
        <w:t>ресепції</w:t>
      </w:r>
      <w:proofErr w:type="spellEnd"/>
      <w:r w:rsidRPr="00425DFB">
        <w:rPr>
          <w:rFonts w:ascii="Times New Roman" w:eastAsia="Times New Roman" w:hAnsi="Times New Roman" w:cs="Times New Roman"/>
          <w:sz w:val="26"/>
          <w:szCs w:val="26"/>
          <w:shd w:val="clear" w:color="auto" w:fill="FFFFFF"/>
          <w:lang w:eastAsia="ru-RU"/>
        </w:rPr>
        <w:t>)</w:t>
      </w:r>
      <w:r w:rsidRPr="00425DFB">
        <w:rPr>
          <w:rFonts w:ascii="Times New Roman" w:eastAsia="Times New Roman" w:hAnsi="Times New Roman" w:cs="Times New Roman"/>
          <w:sz w:val="26"/>
          <w:szCs w:val="26"/>
          <w:lang w:eastAsia="ru-RU"/>
        </w:rPr>
        <w:t> проводять консультування з цих питань, а також здійснюють:</w:t>
      </w:r>
    </w:p>
    <w:p w14:paraId="5997B8A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 інформування за усним клопотанням суб’єкта звернення про належність порушеного ним питання до компетенції Центру;</w:t>
      </w:r>
    </w:p>
    <w:p w14:paraId="2C94FA4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2) консультування суб’єктів звернення щодо порядку внесення плати (адміністративного збору) за надання платних адміністративних послуг, надання інформації про платіжні реквізити для сплати адміністративного збору;</w:t>
      </w:r>
    </w:p>
    <w:p w14:paraId="6A51399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 іншої інформації та допомогу, що необхідні суб’єктам звернення до прийому їх адміністратором.</w:t>
      </w:r>
    </w:p>
    <w:p w14:paraId="491A8B7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5.3. Центр має власний  розділ на веб-сайті Сіверської міської ради, в якому розміщується наступна інформація:</w:t>
      </w:r>
    </w:p>
    <w:p w14:paraId="1A64ACD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 найменування Центру, його місце знаходження, номери телефонів для довідок;</w:t>
      </w:r>
    </w:p>
    <w:p w14:paraId="2346B94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2) графік роботи Центру (прийомні дні та години, вихідні дні);</w:t>
      </w:r>
    </w:p>
    <w:p w14:paraId="6B3F7D9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 перелік адміністративних послуг, які надаються через Центр та відповідні інформаційні картки адміністративних послуг;</w:t>
      </w:r>
    </w:p>
    <w:p w14:paraId="7DC2C42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4) строки надання адміністративних послуг;</w:t>
      </w:r>
    </w:p>
    <w:p w14:paraId="33ECF1F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5) бланки заяв та інших документів, необхідних для звернення за отримання адміністративних послуг, а також зразки їх заповнення;</w:t>
      </w:r>
    </w:p>
    <w:p w14:paraId="240ADE0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 платіжні реквізити для оплати платних адміністративних послуг;</w:t>
      </w:r>
    </w:p>
    <w:p w14:paraId="4FF3A75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 прізвище, ім’я, по батькові керівника, адміністраторів Центру, контактні телефони, адреса електронної пошти Центру;</w:t>
      </w:r>
    </w:p>
    <w:p w14:paraId="5167089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 положення та регламент Центру;</w:t>
      </w:r>
    </w:p>
    <w:p w14:paraId="78C2A40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9) найближчі зупинки громадського транспорту;</w:t>
      </w:r>
    </w:p>
    <w:p w14:paraId="5E1CCDA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10) інша корисна інформація для суб’єктів звернення.</w:t>
      </w:r>
    </w:p>
    <w:p w14:paraId="120A89C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Інформація, яка розміщується в приміщенні Центру актуальна та повна.</w:t>
      </w:r>
    </w:p>
    <w:p w14:paraId="3953CE9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11) можливість перевірки заявниками стану заявки на отримання адміністративної послуги.</w:t>
      </w:r>
    </w:p>
    <w:p w14:paraId="5F2A2F8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5.4. Суб’єктам звернення, які звернулися до Центру з використанням засобів телекомунікаційного зв’язку (телефону, електронної пошти, інших засобів телекомунікаційного зв’язку) забезпечується можливість отримання інформації про надання адміністративних послуг Центром у спосіб, аналогічний способу звернення.</w:t>
      </w:r>
    </w:p>
    <w:p w14:paraId="706E4DB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5.5. У Центрі можливий попередній запис суб'єктів звернення на прийом до адміністратора на визначену дату та час. Попередній запис здійснюється шляхом особистого звернення суб’єктів, за допомогою засобів телекомунікації (телефону, електронної пошти, інших засобів зв’язку). Прийом суб’єктів звернення, які зареєструвалися шляхом попереднього запису, здійснюються у визначені керівником центру години.</w:t>
      </w:r>
    </w:p>
    <w:p w14:paraId="52A8797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5.6. З метою забезпечення зручності та оперативності обслуговування суб'єктів звернення у Центрі можливе запроваджено автоматизовану систему керування чергою. Суб'єкти звернення для прийому адміністратором Центру реєструються за допомогою термінала в такій системі, отримують талон, у якому зазначено: найменування Центру, дата та час реєстрації, порядковий номер у системі (відповідний номер у черзі), тематика звернення. Суб’єкти звернення очікують на прийом адміністратором Центру до висвітлення на електронному табло порядкового номера та робочого місця прийому.</w:t>
      </w:r>
    </w:p>
    <w:p w14:paraId="24489A2E"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5.7. Центр може здійснювати керування чергою в інший спосіб, гарантуючи дотримання принципу рівності суб'єктів звернення.</w:t>
      </w:r>
    </w:p>
    <w:p w14:paraId="104FA94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5B1E0F70"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6. Прийняття заяви та інших документів у Центрі.</w:t>
      </w:r>
    </w:p>
    <w:p w14:paraId="2B43253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49F672A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6.1.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(у тому числі пересувних) робочих місцях адміністраторів (в разі їх утворення). </w:t>
      </w:r>
    </w:p>
    <w:p w14:paraId="0E9A920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За рішенням Сіверської міської ради, окремі завдання адміністратора, пов’язані з отриманням вхідного пакета документів, </w:t>
      </w:r>
      <w:proofErr w:type="spellStart"/>
      <w:r w:rsidRPr="00425DFB">
        <w:rPr>
          <w:rFonts w:ascii="Times New Roman" w:eastAsia="Times New Roman" w:hAnsi="Times New Roman" w:cs="Times New Roman"/>
          <w:sz w:val="26"/>
          <w:szCs w:val="26"/>
          <w:lang w:eastAsia="ru-RU"/>
        </w:rPr>
        <w:t>видачею</w:t>
      </w:r>
      <w:proofErr w:type="spellEnd"/>
      <w:r w:rsidRPr="00425DFB">
        <w:rPr>
          <w:rFonts w:ascii="Times New Roman" w:eastAsia="Times New Roman" w:hAnsi="Times New Roman" w:cs="Times New Roman"/>
          <w:sz w:val="26"/>
          <w:szCs w:val="26"/>
          <w:lang w:eastAsia="ru-RU"/>
        </w:rPr>
        <w:t xml:space="preserve"> результатів надання адміністративних послуг, може виконувати староста, а також у випадках, передбачених законодавством, інша уповноважена посадова особа виконавчого органу сільської, селищної, міської ради, військово-цивільної адміністрації населеного пункту.</w:t>
      </w:r>
    </w:p>
    <w:p w14:paraId="5AE0999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У випадках, передбачених законодавством, а також на вимогу суб’єкта звернення адміністратор центру складає заяву в електронній формі, друкує її та надає суб’єкту звернення для перевірки та підписання.</w:t>
      </w:r>
    </w:p>
    <w:p w14:paraId="7572070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Суб’єктам надання адміністративних послуг забороняється безпосередньо здійснювати прийом заяв суб’єктів звернень щодо надання адміністративних послуг, видавати суб’єктам звернень оформлені результати надання адміністративних послуг, якщо такі послуги включені до переліку тих, що надаються через Центр.</w:t>
      </w:r>
    </w:p>
    <w:p w14:paraId="3284A66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Прийняття заяв для отримання адміністративних послуг від фізичних осіб, у тому числі фізичних осіб-підприємців, здійснюється незалежно від реєстрації їх місця проживання, крім випадків, передбачених законом.</w:t>
      </w:r>
    </w:p>
    <w:p w14:paraId="25F1B2C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14:paraId="4464A74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6.2.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p>
    <w:p w14:paraId="64723BF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6.3. Суб’єкт звернення має право подати вхідний пакет документів  до Центру (його територіальному підрозділі мобільному відділеному місці для роботи адміністратора Центру) особисто, в тому числі через представника(законного представника), надіслати поштою (рекомендованим листом з описом вкладення) або у випадках, передбачених законом, за допомогою засобів телекомунікаційного зв’язку.</w:t>
      </w:r>
    </w:p>
    <w:p w14:paraId="0D733F2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Заява для отримання адміністративної послуги в електронній формі подається через Єдиний державний </w:t>
      </w:r>
      <w:proofErr w:type="spellStart"/>
      <w:r w:rsidRPr="00425DFB">
        <w:rPr>
          <w:rFonts w:ascii="Times New Roman" w:eastAsia="Times New Roman" w:hAnsi="Times New Roman" w:cs="Times New Roman"/>
          <w:sz w:val="26"/>
          <w:szCs w:val="26"/>
          <w:lang w:eastAsia="ru-RU"/>
        </w:rPr>
        <w:t>вебпортал</w:t>
      </w:r>
      <w:proofErr w:type="spellEnd"/>
      <w:r w:rsidRPr="00425DFB">
        <w:rPr>
          <w:rFonts w:ascii="Times New Roman" w:eastAsia="Times New Roman" w:hAnsi="Times New Roman" w:cs="Times New Roman"/>
          <w:sz w:val="26"/>
          <w:szCs w:val="26"/>
          <w:lang w:eastAsia="ru-RU"/>
        </w:rPr>
        <w:t xml:space="preserve"> портал електронних послуг, у тому числі через інтегровані з ним інформаційні системи державних органів та органів місцевого самоврядування.</w:t>
      </w:r>
    </w:p>
    <w:p w14:paraId="194AC5D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Якщо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64956B1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6.4. Адміністратор перевіряє відповідність вхідного пакета документів інформаційній картці адміністративної послуги, за потреби – надає допомогу суб’єктові звернення у заповненні бланку заяви, в деяких випадках заповнює заяву сам в електронному вигляді (деякі бланки заяв є в електронній базі ЦНАП). У випадку, якщо суб’єкт звернення припустився </w:t>
      </w:r>
      <w:proofErr w:type="spellStart"/>
      <w:r w:rsidRPr="00425DFB">
        <w:rPr>
          <w:rFonts w:ascii="Times New Roman" w:eastAsia="Times New Roman" w:hAnsi="Times New Roman" w:cs="Times New Roman"/>
          <w:sz w:val="26"/>
          <w:szCs w:val="26"/>
          <w:lang w:eastAsia="ru-RU"/>
        </w:rPr>
        <w:t>неточностей</w:t>
      </w:r>
      <w:proofErr w:type="spellEnd"/>
      <w:r w:rsidRPr="00425DFB">
        <w:rPr>
          <w:rFonts w:ascii="Times New Roman" w:eastAsia="Times New Roman" w:hAnsi="Times New Roman" w:cs="Times New Roman"/>
          <w:sz w:val="26"/>
          <w:szCs w:val="26"/>
          <w:lang w:eastAsia="ru-RU"/>
        </w:rPr>
        <w:t xml:space="preserve"> або помилки при заповненні бланку заяви, адміністратор повідомляє суб’єктові звернення про відповідні недоліки та надає необхідну допомогу в їх усуненні. Після усунення недоліків вхідний пакет реєструється адміністратором.</w:t>
      </w:r>
    </w:p>
    <w:p w14:paraId="5339B62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6.5. Якщо суб’єкт звернення наполягає у прийнятті документів з виявленими порушеннями, адміністратор реєструє цей вхідний пакет документів та попереджає заявника про ймовірність негативного рішення, яке приймається суб’єктом надання адміністративних послуг на основі наявних документів відповідно до закону.</w:t>
      </w:r>
    </w:p>
    <w:p w14:paraId="680DF8D7"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Якщо суб’єкт звернення надсилає вхідний пакет документів засобами поштового зв’язку, він інформується про виявлені недоліки у відповідному повідомленні – описі вхідного пакета документів, а за можливості також негайно повідомляється телефоном.</w:t>
      </w:r>
    </w:p>
    <w:p w14:paraId="7B1047E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6.6. Адміністратор складає опис вхідного пакета документів, у якому зазначається інформація про перелік документів, поданих суб’єктом звернення. Опис складається у двох примірниках.</w:t>
      </w:r>
    </w:p>
    <w:p w14:paraId="3AA3C6D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6.7. Суб’єктові звернення надається примірник опису вхідного пакета документів за підписом та печаткою відповідного адміністратора із відміткою про дату і час його складання, реєстраційний номер заяви і перелік документів, що додаються до неї. Другий примірник опису вхідного пакета документів зберігається в матеріалах справи у Центрі в паперовому або в електронній формі.  </w:t>
      </w:r>
    </w:p>
    <w:p w14:paraId="38109A4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6.8. Адміністратор Центру під час отримання вхідного пакета документів зобов’язаний з’ясувати прийнятий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(у Центрі, мобільних віддалених місць для роботи адміністратора), спосіб передачі суб’єктові звернення вихідного пакета документів (особисто, засобами поштового або телекомунікаційного зв’язку), про що зазначається в описі вхідного пакета документів у паперовій та/або електронній формі.</w:t>
      </w:r>
    </w:p>
    <w:p w14:paraId="6FFC2E2C"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6.9.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14:paraId="388442A6" w14:textId="77777777" w:rsidR="00BD24E1" w:rsidRPr="00425DFB" w:rsidRDefault="00BD24E1" w:rsidP="00BD24E1">
      <w:pPr>
        <w:pStyle w:val="rvps2"/>
        <w:spacing w:before="0" w:beforeAutospacing="0" w:after="0" w:afterAutospacing="0"/>
        <w:jc w:val="both"/>
        <w:rPr>
          <w:sz w:val="26"/>
          <w:szCs w:val="26"/>
          <w:lang w:val="uk-UA"/>
        </w:rPr>
      </w:pPr>
      <w:bookmarkStart w:id="90" w:name="n345"/>
      <w:bookmarkEnd w:id="90"/>
      <w:r w:rsidRPr="00425DFB">
        <w:rPr>
          <w:sz w:val="26"/>
          <w:szCs w:val="26"/>
          <w:lang w:val="uk-UA"/>
        </w:rPr>
        <w:t xml:space="preserve">         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(у тому числі пересувному)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(у тому числі пересувному) робочому місці адміністратора.</w:t>
      </w:r>
    </w:p>
    <w:p w14:paraId="44FDAD1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6.10. У разі коли вхідний пакет документів отримано засобами поштового зв’язку і він не містить інформації про прийнятий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поштою(та/або його від скановану копію) чи іншими засобами телекомунікаційного зв’язку або поштовим відправленням.</w:t>
      </w:r>
    </w:p>
    <w:p w14:paraId="52E68D4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6.11. Після реєстрації вхідного пакета документів адміністратор формує справу у паперовій та / або електронній формі, за потреби (і за можливості) здійснює її копіювання та / або сканування.</w:t>
      </w:r>
    </w:p>
    <w:p w14:paraId="71C66D3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6.12.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14:paraId="6458354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27002F5F"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7. Опрацювання справи (вхідного пакета документів).</w:t>
      </w:r>
    </w:p>
    <w:p w14:paraId="4D2615C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491EF51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7.1. Після вчинення дій, передбачених пунктами 6.1-6.13 розділу 6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суб’єкту надання адміністративної послуги, до компетенції якого належить питання прийняття рішення у справі (надалі – виконавець), про що робиться відмітка у листі-проходження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 та у разі потреби оформляється акт приймання-передачі. Відомості про передання вхідного пакета документів вносяться адміністратором до листа-проходження справи у паперовій та/або електронній формі.</w:t>
      </w:r>
    </w:p>
    <w:p w14:paraId="43AE811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xml:space="preserve">         7.2. 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Pr="00425DFB">
        <w:rPr>
          <w:rFonts w:ascii="Times New Roman" w:eastAsia="Times New Roman" w:hAnsi="Times New Roman" w:cs="Times New Roman"/>
          <w:sz w:val="26"/>
          <w:szCs w:val="26"/>
          <w:lang w:eastAsia="ru-RU"/>
        </w:rPr>
        <w:t>відсканованих</w:t>
      </w:r>
      <w:proofErr w:type="spellEnd"/>
      <w:r w:rsidRPr="00425DFB">
        <w:rPr>
          <w:rFonts w:ascii="Times New Roman" w:eastAsia="Times New Roman" w:hAnsi="Times New Roman" w:cs="Times New Roman"/>
          <w:sz w:val="26"/>
          <w:szCs w:val="26"/>
          <w:lang w:eastAsia="ru-RU"/>
        </w:rPr>
        <w:t xml:space="preserve"> документів з використанням засобів телекомунікаційного зв’язку або в інший спосіб. </w:t>
      </w:r>
    </w:p>
    <w:p w14:paraId="189A957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Передача справ до суб’єкта надання адміністративної послуги може здійснюватися шляхом надсилання електронних копій оригіналів паперових документів (фотокопій) з використанням засобів телекомунікаційного зв’язку, зокрема через систему електронної взаємодії державних електронних інформаційних ресурсів, передача справ у паперовій формі у такому разі не здійснюється, крім випадків, передбачених законодавством.</w:t>
      </w:r>
    </w:p>
    <w:p w14:paraId="7D63B3D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7.3. У разі, якщо адміністративна послуга потребує декількох дій (етапів) для її вирішення та дозволяє (передбачає) паралельне опрацювання справи двома і більше суб’єктами надання адміністративних послуг, адміністратор забезпечує проходження цих дій (етапів) у встановленому порядку відповідно до технологічної картки адміністративної послуги без участі суб’єкта звернення – шляхом міжвідомчої взаємодії (у тому числі, за можливості, із застосуванням електронного документообігу). Для цього матеріали справи чи їх копії у паперовій та/або електронній формі одночасно передаються та/або надсилаються усім залученим виконавцям.   Зведення матеріалів справи здійснюється виконавцем, що ухвалює (або готує) остаточне рішення у справі.</w:t>
      </w:r>
    </w:p>
    <w:p w14:paraId="74F81EB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7.4. Отримавши справу, виконавець зобов’язаний </w:t>
      </w:r>
      <w:proofErr w:type="spellStart"/>
      <w:r w:rsidRPr="00425DFB">
        <w:rPr>
          <w:rFonts w:ascii="Times New Roman" w:eastAsia="Times New Roman" w:hAnsi="Times New Roman" w:cs="Times New Roman"/>
          <w:sz w:val="26"/>
          <w:szCs w:val="26"/>
          <w:lang w:eastAsia="ru-RU"/>
        </w:rPr>
        <w:t>внести</w:t>
      </w:r>
      <w:proofErr w:type="spellEnd"/>
      <w:r w:rsidRPr="00425DFB">
        <w:rPr>
          <w:rFonts w:ascii="Times New Roman" w:eastAsia="Times New Roman" w:hAnsi="Times New Roman" w:cs="Times New Roman"/>
          <w:sz w:val="26"/>
          <w:szCs w:val="26"/>
          <w:lang w:eastAsia="ru-RU"/>
        </w:rPr>
        <w:t xml:space="preserve"> запис про її отримання із зазначенням дати та часу, а також прізвища, імені, по батькові відповідальної посадової особи до листа-проходження справи у паперовій та / або електронній формі.</w:t>
      </w:r>
    </w:p>
    <w:p w14:paraId="6DC049C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7.5. Після отримання справи суб’єкт надання адміністративної послуги зобов’язаний </w:t>
      </w:r>
      <w:proofErr w:type="spellStart"/>
      <w:r w:rsidRPr="00425DFB">
        <w:rPr>
          <w:rFonts w:ascii="Times New Roman" w:eastAsia="Times New Roman" w:hAnsi="Times New Roman" w:cs="Times New Roman"/>
          <w:sz w:val="26"/>
          <w:szCs w:val="26"/>
          <w:lang w:eastAsia="ru-RU"/>
        </w:rPr>
        <w:t>внести</w:t>
      </w:r>
      <w:proofErr w:type="spellEnd"/>
      <w:r w:rsidRPr="00425DFB">
        <w:rPr>
          <w:rFonts w:ascii="Times New Roman" w:eastAsia="Times New Roman" w:hAnsi="Times New Roman" w:cs="Times New Roman"/>
          <w:sz w:val="26"/>
          <w:szCs w:val="26"/>
          <w:lang w:eastAsia="ru-RU"/>
        </w:rPr>
        <w:t xml:space="preserve"> запис про її отримання із зазначенням дати та часу, прізвища, імені, по батькові відповідальної посадової особи до листа про проходження справи.</w:t>
      </w:r>
    </w:p>
    <w:p w14:paraId="04DBEAC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7.6. Контроль за дотриманням виконавцем (виконавцями) терміну розгляду справи та прийняття рішень здійснюється адміністратором Центру.</w:t>
      </w:r>
    </w:p>
    <w:p w14:paraId="03CBB6A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7.7. Виконавець зобов’язаний:</w:t>
      </w:r>
    </w:p>
    <w:p w14:paraId="392A178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своєчасно інформувати Центр про перешкоди у дотриманні термінів розгляду справ та прийняття рішень, а також інші проблеми, що виникають під час розгляду справи;</w:t>
      </w:r>
    </w:p>
    <w:p w14:paraId="1ED4819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14:paraId="597D1E07" w14:textId="77777777" w:rsidR="00BD24E1"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У разі виявлення факту (фактів) порушення щодо розгляду справи (вимог щодо термінів надання адміністративної послуги тощо) адміністратор Центру зобов’язаний невідкладно інформувати про це суб’єкта надання адміністративних послуг та керівника Центру.</w:t>
      </w:r>
    </w:p>
    <w:p w14:paraId="2FF5E30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0712B639"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8. Передача вихідного пакету документів суб’єктові звернення.</w:t>
      </w:r>
    </w:p>
    <w:p w14:paraId="73E54AC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3E7366C0"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xml:space="preserve">8.1.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(у тому числі пересувного) робочого місця адміністратора (в разі їх утворення), про що зазначається в листі про проходження справи та в акті приймання-передачі (у разі його оформлення). </w:t>
      </w:r>
    </w:p>
    <w:p w14:paraId="6C39AA4A"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8.2.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14:paraId="7B46D13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8.3. Вихідний пакет документів передається суб’єктові звернення особисто під підпис (у тому числі його представникові/(законному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прийнятий для суб’єкта звернення спосіб.</w:t>
      </w:r>
    </w:p>
    <w:p w14:paraId="66D52064"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14:paraId="19488E7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8.4. У разі не зазначення суб’єктом звернення зручного для себе способу отримання результату надання адміністративної послуги або його неотримання у Центрі та при виїзному обслуговуванні протягом двох місяців – результат надання адміністративної послуги надсилається суб’єкту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 результат надання адміністративної послуги зберігається протягом тримісячного терміну у Центрі, а потім передається на архівне зберігання.</w:t>
      </w:r>
    </w:p>
    <w:p w14:paraId="0F8D776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8.5. У випадку, якщо адміністративна послуга надається невідкладно, адміністратор Центру реєструє інформацію про результат вирішення справи у журналі (у паперовій та/або електронній формі), негайно формує вихідний пакет документів у справі та передає його суб’єктові звернення.</w:t>
      </w:r>
    </w:p>
    <w:p w14:paraId="412A183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8.6. Факт отримання результату надання адміністративної послуги підтверджується підписом суб’єкта звернення (при особистому отриманні) або отримання повідомлення про вручення (у випадку направлення поштою). Інформація про дату отримання результату надання адміністративної послуги суб’єктом звернення фіксується у Центрі у паперовій та/або електронній формі.</w:t>
      </w:r>
    </w:p>
    <w:p w14:paraId="06EFA42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8.7. Відповідальність за своєчасне та належне надання адміністративної послуги несе виконавець, та в межах своїх повноважень – адміністратори і керівник Центру.</w:t>
      </w:r>
    </w:p>
    <w:p w14:paraId="3278A85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8.8. Інформація про кожну надану адміністративну послугу / справу у паперовій (копія) та/або електронній (</w:t>
      </w:r>
      <w:proofErr w:type="spellStart"/>
      <w:r w:rsidRPr="00425DFB">
        <w:rPr>
          <w:rFonts w:ascii="Times New Roman" w:eastAsia="Times New Roman" w:hAnsi="Times New Roman" w:cs="Times New Roman"/>
          <w:sz w:val="26"/>
          <w:szCs w:val="26"/>
          <w:lang w:eastAsia="ru-RU"/>
        </w:rPr>
        <w:t>відскановані</w:t>
      </w:r>
      <w:proofErr w:type="spellEnd"/>
      <w:r w:rsidRPr="00425DFB">
        <w:rPr>
          <w:rFonts w:ascii="Times New Roman" w:eastAsia="Times New Roman" w:hAnsi="Times New Roman" w:cs="Times New Roman"/>
          <w:sz w:val="26"/>
          <w:szCs w:val="26"/>
          <w:lang w:eastAsia="ru-RU"/>
        </w:rPr>
        <w:t xml:space="preserve"> документи) формі, зокрема заява суб’єкта звернення та інші документи, визначені органом, що утворив Центр, зберігається у Центрі.</w:t>
      </w:r>
    </w:p>
    <w:p w14:paraId="59DF9C8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bCs/>
          <w:sz w:val="26"/>
          <w:szCs w:val="26"/>
          <w:lang w:eastAsia="ru-RU"/>
        </w:rPr>
        <w:t xml:space="preserve">Регламент Центру надання адміністративних послуг виконкому Сіверської міської ради розроблено заступником міського голови з питань діяльності виконавчих органів ради та </w:t>
      </w:r>
      <w:r w:rsidRPr="00425DFB">
        <w:rPr>
          <w:rFonts w:ascii="Times New Roman" w:eastAsia="Times New Roman" w:hAnsi="Times New Roman" w:cs="Times New Roman"/>
          <w:sz w:val="26"/>
          <w:szCs w:val="26"/>
          <w:lang w:eastAsia="ru-RU"/>
        </w:rPr>
        <w:t>керуючим справами виконкому.</w:t>
      </w:r>
    </w:p>
    <w:p w14:paraId="7283B47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xml:space="preserve">         У разі надання адміністративної послуги за допомогою державних реєстрів інформація про послугу зберігається у відповідному реєстрі.</w:t>
      </w:r>
    </w:p>
    <w:p w14:paraId="41AFFF0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Інформація про адміністративні послуги, надані територіальним підрозділом, адміністратором центру, що працює на віддаленому (у тому числі пересувному) робочому місці, подається центру для узагальнення в порядку, визначеному регламентом центру.</w:t>
      </w:r>
    </w:p>
    <w:p w14:paraId="17D733F7"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Усі матеріали справи зберігаються у суб’єкта надання адміністративної послуги.</w:t>
      </w:r>
    </w:p>
    <w:p w14:paraId="35F159B5"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xml:space="preserve">         8.9.  Суб’єкт звернення може відкликати свою заяву про надання адміністративної послуги до моменту прийняття рішення у справі, крім випадків, визначених законодавством.</w:t>
      </w:r>
    </w:p>
    <w:p w14:paraId="070B3978"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1" w:name="n418"/>
      <w:bookmarkEnd w:id="91"/>
      <w:r w:rsidRPr="00425DFB">
        <w:rPr>
          <w:sz w:val="26"/>
          <w:szCs w:val="26"/>
          <w:lang w:val="uk-UA"/>
        </w:rPr>
        <w:t>Адміністратор центру невідкладно у день надходження заяви здійснює її реєстрацію, про що робиться відмітка в листі про проходження справи із зазначенням часу та дати отримання заяви про відкликання, та невідкладно, але не пізніше наступного робочого дня, передає суб’єкту надання адміністративної послуги, якому передано вхідний пакет документів щодо даної справи.</w:t>
      </w:r>
    </w:p>
    <w:p w14:paraId="54A8535C"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2" w:name="n419"/>
      <w:bookmarkEnd w:id="92"/>
      <w:r w:rsidRPr="00425DFB">
        <w:rPr>
          <w:sz w:val="26"/>
          <w:szCs w:val="26"/>
          <w:lang w:val="uk-UA"/>
        </w:rPr>
        <w:t>Суб’єкт надання адміністративної послуги невідкладно, але не пізніше наступного робочого дня після отримання заяви про відкликання, повертає оригінали документів, подані для надання адміністративної послуги, до центру, про що зазначається в листі про проходження справи та в акті приймання-передачі (у разі його оформлення).</w:t>
      </w:r>
    </w:p>
    <w:p w14:paraId="5892D50D"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3" w:name="n420"/>
      <w:bookmarkEnd w:id="93"/>
      <w:r w:rsidRPr="00425DFB">
        <w:rPr>
          <w:sz w:val="26"/>
          <w:szCs w:val="26"/>
          <w:lang w:val="uk-UA"/>
        </w:rPr>
        <w:t>Адміністратор центру невідкладно у день надходження оригіналів документів від суб’єкта надання адміністративної послуги повідомляє про це суб’єкту звернення.</w:t>
      </w:r>
    </w:p>
    <w:p w14:paraId="14042B64" w14:textId="77777777" w:rsidR="00BD24E1" w:rsidRPr="00425DFB" w:rsidRDefault="00BD24E1" w:rsidP="00BD24E1">
      <w:pPr>
        <w:pStyle w:val="rvps2"/>
        <w:spacing w:before="0" w:beforeAutospacing="0" w:after="0" w:afterAutospacing="0"/>
        <w:jc w:val="both"/>
        <w:rPr>
          <w:sz w:val="26"/>
          <w:szCs w:val="26"/>
          <w:lang w:val="uk-UA"/>
        </w:rPr>
      </w:pPr>
      <w:bookmarkStart w:id="94" w:name="n421"/>
      <w:bookmarkEnd w:id="94"/>
      <w:r w:rsidRPr="00425DFB">
        <w:rPr>
          <w:sz w:val="26"/>
          <w:szCs w:val="26"/>
          <w:lang w:val="uk-UA"/>
        </w:rPr>
        <w:t xml:space="preserve">Відкликання заяви про надання адміністративної послуги здійснюється з урахуванням процедур, визначених </w:t>
      </w:r>
      <w:hyperlink r:id="rId24" w:anchor="n241" w:history="1">
        <w:r w:rsidRPr="00425DFB">
          <w:rPr>
            <w:sz w:val="26"/>
            <w:szCs w:val="26"/>
            <w:lang w:val="uk-UA"/>
          </w:rPr>
          <w:t>пунктами 6.1.-8.8.</w:t>
        </w:r>
      </w:hyperlink>
      <w:r w:rsidRPr="00425DFB">
        <w:rPr>
          <w:sz w:val="26"/>
          <w:szCs w:val="26"/>
          <w:lang w:val="uk-UA"/>
        </w:rPr>
        <w:t xml:space="preserve"> цього Регламенту.</w:t>
      </w:r>
    </w:p>
    <w:p w14:paraId="7F0162BB" w14:textId="77777777" w:rsidR="00BD24E1" w:rsidRPr="00425DFB" w:rsidRDefault="00BD24E1" w:rsidP="00BD24E1">
      <w:pPr>
        <w:pStyle w:val="rvps2"/>
        <w:spacing w:before="0" w:beforeAutospacing="0" w:after="0" w:afterAutospacing="0"/>
        <w:jc w:val="both"/>
        <w:rPr>
          <w:sz w:val="26"/>
          <w:szCs w:val="26"/>
          <w:lang w:val="uk-UA"/>
        </w:rPr>
      </w:pPr>
    </w:p>
    <w:p w14:paraId="7335A41B" w14:textId="77777777" w:rsidR="00BD24E1" w:rsidRPr="00425DFB" w:rsidRDefault="00BD24E1" w:rsidP="00BD24E1">
      <w:pPr>
        <w:pStyle w:val="rvps7"/>
        <w:spacing w:before="0" w:beforeAutospacing="0" w:after="0" w:afterAutospacing="0"/>
        <w:jc w:val="center"/>
        <w:rPr>
          <w:b/>
          <w:bCs/>
          <w:sz w:val="26"/>
          <w:szCs w:val="26"/>
          <w:lang w:val="uk-UA"/>
        </w:rPr>
      </w:pPr>
      <w:r w:rsidRPr="00425DFB">
        <w:rPr>
          <w:b/>
          <w:bCs/>
          <w:sz w:val="26"/>
          <w:szCs w:val="26"/>
          <w:lang w:val="uk-UA"/>
        </w:rPr>
        <w:t>9. Особливості діяльності територіального підрозділу центру, адміністратора центру, що працює на віддаленому робочому місці.</w:t>
      </w:r>
    </w:p>
    <w:p w14:paraId="6BE58988" w14:textId="77777777" w:rsidR="00BD24E1" w:rsidRPr="00425DFB" w:rsidRDefault="00BD24E1" w:rsidP="00BD24E1">
      <w:pPr>
        <w:pStyle w:val="rvps7"/>
        <w:spacing w:before="0" w:beforeAutospacing="0" w:after="0" w:afterAutospacing="0"/>
        <w:jc w:val="both"/>
        <w:rPr>
          <w:b/>
          <w:bCs/>
          <w:sz w:val="26"/>
          <w:szCs w:val="26"/>
          <w:lang w:val="uk-UA"/>
        </w:rPr>
      </w:pPr>
    </w:p>
    <w:p w14:paraId="5FDA0BA2"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5" w:name="n354"/>
      <w:bookmarkEnd w:id="95"/>
      <w:r w:rsidRPr="00425DFB">
        <w:rPr>
          <w:sz w:val="26"/>
          <w:szCs w:val="26"/>
          <w:lang w:val="uk-UA"/>
        </w:rPr>
        <w:t>9.1. Рішення про утворення та розміщення територіального підрозділу, віддаленого (у тому числі пересувного) робочого місця адміністратора приймається органом, що утворив центр, відповідно до вимог, зазначених у пункті 3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4AFD2EFA"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6" w:name="n423"/>
      <w:bookmarkStart w:id="97" w:name="n355"/>
      <w:bookmarkEnd w:id="96"/>
      <w:bookmarkEnd w:id="97"/>
      <w:r w:rsidRPr="00425DFB">
        <w:rPr>
          <w:sz w:val="26"/>
          <w:szCs w:val="26"/>
          <w:lang w:val="uk-UA"/>
        </w:rPr>
        <w:t>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6E000096"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8" w:name="n356"/>
      <w:bookmarkEnd w:id="98"/>
      <w:r w:rsidRPr="00425DFB">
        <w:rPr>
          <w:sz w:val="26"/>
          <w:szCs w:val="26"/>
          <w:lang w:val="uk-UA"/>
        </w:rPr>
        <w:t xml:space="preserve">Територіальний підрозділ центру, адміністратор центру, що працює на віддаленому (у тому числі пересувному) робочому місці, можуть обслуговувати населення одного або кількох </w:t>
      </w:r>
      <w:proofErr w:type="spellStart"/>
      <w:r w:rsidRPr="00425DFB">
        <w:rPr>
          <w:sz w:val="26"/>
          <w:szCs w:val="26"/>
          <w:lang w:val="uk-UA"/>
        </w:rPr>
        <w:t>старостинських</w:t>
      </w:r>
      <w:proofErr w:type="spellEnd"/>
      <w:r w:rsidRPr="00425DFB">
        <w:rPr>
          <w:sz w:val="26"/>
          <w:szCs w:val="26"/>
          <w:lang w:val="uk-UA"/>
        </w:rPr>
        <w:t xml:space="preserve"> округів.</w:t>
      </w:r>
    </w:p>
    <w:p w14:paraId="11237D8C"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9" w:name="n424"/>
      <w:bookmarkStart w:id="100" w:name="n359"/>
      <w:bookmarkEnd w:id="99"/>
      <w:bookmarkEnd w:id="100"/>
      <w:r w:rsidRPr="00425DFB">
        <w:rPr>
          <w:sz w:val="26"/>
          <w:szCs w:val="26"/>
          <w:lang w:val="uk-UA"/>
        </w:rPr>
        <w:t>9.2. У приміщенні територіального підрозділу, приміщенні, де розміщене віддалене робоче місце адміністратора, або на пересувному віддаленому робочому місці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3 цього Регламенту.</w:t>
      </w:r>
    </w:p>
    <w:p w14:paraId="19940B80"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101" w:name="n425"/>
      <w:bookmarkStart w:id="102" w:name="n360"/>
      <w:bookmarkEnd w:id="101"/>
      <w:bookmarkEnd w:id="102"/>
      <w:r w:rsidRPr="00425DFB">
        <w:rPr>
          <w:sz w:val="26"/>
          <w:szCs w:val="26"/>
          <w:lang w:val="uk-UA"/>
        </w:rPr>
        <w:t>9.3.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5F89E459" w14:textId="77777777" w:rsidR="00BD24E1" w:rsidRPr="00425DFB" w:rsidRDefault="00BD24E1" w:rsidP="00BD24E1">
      <w:pPr>
        <w:pStyle w:val="rvps7"/>
        <w:jc w:val="center"/>
        <w:rPr>
          <w:b/>
          <w:bCs/>
          <w:sz w:val="26"/>
          <w:szCs w:val="26"/>
          <w:lang w:val="uk-UA"/>
        </w:rPr>
      </w:pPr>
      <w:bookmarkStart w:id="103" w:name="n364"/>
      <w:bookmarkStart w:id="104" w:name="n361"/>
      <w:bookmarkEnd w:id="103"/>
      <w:bookmarkEnd w:id="104"/>
      <w:r w:rsidRPr="00425DFB">
        <w:rPr>
          <w:b/>
          <w:bCs/>
          <w:sz w:val="26"/>
          <w:szCs w:val="26"/>
          <w:lang w:val="uk-UA"/>
        </w:rPr>
        <w:t>10. Особливості діяльності пересувних віддалених робочих місць адміністраторів</w:t>
      </w:r>
    </w:p>
    <w:p w14:paraId="480A02AC"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5" w:name="n362"/>
      <w:bookmarkEnd w:id="105"/>
      <w:r w:rsidRPr="00425DFB">
        <w:rPr>
          <w:sz w:val="26"/>
          <w:szCs w:val="26"/>
          <w:lang w:val="uk-UA"/>
        </w:rPr>
        <w:lastRenderedPageBreak/>
        <w:t>10.1. Пересувне віддалене робоче місце адміністратора призначене для проведення виїзного надання адміністративних послуг суб’єктам звернення із застосуванням таких сервісів:</w:t>
      </w:r>
    </w:p>
    <w:p w14:paraId="4315603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6" w:name="n426"/>
      <w:bookmarkEnd w:id="106"/>
      <w:r>
        <w:rPr>
          <w:sz w:val="26"/>
          <w:szCs w:val="26"/>
          <w:lang w:val="uk-UA"/>
        </w:rPr>
        <w:t>1) «Мобільний адміністратор»</w:t>
      </w:r>
      <w:r w:rsidRPr="00425DFB">
        <w:rPr>
          <w:sz w:val="26"/>
          <w:szCs w:val="26"/>
          <w:lang w:val="uk-UA"/>
        </w:rPr>
        <w:t xml:space="preserve"> - обслуговування проводиться адміністратором за місцем проживання/перебування суб’єкта звернення (житло, заклад охорони здоров’я, заклад соціального захисту тощо) за допомогою ручного мобільного комплекту програмних та технічних засобів з вільним доступом до Інтернету;</w:t>
      </w:r>
    </w:p>
    <w:p w14:paraId="261A099C"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7" w:name="n427"/>
      <w:bookmarkEnd w:id="107"/>
      <w:r w:rsidRPr="00425DFB">
        <w:rPr>
          <w:sz w:val="26"/>
          <w:szCs w:val="26"/>
          <w:lang w:val="uk-UA"/>
        </w:rPr>
        <w:t xml:space="preserve">2) </w:t>
      </w:r>
      <w:r>
        <w:rPr>
          <w:sz w:val="26"/>
          <w:szCs w:val="26"/>
          <w:lang w:val="uk-UA"/>
        </w:rPr>
        <w:t>«Мобільний центр»</w:t>
      </w:r>
      <w:r w:rsidRPr="00425DFB">
        <w:rPr>
          <w:sz w:val="26"/>
          <w:szCs w:val="26"/>
          <w:lang w:val="uk-UA"/>
        </w:rPr>
        <w:t xml:space="preserve"> - обслуговування проводиться адміністратором та представниками суб’єктів надання адміністративних послуг на спеціально підготовленому майданчику у транспортному засобі, обладнаному відповідним комплектом програмних та технічних засобів з вільним доступом до Інтернету.</w:t>
      </w:r>
    </w:p>
    <w:p w14:paraId="4FEF6C67"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8" w:name="n428"/>
      <w:bookmarkEnd w:id="108"/>
      <w:r w:rsidRPr="00425DFB">
        <w:rPr>
          <w:sz w:val="26"/>
          <w:szCs w:val="26"/>
          <w:lang w:val="uk-UA"/>
        </w:rPr>
        <w:t>Формування комплекту програмних та технічних засобів, що використовуються на пересувному віддаленому робочому місці адміністратора, здійснюється залежно від адміністративних послуг, які надаються на такому робочому місці.</w:t>
      </w:r>
    </w:p>
    <w:p w14:paraId="2F1E973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9" w:name="n429"/>
      <w:bookmarkEnd w:id="109"/>
      <w:r w:rsidRPr="00425DFB">
        <w:rPr>
          <w:sz w:val="26"/>
          <w:szCs w:val="26"/>
          <w:lang w:val="uk-UA"/>
        </w:rPr>
        <w:t>Захист інформації на пересувному віддаленому робочому місці адміністратора здійснюється відповідно до вимог законодавства у сфері захисту інформації в інформаційно-телекомунікаційних системах.</w:t>
      </w:r>
    </w:p>
    <w:p w14:paraId="439CE79C"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0" w:name="n363"/>
      <w:bookmarkEnd w:id="110"/>
      <w:r w:rsidRPr="00425DFB">
        <w:rPr>
          <w:sz w:val="26"/>
          <w:szCs w:val="26"/>
          <w:lang w:val="uk-UA"/>
        </w:rPr>
        <w:t>10.2. Орган, що утворив центр, визначає порядок роботи пересувного віддаленого робочого місця адміністратора та перелік категорій суб’єктів звернення, яким можуть надаватися адміністративні послуги на ньому.</w:t>
      </w:r>
    </w:p>
    <w:p w14:paraId="756E2D73"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1" w:name="n430"/>
      <w:bookmarkEnd w:id="111"/>
      <w:r w:rsidRPr="00425DFB">
        <w:rPr>
          <w:sz w:val="26"/>
          <w:szCs w:val="26"/>
          <w:lang w:val="uk-UA"/>
        </w:rPr>
        <w:t xml:space="preserve">10.3. </w:t>
      </w:r>
      <w:r>
        <w:rPr>
          <w:sz w:val="26"/>
          <w:szCs w:val="26"/>
          <w:lang w:val="uk-UA"/>
        </w:rPr>
        <w:t xml:space="preserve"> Сервіс «Мобільний центр»</w:t>
      </w:r>
      <w:r w:rsidRPr="00425DFB">
        <w:rPr>
          <w:sz w:val="26"/>
          <w:szCs w:val="26"/>
          <w:lang w:val="uk-UA"/>
        </w:rPr>
        <w:t xml:space="preserve"> застосовується для надання адміністративних послуг мешканцям населених пунктів, визначених органом, що утворив центр, з урахуванням територіальної доступності.</w:t>
      </w:r>
    </w:p>
    <w:p w14:paraId="1ED2968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2" w:name="n431"/>
      <w:bookmarkEnd w:id="112"/>
      <w:r>
        <w:rPr>
          <w:sz w:val="26"/>
          <w:szCs w:val="26"/>
          <w:lang w:val="uk-UA"/>
        </w:rPr>
        <w:t>Сервіс «</w:t>
      </w:r>
      <w:r w:rsidRPr="00425DFB">
        <w:rPr>
          <w:sz w:val="26"/>
          <w:szCs w:val="26"/>
          <w:lang w:val="uk-UA"/>
        </w:rPr>
        <w:t>Мобільний адміністрато</w:t>
      </w:r>
      <w:r>
        <w:rPr>
          <w:sz w:val="26"/>
          <w:szCs w:val="26"/>
          <w:lang w:val="uk-UA"/>
        </w:rPr>
        <w:t>р»</w:t>
      </w:r>
      <w:r w:rsidRPr="00425DFB">
        <w:rPr>
          <w:sz w:val="26"/>
          <w:szCs w:val="26"/>
          <w:lang w:val="uk-UA"/>
        </w:rPr>
        <w:t xml:space="preserve"> застосовується для надання адміністративних послуг маломобільним групам населення.</w:t>
      </w:r>
    </w:p>
    <w:p w14:paraId="0FE69025"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3" w:name="n432"/>
      <w:bookmarkEnd w:id="113"/>
      <w:r w:rsidRPr="00425DFB">
        <w:rPr>
          <w:sz w:val="26"/>
          <w:szCs w:val="26"/>
          <w:lang w:val="uk-UA"/>
        </w:rPr>
        <w:t>Органом, що утворив центр, можуть бути визначені інші категорії суб’єктів звернення, яким можуть надаватися адміністративн</w:t>
      </w:r>
      <w:r>
        <w:rPr>
          <w:sz w:val="26"/>
          <w:szCs w:val="26"/>
          <w:lang w:val="uk-UA"/>
        </w:rPr>
        <w:t>і послуги за допомогою сервісу «</w:t>
      </w:r>
      <w:r w:rsidRPr="00425DFB">
        <w:rPr>
          <w:sz w:val="26"/>
          <w:szCs w:val="26"/>
          <w:lang w:val="uk-UA"/>
        </w:rPr>
        <w:t>Мобільний адміні</w:t>
      </w:r>
      <w:r>
        <w:rPr>
          <w:sz w:val="26"/>
          <w:szCs w:val="26"/>
          <w:lang w:val="uk-UA"/>
        </w:rPr>
        <w:t>стратор»</w:t>
      </w:r>
      <w:r w:rsidRPr="00425DFB">
        <w:rPr>
          <w:sz w:val="26"/>
          <w:szCs w:val="26"/>
          <w:lang w:val="uk-UA"/>
        </w:rPr>
        <w:t>.</w:t>
      </w:r>
    </w:p>
    <w:p w14:paraId="1B3484A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4" w:name="n433"/>
      <w:bookmarkEnd w:id="114"/>
      <w:r w:rsidRPr="00425DFB">
        <w:rPr>
          <w:sz w:val="26"/>
          <w:szCs w:val="26"/>
          <w:lang w:val="uk-UA"/>
        </w:rPr>
        <w:t>10.4. Складення (уточнення) маршруту та графіка роботи пересувного віддаленого робочого місця адміністратора здійснюється не рідше одного разу на тиждень на підставі заяв про надання відповідного сервісу. Якщо у роботі пересувного віддаленого робочого місця адміністратора беруть участь представники суб’єктів надання адміністративних послуг, маршрут та графік роботи погоджується із зазначеними суб’єктами.</w:t>
      </w:r>
    </w:p>
    <w:p w14:paraId="48D1D0C3"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5" w:name="n434"/>
      <w:bookmarkEnd w:id="115"/>
      <w:r w:rsidRPr="00425DFB">
        <w:rPr>
          <w:sz w:val="26"/>
          <w:szCs w:val="26"/>
          <w:lang w:val="uk-UA"/>
        </w:rPr>
        <w:t>Інформація про маршрут та графік роботи пересувного віддаленого робочого місця адміністратора повинна своєчасно оновлюватися та бути доступною для населення, яке обслуговується на ньому.</w:t>
      </w:r>
    </w:p>
    <w:p w14:paraId="3442975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6" w:name="n435"/>
      <w:bookmarkEnd w:id="116"/>
      <w:r w:rsidRPr="00425DFB">
        <w:rPr>
          <w:sz w:val="26"/>
          <w:szCs w:val="26"/>
          <w:lang w:val="uk-UA"/>
        </w:rPr>
        <w:t>10.5. Заяви про надання відповідного сервісу подаються до центрів, їх територіальних підрозділів, віддалених робочих місць адміністраторів суб’єктами звернення, їх представниками, родичами, особами, які здійснюють догляд за ними або проживають разом з ними, а також старостами, закладами охорони здоров’я, закладами соціального захисту, іншими закладами та установами, де проживають/перебувають суб’єкти звернення, одним із таких способів:</w:t>
      </w:r>
    </w:p>
    <w:p w14:paraId="79B5B26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7" w:name="n436"/>
      <w:bookmarkEnd w:id="117"/>
      <w:r w:rsidRPr="00425DFB">
        <w:rPr>
          <w:sz w:val="26"/>
          <w:szCs w:val="26"/>
          <w:lang w:val="uk-UA"/>
        </w:rPr>
        <w:t>1) в усній формі - у разі відвідування центру, територіального підрозділу, віддаленого робочого місця адміністратора або подання заяви за телефоном;</w:t>
      </w:r>
    </w:p>
    <w:p w14:paraId="4A8A4800"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8" w:name="n437"/>
      <w:bookmarkEnd w:id="118"/>
      <w:r w:rsidRPr="00425DFB">
        <w:rPr>
          <w:sz w:val="26"/>
          <w:szCs w:val="26"/>
          <w:lang w:val="uk-UA"/>
        </w:rPr>
        <w:t>2) у паперовій формі - у разі надсилання заяви поштою;</w:t>
      </w:r>
    </w:p>
    <w:p w14:paraId="35F90A8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9" w:name="n438"/>
      <w:bookmarkEnd w:id="119"/>
      <w:r w:rsidRPr="00425DFB">
        <w:rPr>
          <w:sz w:val="26"/>
          <w:szCs w:val="26"/>
          <w:lang w:val="uk-UA"/>
        </w:rPr>
        <w:t>3) в електронній формі - у разі подання заяви через відповідну інформаційно-телекомунікаційну систему.</w:t>
      </w:r>
    </w:p>
    <w:p w14:paraId="2E15D7C7"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0" w:name="n439"/>
      <w:bookmarkEnd w:id="120"/>
      <w:r w:rsidRPr="00425DFB">
        <w:rPr>
          <w:sz w:val="26"/>
          <w:szCs w:val="26"/>
          <w:lang w:val="uk-UA"/>
        </w:rPr>
        <w:lastRenderedPageBreak/>
        <w:t>10.6. Про застосування відповідного сервісу адміністратор невідкладно повідомляє особі, яка подала заяву, а за наявності обґрунтованих причин - у строк не пізніше наступного робочого дня з дня отримання заяви у спосіб, вказаний нею в заяві.</w:t>
      </w:r>
    </w:p>
    <w:p w14:paraId="1703B501"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1" w:name="n440"/>
      <w:bookmarkEnd w:id="121"/>
      <w:r w:rsidRPr="00425DFB">
        <w:rPr>
          <w:sz w:val="26"/>
          <w:szCs w:val="26"/>
          <w:lang w:val="uk-UA"/>
        </w:rPr>
        <w:t>У разі потреби адміністратор звертається до суб’єкта звернення або особи, яка подала заяву, для уточнення відомостей, зазначених у ній.</w:t>
      </w:r>
    </w:p>
    <w:p w14:paraId="04439453"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2" w:name="n441"/>
      <w:bookmarkEnd w:id="122"/>
      <w:r w:rsidRPr="00425DFB">
        <w:rPr>
          <w:sz w:val="26"/>
          <w:szCs w:val="26"/>
          <w:lang w:val="uk-UA"/>
        </w:rPr>
        <w:t>10.7.  У повідомленні про застосування відповідного сервісу обов’язково зазначаються дата та місце, за якими буде надана адміністративна послуга, а також реквізити для оплати адміністративного збору (якщо адміністративна послуга є платною) і способи оплати безпосередньо на пересувному віддаленому робочому місці адміністратора.</w:t>
      </w:r>
    </w:p>
    <w:p w14:paraId="2F9DE70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3" w:name="n442"/>
      <w:bookmarkEnd w:id="123"/>
      <w:r w:rsidRPr="00425DFB">
        <w:rPr>
          <w:sz w:val="26"/>
          <w:szCs w:val="26"/>
          <w:lang w:val="uk-UA"/>
        </w:rPr>
        <w:t>10.8. У повідомленні про відмову у застосуванні відповідного сервісу обов’язково зазначаються підстави такої відмови (одна або кілька), а саме:</w:t>
      </w:r>
    </w:p>
    <w:p w14:paraId="57B4DE3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4" w:name="n443"/>
      <w:bookmarkEnd w:id="124"/>
      <w:r w:rsidRPr="00425DFB">
        <w:rPr>
          <w:sz w:val="26"/>
          <w:szCs w:val="26"/>
          <w:lang w:val="uk-UA"/>
        </w:rPr>
        <w:t>1) суб’єкт звернення не належить до категорій осіб, обслуговування яких проводиться із застосуванням сервісу відповідно до пункту 10.3.цього Регламенту;</w:t>
      </w:r>
    </w:p>
    <w:p w14:paraId="50BCF82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5" w:name="n444"/>
      <w:bookmarkEnd w:id="125"/>
      <w:r w:rsidRPr="00425DFB">
        <w:rPr>
          <w:sz w:val="26"/>
          <w:szCs w:val="26"/>
          <w:lang w:val="uk-UA"/>
        </w:rPr>
        <w:t>2) послуга не включена до переліку адміністративних послуг, що надаються на пересувному віддаленому робочому місці адміністратора;</w:t>
      </w:r>
    </w:p>
    <w:p w14:paraId="7C89081F"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6" w:name="n445"/>
      <w:bookmarkEnd w:id="126"/>
      <w:r w:rsidRPr="00425DFB">
        <w:rPr>
          <w:sz w:val="26"/>
          <w:szCs w:val="26"/>
          <w:lang w:val="uk-UA"/>
        </w:rPr>
        <w:t>3) суб’єкт звернення проживає/перебуває за межами території міської, селищної, сільської територіальної громади, яка обслуговується пересувним віддаленим робочим місцем адміністратора.</w:t>
      </w:r>
    </w:p>
    <w:p w14:paraId="30097530"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7" w:name="n446"/>
      <w:bookmarkEnd w:id="127"/>
      <w:r w:rsidRPr="00425DFB">
        <w:rPr>
          <w:sz w:val="26"/>
          <w:szCs w:val="26"/>
          <w:lang w:val="uk-UA"/>
        </w:rPr>
        <w:t>10.9. Візит адміністратора до суб’єктів звер</w:t>
      </w:r>
      <w:r>
        <w:rPr>
          <w:sz w:val="26"/>
          <w:szCs w:val="26"/>
          <w:lang w:val="uk-UA"/>
        </w:rPr>
        <w:t>нення із застосуванням сервісу «Мобільний адміністратор»</w:t>
      </w:r>
      <w:r w:rsidRPr="00425DFB">
        <w:rPr>
          <w:sz w:val="26"/>
          <w:szCs w:val="26"/>
          <w:lang w:val="uk-UA"/>
        </w:rPr>
        <w:t xml:space="preserve"> здійснюється відповідно до графіка роботи, визначеного Сіверською міською радою, на службовому або громадському транспорті чи пішки залежно від складу ручного мобільного комплекту програмних та технічних засобів, маршруту руху та кількості суб’єктів звернення, які обслуговуються.</w:t>
      </w:r>
    </w:p>
    <w:p w14:paraId="75E189E0"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8" w:name="n447"/>
      <w:bookmarkEnd w:id="128"/>
      <w:r w:rsidRPr="00425DFB">
        <w:rPr>
          <w:sz w:val="26"/>
          <w:szCs w:val="26"/>
          <w:lang w:val="uk-UA"/>
        </w:rPr>
        <w:t>Про свій візит адміністратор попереджає суб’єкта звернення або особу, яка подала заяву про надання відповідного сервісу.</w:t>
      </w:r>
    </w:p>
    <w:p w14:paraId="6873559A"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9" w:name="n448"/>
      <w:bookmarkEnd w:id="129"/>
      <w:r w:rsidRPr="00425DFB">
        <w:rPr>
          <w:sz w:val="26"/>
          <w:szCs w:val="26"/>
          <w:lang w:val="uk-UA"/>
        </w:rPr>
        <w:t>10.10. Візит адмініс</w:t>
      </w:r>
      <w:r>
        <w:rPr>
          <w:sz w:val="26"/>
          <w:szCs w:val="26"/>
          <w:lang w:val="uk-UA"/>
        </w:rPr>
        <w:t>тратора припиняється, а сервіс «</w:t>
      </w:r>
      <w:r w:rsidRPr="00425DFB">
        <w:rPr>
          <w:sz w:val="26"/>
          <w:szCs w:val="26"/>
          <w:lang w:val="uk-UA"/>
        </w:rPr>
        <w:t>Мобільний адміністратор</w:t>
      </w:r>
      <w:r>
        <w:rPr>
          <w:sz w:val="26"/>
          <w:szCs w:val="26"/>
          <w:lang w:val="uk-UA"/>
        </w:rPr>
        <w:t>»</w:t>
      </w:r>
      <w:r w:rsidRPr="00425DFB">
        <w:rPr>
          <w:sz w:val="26"/>
          <w:szCs w:val="26"/>
          <w:lang w:val="uk-UA"/>
        </w:rPr>
        <w:t xml:space="preserve"> не застосовується за наявності підстав, визначених пунктом 10.8. цього Регламенту.</w:t>
      </w:r>
    </w:p>
    <w:p w14:paraId="2BA7DF45"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0" w:name="n449"/>
      <w:bookmarkEnd w:id="130"/>
      <w:r w:rsidRPr="00425DFB">
        <w:rPr>
          <w:sz w:val="26"/>
          <w:szCs w:val="26"/>
          <w:lang w:val="uk-UA"/>
        </w:rPr>
        <w:t xml:space="preserve">10.11. </w:t>
      </w:r>
      <w:r>
        <w:rPr>
          <w:sz w:val="26"/>
          <w:szCs w:val="26"/>
          <w:lang w:val="uk-UA"/>
        </w:rPr>
        <w:t>Під час застосування сервісу «Мобільний центр»</w:t>
      </w:r>
      <w:r w:rsidRPr="00425DFB">
        <w:rPr>
          <w:sz w:val="26"/>
          <w:szCs w:val="26"/>
          <w:lang w:val="uk-UA"/>
        </w:rPr>
        <w:t xml:space="preserve"> забороняється:</w:t>
      </w:r>
    </w:p>
    <w:p w14:paraId="622D2A3D"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1" w:name="n450"/>
      <w:bookmarkEnd w:id="131"/>
      <w:r w:rsidRPr="00425DFB">
        <w:rPr>
          <w:sz w:val="26"/>
          <w:szCs w:val="26"/>
          <w:lang w:val="uk-UA"/>
        </w:rPr>
        <w:t xml:space="preserve">1) розміщувати у транспортному засобі, на базі якого функціонує сервіс, більшу кількість суб’єктів звернень, ніж це передбачено облаштованими робочими місцями/сидіннями в ньому; </w:t>
      </w:r>
    </w:p>
    <w:p w14:paraId="79BA4DA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2" w:name="n451"/>
      <w:bookmarkEnd w:id="132"/>
      <w:r w:rsidRPr="00425DFB">
        <w:rPr>
          <w:sz w:val="26"/>
          <w:szCs w:val="26"/>
          <w:lang w:val="uk-UA"/>
        </w:rPr>
        <w:t>2) використовувати транспортний засіб, на базі якого функціонує сервіс, в інших цілях ніж надання адміністративних послуг;</w:t>
      </w:r>
    </w:p>
    <w:p w14:paraId="7B413A2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3" w:name="n452"/>
      <w:bookmarkEnd w:id="133"/>
      <w:r w:rsidRPr="00425DFB">
        <w:rPr>
          <w:sz w:val="26"/>
          <w:szCs w:val="26"/>
          <w:lang w:val="uk-UA"/>
        </w:rPr>
        <w:t>3) надавати адміністративні послуги під час руху транспортного засобу, на базі якого функціонує сервіс, а також у місцях, не передбачених маршрутом.</w:t>
      </w:r>
    </w:p>
    <w:p w14:paraId="106014FA"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4" w:name="n453"/>
      <w:bookmarkEnd w:id="134"/>
      <w:r w:rsidRPr="00425DFB">
        <w:rPr>
          <w:sz w:val="26"/>
          <w:szCs w:val="26"/>
          <w:lang w:val="uk-UA"/>
        </w:rPr>
        <w:t>10.12. Прийняття та опрацювання вхідного пакета документів, а також повернення вихідного пакета документів на пересувних віддалених робочих місцях адміністратора здійснюється відповідно до вимог цього Регламенту.</w:t>
      </w:r>
    </w:p>
    <w:p w14:paraId="51118094" w14:textId="77777777" w:rsidR="00BD24E1" w:rsidRPr="0049551B" w:rsidRDefault="00BD24E1" w:rsidP="00BD24E1">
      <w:pPr>
        <w:pStyle w:val="rvps2"/>
        <w:spacing w:before="0" w:beforeAutospacing="0" w:after="0" w:afterAutospacing="0"/>
        <w:rPr>
          <w:color w:val="333333"/>
          <w:sz w:val="26"/>
          <w:szCs w:val="26"/>
        </w:rPr>
      </w:pPr>
    </w:p>
    <w:p w14:paraId="27103490" w14:textId="3C1B0FD2" w:rsidR="00BD24E1" w:rsidRPr="003A3A6B" w:rsidRDefault="00BD24E1" w:rsidP="00BD24E1">
      <w:pPr>
        <w:shd w:val="clear" w:color="auto" w:fill="FFFFFF"/>
        <w:spacing w:after="0" w:line="240" w:lineRule="auto"/>
        <w:jc w:val="both"/>
        <w:rPr>
          <w:rFonts w:ascii="Times New Roman" w:eastAsia="Times New Roman" w:hAnsi="Times New Roman" w:cs="Times New Roman"/>
          <w:bCs/>
          <w:color w:val="333333"/>
          <w:sz w:val="26"/>
          <w:szCs w:val="26"/>
          <w:lang w:eastAsia="ru-RU"/>
        </w:rPr>
      </w:pPr>
      <w:r>
        <w:rPr>
          <w:rFonts w:ascii="Times New Roman" w:eastAsia="Times New Roman" w:hAnsi="Times New Roman" w:cs="Times New Roman"/>
          <w:bCs/>
          <w:color w:val="333333"/>
          <w:sz w:val="26"/>
          <w:szCs w:val="26"/>
          <w:lang w:eastAsia="ru-RU"/>
        </w:rPr>
        <w:t xml:space="preserve">Регламент </w:t>
      </w:r>
      <w:r w:rsidRPr="00CE6223">
        <w:rPr>
          <w:rFonts w:ascii="Times New Roman" w:eastAsia="Times New Roman" w:hAnsi="Times New Roman" w:cs="Times New Roman"/>
          <w:bCs/>
          <w:color w:val="333333"/>
          <w:sz w:val="26"/>
          <w:szCs w:val="26"/>
          <w:lang w:eastAsia="ru-RU"/>
        </w:rPr>
        <w:t xml:space="preserve"> Центр</w:t>
      </w:r>
      <w:r>
        <w:rPr>
          <w:rFonts w:ascii="Times New Roman" w:eastAsia="Times New Roman" w:hAnsi="Times New Roman" w:cs="Times New Roman"/>
          <w:bCs/>
          <w:color w:val="333333"/>
          <w:sz w:val="26"/>
          <w:szCs w:val="26"/>
          <w:lang w:eastAsia="ru-RU"/>
        </w:rPr>
        <w:t>у</w:t>
      </w:r>
      <w:r w:rsidRPr="00CE6223">
        <w:rPr>
          <w:rFonts w:ascii="Times New Roman" w:eastAsia="Times New Roman" w:hAnsi="Times New Roman" w:cs="Times New Roman"/>
          <w:bCs/>
          <w:color w:val="333333"/>
          <w:sz w:val="26"/>
          <w:szCs w:val="26"/>
          <w:lang w:eastAsia="ru-RU"/>
        </w:rPr>
        <w:t xml:space="preserve"> надання адміністративних послуг виконкому Сіверської міської ради розроблено </w:t>
      </w:r>
      <w:r>
        <w:rPr>
          <w:rFonts w:ascii="Times New Roman" w:eastAsia="Times New Roman" w:hAnsi="Times New Roman" w:cs="Times New Roman"/>
          <w:bCs/>
          <w:color w:val="333333"/>
          <w:sz w:val="26"/>
          <w:szCs w:val="26"/>
          <w:lang w:eastAsia="ru-RU"/>
        </w:rPr>
        <w:t xml:space="preserve">керуючим справами виконкому </w:t>
      </w:r>
    </w:p>
    <w:p w14:paraId="33BD34C8" w14:textId="77777777" w:rsidR="00BD24E1"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p>
    <w:p w14:paraId="7C9EA688" w14:textId="77777777" w:rsidR="00BD24E1" w:rsidRPr="00CE6223"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p>
    <w:p w14:paraId="6D67B35A" w14:textId="77777777" w:rsidR="00BD24E1" w:rsidRPr="00CE6223" w:rsidRDefault="00BD24E1" w:rsidP="00BD24E1">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Керуючий справами виконкому</w:t>
      </w:r>
      <w:r w:rsidRPr="00CE62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Ганна БОНДАРЕВСЬКА</w:t>
      </w:r>
    </w:p>
    <w:p w14:paraId="3E587EF4" w14:textId="77777777" w:rsidR="00BD24E1" w:rsidRPr="00CE6223" w:rsidRDefault="00BD24E1" w:rsidP="00BD24E1">
      <w:pPr>
        <w:spacing w:after="0" w:line="240" w:lineRule="auto"/>
        <w:rPr>
          <w:rFonts w:ascii="Times New Roman" w:eastAsia="Times New Roman" w:hAnsi="Times New Roman" w:cs="Times New Roman"/>
          <w:sz w:val="26"/>
          <w:szCs w:val="26"/>
          <w:lang w:eastAsia="ru-RU"/>
        </w:rPr>
      </w:pPr>
    </w:p>
    <w:p w14:paraId="5E4378B4" w14:textId="77777777" w:rsidR="00DA7584" w:rsidRDefault="00DA7584" w:rsidP="00BD24E1">
      <w:pPr>
        <w:spacing w:after="0" w:line="240" w:lineRule="auto"/>
        <w:jc w:val="both"/>
        <w:rPr>
          <w:rFonts w:ascii="Times New Roman" w:hAnsi="Times New Roman" w:cs="Times New Roman"/>
          <w:sz w:val="28"/>
          <w:szCs w:val="28"/>
        </w:rPr>
      </w:pPr>
    </w:p>
    <w:p w14:paraId="67F493D3" w14:textId="2CD80136" w:rsidR="003A3A6B" w:rsidRDefault="003A3A6B" w:rsidP="00BD24E1">
      <w:pPr>
        <w:spacing w:after="0" w:line="240" w:lineRule="auto"/>
        <w:jc w:val="both"/>
        <w:rPr>
          <w:rFonts w:ascii="Times New Roman" w:hAnsi="Times New Roman" w:cs="Times New Roman"/>
          <w:sz w:val="28"/>
          <w:szCs w:val="28"/>
        </w:rPr>
      </w:pPr>
    </w:p>
    <w:p w14:paraId="7BE96139"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4CD7551F">
          <v:shape id="_x0000_i1031" type="#_x0000_t75" style="width:34pt;height:43.5pt" o:ole="" filled="t">
            <v:fill color2="black"/>
            <v:imagedata r:id="rId6" o:title=""/>
          </v:shape>
          <o:OLEObject Type="Embed" ProgID="Word.Picture.8" ShapeID="_x0000_i1031" DrawAspect="Content" ObjectID="_1697352156" r:id="rId25"/>
        </w:object>
      </w:r>
    </w:p>
    <w:p w14:paraId="4343B52D"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178A67B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33B9FF05"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0179425B"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23F340E0"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460CA479"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42882250" w14:textId="77777777" w:rsidTr="00F67289">
        <w:trPr>
          <w:jc w:val="center"/>
        </w:trPr>
        <w:tc>
          <w:tcPr>
            <w:tcW w:w="3095" w:type="dxa"/>
            <w:hideMark/>
          </w:tcPr>
          <w:p w14:paraId="6E0E85CA" w14:textId="2777E9E2"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E2F9802" w14:textId="419EA7D7"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42E767DB" w14:textId="50B7B157"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№8/18 - 327</w:t>
            </w:r>
          </w:p>
        </w:tc>
      </w:tr>
    </w:tbl>
    <w:p w14:paraId="2DCDD7AA" w14:textId="77777777" w:rsidR="002E7AC5" w:rsidRDefault="002E7AC5" w:rsidP="003A3A6B">
      <w:pPr>
        <w:spacing w:before="120" w:after="0" w:line="288" w:lineRule="auto"/>
        <w:jc w:val="both"/>
        <w:rPr>
          <w:rFonts w:ascii="Times New Roman" w:eastAsia="Times New Roman" w:hAnsi="Times New Roman" w:cs="Times New Roman"/>
          <w:sz w:val="28"/>
          <w:szCs w:val="28"/>
          <w:lang w:eastAsia="ru-RU"/>
        </w:rPr>
      </w:pPr>
    </w:p>
    <w:p w14:paraId="038B2E14" w14:textId="77777777" w:rsidR="00DA7584" w:rsidRPr="00DA7584" w:rsidRDefault="00DA7584" w:rsidP="00DA7584">
      <w:pPr>
        <w:suppressAutoHyphens/>
        <w:spacing w:before="0" w:after="0" w:line="240" w:lineRule="auto"/>
        <w:ind w:right="5102"/>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Про внесення змін до рішення міської ради від 26.03.2021 № 8/9-123                         «Про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0D736F0A" w14:textId="77777777" w:rsidR="00DA7584" w:rsidRPr="00DA7584" w:rsidRDefault="00DA7584" w:rsidP="00DA7584">
      <w:pPr>
        <w:suppressAutoHyphens/>
        <w:spacing w:before="0" w:after="0" w:line="240" w:lineRule="auto"/>
        <w:ind w:firstLine="720"/>
        <w:jc w:val="both"/>
        <w:rPr>
          <w:rFonts w:ascii="Times New Roman" w:eastAsia="Times New Roman" w:hAnsi="Times New Roman" w:cs="Times New Roman"/>
          <w:sz w:val="26"/>
          <w:szCs w:val="26"/>
          <w:lang w:eastAsia="ar-SA"/>
        </w:rPr>
      </w:pPr>
    </w:p>
    <w:p w14:paraId="207787D6" w14:textId="77777777" w:rsidR="00DA7584" w:rsidRPr="00DA7584" w:rsidRDefault="00DA7584" w:rsidP="00DA7584">
      <w:pPr>
        <w:suppressAutoHyphens/>
        <w:spacing w:before="0" w:after="0" w:line="240" w:lineRule="auto"/>
        <w:ind w:firstLine="708"/>
        <w:contextualSpacing/>
        <w:jc w:val="both"/>
        <w:rPr>
          <w:rFonts w:ascii="Times New Roman" w:eastAsia="Calibri" w:hAnsi="Times New Roman" w:cs="Times New Roman"/>
          <w:sz w:val="26"/>
          <w:szCs w:val="26"/>
        </w:rPr>
      </w:pPr>
      <w:r w:rsidRPr="00DA7584">
        <w:rPr>
          <w:rFonts w:ascii="Times New Roman" w:eastAsia="Times New Roman" w:hAnsi="Times New Roman" w:cs="Times New Roman"/>
          <w:sz w:val="26"/>
          <w:szCs w:val="26"/>
          <w:lang w:eastAsia="ar-SA"/>
        </w:rPr>
        <w:t xml:space="preserve">На виконання узгодженого рішення про </w:t>
      </w:r>
      <w:r w:rsidRPr="00DA7584">
        <w:rPr>
          <w:rFonts w:ascii="Times New Roman" w:eastAsia="Calibri" w:hAnsi="Times New Roman" w:cs="Times New Roman"/>
          <w:sz w:val="26"/>
          <w:szCs w:val="26"/>
        </w:rPr>
        <w:t>організація співробітництва у сфері надання адміністративних послуг, що надаються територіальними органами з надання сервісних послуг Міністерства внутрішніх справ від 21.09.2021, враховуючи службову записку начальнику відділу надання адміністративних послуг виконкому міської ради Сябро О.М., відповідно до  р</w:t>
      </w:r>
      <w:r w:rsidRPr="00DA7584">
        <w:rPr>
          <w:rFonts w:ascii="Times New Roman" w:eastAsia="Times New Roman" w:hAnsi="Times New Roman" w:cs="Times New Roman"/>
          <w:sz w:val="26"/>
          <w:szCs w:val="26"/>
          <w:lang w:eastAsia="ar-SA"/>
        </w:rPr>
        <w:t>озпорядження Кабінету Міністрів України від 16.05.2014 року № 523-р «Деякі питання надання адміністративних послуг органів виконавчої влади через центр надання адміністративних послуг», Законів України «Про адміністративні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керуючись статтею 26 Закону  України «Про місцеве самоврядування в Україні», міська рада</w:t>
      </w:r>
    </w:p>
    <w:p w14:paraId="24A2CEDF" w14:textId="77777777" w:rsidR="00DA7584" w:rsidRPr="00DA7584" w:rsidRDefault="00DA7584" w:rsidP="00DA7584">
      <w:pPr>
        <w:suppressAutoHyphens/>
        <w:spacing w:before="0" w:after="0" w:line="240" w:lineRule="auto"/>
        <w:contextualSpacing/>
        <w:jc w:val="both"/>
        <w:rPr>
          <w:rFonts w:ascii="Times New Roman" w:eastAsia="Times New Roman" w:hAnsi="Times New Roman" w:cs="Times New Roman"/>
          <w:sz w:val="26"/>
          <w:szCs w:val="26"/>
          <w:lang w:eastAsia="ar-SA"/>
        </w:rPr>
      </w:pPr>
    </w:p>
    <w:p w14:paraId="14E70859" w14:textId="77777777" w:rsidR="00DA7584" w:rsidRPr="00DA7584" w:rsidRDefault="00DA7584" w:rsidP="00DA7584">
      <w:pPr>
        <w:suppressAutoHyphens/>
        <w:spacing w:before="0" w:after="0" w:line="240" w:lineRule="auto"/>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ВИРІШИЛА:</w:t>
      </w:r>
    </w:p>
    <w:p w14:paraId="7E37EECF" w14:textId="77777777" w:rsidR="00DA7584" w:rsidRPr="00DA7584" w:rsidRDefault="00DA7584" w:rsidP="00DA7584">
      <w:pPr>
        <w:suppressAutoHyphens/>
        <w:spacing w:before="0" w:after="0" w:line="240" w:lineRule="auto"/>
        <w:ind w:firstLine="709"/>
        <w:rPr>
          <w:rFonts w:ascii="Times New Roman" w:eastAsia="Times New Roman" w:hAnsi="Times New Roman" w:cs="Times New Roman"/>
          <w:sz w:val="26"/>
          <w:szCs w:val="26"/>
          <w:lang w:eastAsia="ar-SA"/>
        </w:rPr>
      </w:pPr>
    </w:p>
    <w:p w14:paraId="42D1690B"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xml:space="preserve"> </w:t>
      </w:r>
      <w:proofErr w:type="spellStart"/>
      <w:r w:rsidRPr="00DA7584">
        <w:rPr>
          <w:rFonts w:ascii="Times New Roman" w:eastAsia="Times New Roman" w:hAnsi="Times New Roman" w:cs="Times New Roman"/>
          <w:sz w:val="26"/>
          <w:szCs w:val="26"/>
          <w:lang w:eastAsia="ar-SA"/>
        </w:rPr>
        <w:t>Внести</w:t>
      </w:r>
      <w:proofErr w:type="spellEnd"/>
      <w:r w:rsidRPr="00DA7584">
        <w:rPr>
          <w:rFonts w:ascii="Times New Roman" w:eastAsia="Times New Roman" w:hAnsi="Times New Roman" w:cs="Times New Roman"/>
          <w:sz w:val="26"/>
          <w:szCs w:val="26"/>
          <w:lang w:eastAsia="ar-SA"/>
        </w:rPr>
        <w:t xml:space="preserve"> до рішення міської ради від 26.03.2021 № 8/9-123 «Про затвердження Переліку адміністративних послуг, які надаються через відділ надання адміністративних послуг виконкому Сіверської міської ради» наступні зміни:</w:t>
      </w:r>
    </w:p>
    <w:p w14:paraId="76B7AFEC"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виключити з Переліку адміністративних послуг які надаються через відділ надання адміністративних послуг виконкому Сіверської міської ради» наступні послуги:</w:t>
      </w:r>
    </w:p>
    <w:tbl>
      <w:tblPr>
        <w:tblStyle w:val="a6"/>
        <w:tblW w:w="9924" w:type="dxa"/>
        <w:jc w:val="center"/>
        <w:tblLook w:val="04A0" w:firstRow="1" w:lastRow="0" w:firstColumn="1" w:lastColumn="0" w:noHBand="0" w:noVBand="1"/>
      </w:tblPr>
      <w:tblGrid>
        <w:gridCol w:w="567"/>
        <w:gridCol w:w="993"/>
        <w:gridCol w:w="8364"/>
      </w:tblGrid>
      <w:tr w:rsidR="00DA7584" w:rsidRPr="00DA7584" w14:paraId="36E031AC" w14:textId="77777777" w:rsidTr="00326847">
        <w:trPr>
          <w:jc w:val="center"/>
        </w:trPr>
        <w:tc>
          <w:tcPr>
            <w:tcW w:w="567" w:type="dxa"/>
          </w:tcPr>
          <w:p w14:paraId="7FE4E445" w14:textId="77777777" w:rsidR="00DA7584" w:rsidRPr="00DA7584" w:rsidRDefault="00DA7584" w:rsidP="00DA7584">
            <w:pPr>
              <w:spacing w:before="0" w:after="0" w:line="256" w:lineRule="auto"/>
              <w:rPr>
                <w:rFonts w:eastAsia="Times New Roman"/>
                <w:bCs/>
                <w:szCs w:val="26"/>
                <w:lang w:eastAsia="ru-RU"/>
              </w:rPr>
            </w:pPr>
            <w:r w:rsidRPr="00DA7584">
              <w:rPr>
                <w:rFonts w:eastAsia="Times New Roman"/>
                <w:color w:val="000000"/>
                <w:szCs w:val="26"/>
                <w:lang w:eastAsia="ru-RU"/>
              </w:rPr>
              <w:t>165</w:t>
            </w:r>
          </w:p>
        </w:tc>
        <w:tc>
          <w:tcPr>
            <w:tcW w:w="993" w:type="dxa"/>
            <w:shd w:val="clear" w:color="000000" w:fill="FFFFFF"/>
          </w:tcPr>
          <w:p w14:paraId="0B162EDE" w14:textId="77777777" w:rsidR="00DA7584" w:rsidRPr="00DA7584" w:rsidRDefault="00DA7584" w:rsidP="00DA7584">
            <w:pPr>
              <w:spacing w:before="0" w:after="0" w:line="256" w:lineRule="auto"/>
              <w:ind w:left="-57" w:right="-57"/>
              <w:jc w:val="center"/>
              <w:rPr>
                <w:rFonts w:eastAsia="Times New Roman"/>
                <w:bCs/>
                <w:szCs w:val="26"/>
                <w:lang w:eastAsia="ru-RU"/>
              </w:rPr>
            </w:pPr>
            <w:r w:rsidRPr="00DA7584">
              <w:rPr>
                <w:rFonts w:eastAsia="Times New Roman"/>
                <w:bCs/>
                <w:szCs w:val="26"/>
                <w:lang w:eastAsia="ru-RU"/>
              </w:rPr>
              <w:t>12-3/05</w:t>
            </w:r>
          </w:p>
        </w:tc>
        <w:tc>
          <w:tcPr>
            <w:tcW w:w="8364" w:type="dxa"/>
            <w:shd w:val="clear" w:color="auto" w:fill="auto"/>
            <w:vAlign w:val="center"/>
          </w:tcPr>
          <w:p w14:paraId="6D10C19A" w14:textId="77777777" w:rsidR="00DA7584" w:rsidRPr="00DA7584" w:rsidRDefault="00DA7584" w:rsidP="00DA7584">
            <w:pPr>
              <w:spacing w:before="0" w:after="0" w:line="256" w:lineRule="auto"/>
              <w:rPr>
                <w:rFonts w:eastAsia="Times New Roman"/>
                <w:szCs w:val="26"/>
                <w:lang w:eastAsia="uk-UA"/>
              </w:rPr>
            </w:pPr>
            <w:r w:rsidRPr="00DA7584">
              <w:rPr>
                <w:rFonts w:eastAsia="Times New Roman"/>
                <w:szCs w:val="26"/>
                <w:lang w:eastAsia="uk-UA"/>
              </w:rPr>
              <w:t>Видача довідки про склад сім’ї або зареєстрованих у житловому приміщенні/будинку осіб</w:t>
            </w:r>
          </w:p>
        </w:tc>
      </w:tr>
      <w:tr w:rsidR="00DA7584" w:rsidRPr="00DA7584" w14:paraId="1DE13CB6" w14:textId="77777777" w:rsidTr="00326847">
        <w:trPr>
          <w:jc w:val="center"/>
        </w:trPr>
        <w:tc>
          <w:tcPr>
            <w:tcW w:w="567" w:type="dxa"/>
            <w:vAlign w:val="bottom"/>
          </w:tcPr>
          <w:p w14:paraId="51DE6FB8" w14:textId="77777777" w:rsidR="00DA7584" w:rsidRPr="00DA7584" w:rsidRDefault="00DA7584" w:rsidP="00DA7584">
            <w:pPr>
              <w:spacing w:before="0" w:after="0" w:line="256" w:lineRule="auto"/>
              <w:jc w:val="center"/>
              <w:rPr>
                <w:rFonts w:eastAsia="Times New Roman"/>
                <w:bCs/>
                <w:szCs w:val="26"/>
                <w:lang w:eastAsia="ru-RU"/>
              </w:rPr>
            </w:pPr>
            <w:r w:rsidRPr="00DA7584">
              <w:rPr>
                <w:rFonts w:eastAsia="Times New Roman"/>
                <w:color w:val="000000"/>
                <w:szCs w:val="26"/>
                <w:lang w:eastAsia="ru-RU"/>
              </w:rPr>
              <w:t>166</w:t>
            </w:r>
          </w:p>
        </w:tc>
        <w:tc>
          <w:tcPr>
            <w:tcW w:w="993" w:type="dxa"/>
            <w:shd w:val="clear" w:color="000000" w:fill="FFFFFF"/>
            <w:vAlign w:val="center"/>
          </w:tcPr>
          <w:p w14:paraId="5D70D6AF" w14:textId="77777777" w:rsidR="00DA7584" w:rsidRPr="00DA7584" w:rsidRDefault="00DA7584" w:rsidP="00DA7584">
            <w:pPr>
              <w:spacing w:before="0" w:after="0" w:line="256" w:lineRule="auto"/>
              <w:ind w:left="-57" w:right="-57"/>
              <w:jc w:val="center"/>
              <w:rPr>
                <w:rFonts w:eastAsia="Times New Roman"/>
                <w:bCs/>
                <w:szCs w:val="26"/>
                <w:lang w:eastAsia="ru-RU"/>
              </w:rPr>
            </w:pPr>
            <w:r w:rsidRPr="00DA7584">
              <w:rPr>
                <w:rFonts w:eastAsia="Times New Roman"/>
                <w:bCs/>
                <w:szCs w:val="26"/>
                <w:lang w:eastAsia="ru-RU"/>
              </w:rPr>
              <w:t>12-3/06</w:t>
            </w:r>
          </w:p>
        </w:tc>
        <w:tc>
          <w:tcPr>
            <w:tcW w:w="8364" w:type="dxa"/>
            <w:shd w:val="clear" w:color="auto" w:fill="auto"/>
            <w:vAlign w:val="center"/>
          </w:tcPr>
          <w:p w14:paraId="4CE8E68B" w14:textId="77777777" w:rsidR="00DA7584" w:rsidRPr="00DA7584" w:rsidRDefault="00DA7584" w:rsidP="00DA7584">
            <w:pPr>
              <w:spacing w:before="0" w:after="0" w:line="256" w:lineRule="auto"/>
              <w:rPr>
                <w:rFonts w:eastAsia="Times New Roman"/>
                <w:szCs w:val="26"/>
                <w:lang w:eastAsia="uk-UA"/>
              </w:rPr>
            </w:pPr>
            <w:r w:rsidRPr="00DA7584">
              <w:rPr>
                <w:rFonts w:eastAsia="Times New Roman"/>
                <w:szCs w:val="26"/>
                <w:lang w:eastAsia="uk-UA"/>
              </w:rPr>
              <w:t xml:space="preserve">Надання довідки про осіб зареєстрованих за відповідною </w:t>
            </w:r>
            <w:proofErr w:type="spellStart"/>
            <w:r w:rsidRPr="00DA7584">
              <w:rPr>
                <w:rFonts w:eastAsia="Times New Roman"/>
                <w:szCs w:val="26"/>
                <w:lang w:eastAsia="uk-UA"/>
              </w:rPr>
              <w:t>адресою</w:t>
            </w:r>
            <w:proofErr w:type="spellEnd"/>
          </w:p>
        </w:tc>
      </w:tr>
      <w:tr w:rsidR="00DA7584" w:rsidRPr="00DA7584" w14:paraId="0B615FD5" w14:textId="77777777" w:rsidTr="00326847">
        <w:trPr>
          <w:jc w:val="center"/>
        </w:trPr>
        <w:tc>
          <w:tcPr>
            <w:tcW w:w="567" w:type="dxa"/>
            <w:vAlign w:val="bottom"/>
          </w:tcPr>
          <w:p w14:paraId="64E2E044" w14:textId="77777777" w:rsidR="00DA7584" w:rsidRPr="00DA7584" w:rsidRDefault="00DA7584" w:rsidP="00DA7584">
            <w:pPr>
              <w:spacing w:before="0" w:after="0" w:line="256" w:lineRule="auto"/>
              <w:jc w:val="center"/>
              <w:rPr>
                <w:rFonts w:eastAsia="Times New Roman"/>
                <w:bCs/>
                <w:szCs w:val="26"/>
                <w:lang w:eastAsia="ru-RU"/>
              </w:rPr>
            </w:pPr>
            <w:r w:rsidRPr="00DA7584">
              <w:rPr>
                <w:rFonts w:eastAsia="Times New Roman"/>
                <w:color w:val="000000"/>
                <w:szCs w:val="26"/>
                <w:lang w:eastAsia="ru-RU"/>
              </w:rPr>
              <w:t>177</w:t>
            </w:r>
          </w:p>
        </w:tc>
        <w:tc>
          <w:tcPr>
            <w:tcW w:w="993" w:type="dxa"/>
            <w:shd w:val="clear" w:color="000000" w:fill="FFFFFF"/>
            <w:vAlign w:val="center"/>
          </w:tcPr>
          <w:p w14:paraId="6EC27BD9" w14:textId="77777777" w:rsidR="00DA7584" w:rsidRPr="00DA7584" w:rsidRDefault="00DA7584" w:rsidP="00DA7584">
            <w:pPr>
              <w:spacing w:before="0" w:after="0" w:line="256" w:lineRule="auto"/>
              <w:ind w:left="-57" w:right="-57"/>
              <w:jc w:val="center"/>
              <w:rPr>
                <w:rFonts w:eastAsia="Times New Roman"/>
                <w:bCs/>
                <w:szCs w:val="26"/>
                <w:lang w:eastAsia="ru-RU"/>
              </w:rPr>
            </w:pPr>
            <w:r w:rsidRPr="00DA7584">
              <w:rPr>
                <w:rFonts w:eastAsia="Times New Roman"/>
                <w:bCs/>
                <w:szCs w:val="26"/>
                <w:lang w:eastAsia="ru-RU"/>
              </w:rPr>
              <w:t>12-3/17</w:t>
            </w:r>
          </w:p>
        </w:tc>
        <w:tc>
          <w:tcPr>
            <w:tcW w:w="8364" w:type="dxa"/>
            <w:shd w:val="clear" w:color="auto" w:fill="auto"/>
            <w:vAlign w:val="center"/>
          </w:tcPr>
          <w:p w14:paraId="36162A4B" w14:textId="77777777" w:rsidR="00DA7584" w:rsidRPr="00DA7584" w:rsidRDefault="00DA7584" w:rsidP="00DA7584">
            <w:pPr>
              <w:spacing w:before="0" w:after="0" w:line="256" w:lineRule="auto"/>
              <w:rPr>
                <w:rFonts w:eastAsia="Times New Roman"/>
                <w:szCs w:val="26"/>
                <w:lang w:eastAsia="uk-UA"/>
              </w:rPr>
            </w:pPr>
            <w:r w:rsidRPr="00DA7584">
              <w:rPr>
                <w:rFonts w:eastAsia="Times New Roman"/>
                <w:szCs w:val="26"/>
                <w:lang w:eastAsia="uk-UA"/>
              </w:rPr>
              <w:t>Довідка про пічне опалення</w:t>
            </w:r>
          </w:p>
        </w:tc>
      </w:tr>
    </w:tbl>
    <w:p w14:paraId="31A62707"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розділ 07 «Послуги з оформлення водійських прав»  Переліку адміністративних послуг які надаються через відділ надання адміністративних послуг виконкому Сіверської міської ради» викласти в новій редакції  (додаток 1).</w:t>
      </w:r>
    </w:p>
    <w:p w14:paraId="4E33F74E"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xml:space="preserve">- розділ 08 </w:t>
      </w:r>
      <w:r w:rsidRPr="00DA7584">
        <w:rPr>
          <w:rFonts w:ascii="Times New Roman" w:eastAsia="Times New Roman" w:hAnsi="Times New Roman" w:cs="Times New Roman"/>
          <w:sz w:val="28"/>
          <w:szCs w:val="28"/>
          <w:lang w:eastAsia="ar-SA"/>
        </w:rPr>
        <w:t>«</w:t>
      </w:r>
      <w:r w:rsidRPr="00DA7584">
        <w:rPr>
          <w:rFonts w:ascii="Times New Roman" w:eastAsia="Times New Roman" w:hAnsi="Times New Roman" w:cs="Times New Roman"/>
          <w:sz w:val="28"/>
          <w:szCs w:val="28"/>
          <w:lang w:eastAsia="ru-RU"/>
        </w:rPr>
        <w:t>Послуги з державної реєстрації актів цивільного стану громадян»</w:t>
      </w:r>
      <w:r w:rsidRPr="00DA7584">
        <w:rPr>
          <w:rFonts w:ascii="Times New Roman" w:eastAsia="Times New Roman" w:hAnsi="Times New Roman" w:cs="Times New Roman"/>
          <w:sz w:val="28"/>
          <w:szCs w:val="28"/>
          <w:lang w:val="ru-RU" w:eastAsia="ru-RU"/>
        </w:rPr>
        <w:t xml:space="preserve"> </w:t>
      </w:r>
      <w:r w:rsidRPr="00DA7584">
        <w:rPr>
          <w:rFonts w:ascii="Times New Roman" w:eastAsia="Times New Roman" w:hAnsi="Times New Roman" w:cs="Times New Roman"/>
          <w:sz w:val="26"/>
          <w:szCs w:val="26"/>
          <w:lang w:eastAsia="ar-SA"/>
        </w:rPr>
        <w:t>викласти в новій редакції  (дода</w:t>
      </w:r>
      <w:r w:rsidRPr="00DA7584">
        <w:rPr>
          <w:rFonts w:ascii="Times New Roman" w:eastAsia="Times New Roman" w:hAnsi="Times New Roman" w:cs="Times New Roman"/>
          <w:sz w:val="26"/>
          <w:szCs w:val="26"/>
          <w:lang w:val="ru-RU" w:eastAsia="ar-SA"/>
        </w:rPr>
        <w:t>ток 2</w:t>
      </w:r>
      <w:r w:rsidRPr="00DA7584">
        <w:rPr>
          <w:rFonts w:ascii="Times New Roman" w:eastAsia="Times New Roman" w:hAnsi="Times New Roman" w:cs="Times New Roman"/>
          <w:sz w:val="26"/>
          <w:szCs w:val="26"/>
          <w:lang w:eastAsia="ar-SA"/>
        </w:rPr>
        <w:t>).</w:t>
      </w:r>
    </w:p>
    <w:p w14:paraId="3AA35B48"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8"/>
          <w:szCs w:val="28"/>
          <w:lang w:eastAsia="ar-SA"/>
        </w:rPr>
      </w:pPr>
      <w:r w:rsidRPr="00DA7584">
        <w:rPr>
          <w:rFonts w:ascii="Times New Roman" w:eastAsia="Times New Roman" w:hAnsi="Times New Roman" w:cs="Times New Roman"/>
          <w:sz w:val="28"/>
          <w:szCs w:val="28"/>
          <w:lang w:eastAsia="ru-RU"/>
        </w:rPr>
        <w:t xml:space="preserve"> </w:t>
      </w:r>
      <w:r w:rsidRPr="00DA7584">
        <w:rPr>
          <w:rFonts w:ascii="Times New Roman" w:eastAsia="Times New Roman" w:hAnsi="Times New Roman" w:cs="Times New Roman"/>
          <w:sz w:val="28"/>
          <w:szCs w:val="28"/>
          <w:vertAlign w:val="superscript"/>
          <w:lang w:eastAsia="ru-RU"/>
        </w:rPr>
        <w:t xml:space="preserve"> </w:t>
      </w:r>
    </w:p>
    <w:p w14:paraId="7ACF1BF3"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Міський голова                                                                              Андрій ЧЕРНЯЄВ</w:t>
      </w:r>
    </w:p>
    <w:p w14:paraId="7670294B"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sectPr w:rsidR="00DA7584" w:rsidRPr="00DA7584" w:rsidSect="002E7AC5">
          <w:pgSz w:w="11906" w:h="16838"/>
          <w:pgMar w:top="851" w:right="567" w:bottom="851" w:left="1701" w:header="709" w:footer="709" w:gutter="0"/>
          <w:cols w:space="720"/>
          <w:docGrid w:linePitch="299"/>
        </w:sectPr>
      </w:pPr>
      <w:r w:rsidRPr="00DA7584">
        <w:rPr>
          <w:rFonts w:ascii="Times New Roman" w:eastAsia="Times New Roman" w:hAnsi="Times New Roman" w:cs="Times New Roman"/>
          <w:sz w:val="26"/>
          <w:szCs w:val="26"/>
          <w:lang w:eastAsia="ar-SA"/>
        </w:rPr>
        <w:lastRenderedPageBreak/>
        <w:br w:type="page"/>
      </w:r>
    </w:p>
    <w:p w14:paraId="47ED115D"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b/>
          <w:sz w:val="24"/>
          <w:szCs w:val="24"/>
          <w:lang w:eastAsia="ru-RU"/>
        </w:rPr>
        <w:lastRenderedPageBreak/>
        <w:t xml:space="preserve">        </w:t>
      </w:r>
      <w:r w:rsidRPr="00DA7584">
        <w:rPr>
          <w:rFonts w:ascii="Times New Roman" w:eastAsia="Times New Roman" w:hAnsi="Times New Roman" w:cs="Times New Roman"/>
          <w:sz w:val="28"/>
          <w:szCs w:val="24"/>
          <w:lang w:eastAsia="ru-RU"/>
        </w:rPr>
        <w:t>Додаток</w:t>
      </w:r>
      <w:r w:rsidRPr="00DA7584">
        <w:rPr>
          <w:rFonts w:ascii="Times New Roman" w:eastAsia="Times New Roman" w:hAnsi="Times New Roman" w:cs="Times New Roman"/>
          <w:sz w:val="28"/>
          <w:szCs w:val="24"/>
          <w:lang w:val="ru-RU" w:eastAsia="ru-RU"/>
        </w:rPr>
        <w:t xml:space="preserve"> 1</w:t>
      </w:r>
      <w:r w:rsidRPr="00DA7584">
        <w:rPr>
          <w:rFonts w:ascii="Times New Roman" w:eastAsia="Times New Roman" w:hAnsi="Times New Roman" w:cs="Times New Roman"/>
          <w:sz w:val="28"/>
          <w:szCs w:val="24"/>
          <w:lang w:eastAsia="ru-RU"/>
        </w:rPr>
        <w:t xml:space="preserve"> до рішення </w:t>
      </w:r>
    </w:p>
    <w:p w14:paraId="6CC00502"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sz w:val="28"/>
          <w:szCs w:val="24"/>
          <w:lang w:eastAsia="ru-RU"/>
        </w:rPr>
        <w:t xml:space="preserve">       міської ради </w:t>
      </w:r>
    </w:p>
    <w:p w14:paraId="1D8D10F8" w14:textId="5D12DC4B" w:rsidR="00DA7584" w:rsidRPr="00DA7584" w:rsidRDefault="00B51B49" w:rsidP="00DA7584">
      <w:pPr>
        <w:spacing w:before="0" w:after="0" w:line="240" w:lineRule="auto"/>
        <w:ind w:left="1077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21.10.2021</w:t>
      </w:r>
      <w:r w:rsidR="00DA7584" w:rsidRPr="00DA7584">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8/18-327</w:t>
      </w:r>
    </w:p>
    <w:p w14:paraId="47D0BBA8"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p w14:paraId="2DBBF366"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p w14:paraId="1E7561F4"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Перелік адміністративних послуг,</w:t>
      </w:r>
    </w:p>
    <w:p w14:paraId="183B9593"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 xml:space="preserve">Що надаються через Центр надання адміністративних послуг </w:t>
      </w:r>
    </w:p>
    <w:p w14:paraId="40E5EA44"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виконавчого комітету Сіверської міської ради</w:t>
      </w:r>
    </w:p>
    <w:p w14:paraId="4F58FF94"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tbl>
      <w:tblPr>
        <w:tblStyle w:val="a6"/>
        <w:tblW w:w="15877" w:type="dxa"/>
        <w:tblInd w:w="-431" w:type="dxa"/>
        <w:tblLook w:val="04A0" w:firstRow="1" w:lastRow="0" w:firstColumn="1" w:lastColumn="0" w:noHBand="0" w:noVBand="1"/>
      </w:tblPr>
      <w:tblGrid>
        <w:gridCol w:w="551"/>
        <w:gridCol w:w="1012"/>
        <w:gridCol w:w="14314"/>
      </w:tblGrid>
      <w:tr w:rsidR="00DA7584" w:rsidRPr="00DA7584" w14:paraId="2041EE6B" w14:textId="77777777" w:rsidTr="00326847">
        <w:tc>
          <w:tcPr>
            <w:tcW w:w="551" w:type="dxa"/>
          </w:tcPr>
          <w:p w14:paraId="2451B88B"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з/п</w:t>
            </w:r>
          </w:p>
        </w:tc>
        <w:tc>
          <w:tcPr>
            <w:tcW w:w="1012" w:type="dxa"/>
          </w:tcPr>
          <w:p w14:paraId="6E2175EC"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Код</w:t>
            </w:r>
          </w:p>
        </w:tc>
        <w:tc>
          <w:tcPr>
            <w:tcW w:w="14314" w:type="dxa"/>
          </w:tcPr>
          <w:p w14:paraId="14B5DF3D"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Найменування адміністративної послуги</w:t>
            </w:r>
          </w:p>
        </w:tc>
      </w:tr>
      <w:tr w:rsidR="00DA7584" w:rsidRPr="00DA7584" w14:paraId="4F2DC0FD" w14:textId="77777777" w:rsidTr="00326847">
        <w:tc>
          <w:tcPr>
            <w:tcW w:w="15877" w:type="dxa"/>
            <w:gridSpan w:val="3"/>
          </w:tcPr>
          <w:p w14:paraId="1C644EBF"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xml:space="preserve">07 ПОСЛУГИ З ОФОРМЛЕННЯ ВОДІЙСЬКИХ ПРАВ </w:t>
            </w:r>
            <w:r w:rsidRPr="00DA7584">
              <w:rPr>
                <w:rFonts w:eastAsia="Times New Roman"/>
                <w:b/>
                <w:vertAlign w:val="superscript"/>
                <w:lang w:eastAsia="ru-RU"/>
              </w:rPr>
              <w:t>4</w:t>
            </w:r>
          </w:p>
        </w:tc>
      </w:tr>
      <w:tr w:rsidR="00DA7584" w:rsidRPr="00DA7584" w14:paraId="3BFAFAF1" w14:textId="77777777" w:rsidTr="00326847">
        <w:tc>
          <w:tcPr>
            <w:tcW w:w="551" w:type="dxa"/>
          </w:tcPr>
          <w:p w14:paraId="29518E51"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1</w:t>
            </w:r>
          </w:p>
        </w:tc>
        <w:tc>
          <w:tcPr>
            <w:tcW w:w="1012" w:type="dxa"/>
          </w:tcPr>
          <w:p w14:paraId="38CD7C30"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07-01</w:t>
            </w:r>
          </w:p>
        </w:tc>
        <w:tc>
          <w:tcPr>
            <w:tcW w:w="14314" w:type="dxa"/>
          </w:tcPr>
          <w:p w14:paraId="3E221135" w14:textId="77777777" w:rsidR="00DA7584" w:rsidRPr="00DA7584" w:rsidRDefault="00DA7584" w:rsidP="00DA7584">
            <w:pPr>
              <w:spacing w:before="0" w:after="0" w:line="240" w:lineRule="auto"/>
              <w:rPr>
                <w:rFonts w:eastAsia="Times New Roman"/>
                <w:sz w:val="24"/>
                <w:szCs w:val="28"/>
                <w:lang w:eastAsia="uk-UA"/>
              </w:rPr>
            </w:pPr>
            <w:r w:rsidRPr="00DA7584">
              <w:rPr>
                <w:rFonts w:eastAsia="Times New Roman"/>
                <w:sz w:val="24"/>
                <w:szCs w:val="28"/>
              </w:rPr>
              <w:t>Обмін або видача у зв’язку із втратою (викраденням) посвідчення водія на право керування транспортними засобами.</w:t>
            </w:r>
          </w:p>
        </w:tc>
      </w:tr>
      <w:tr w:rsidR="00DA7584" w:rsidRPr="00DA7584" w14:paraId="5CEA7A50" w14:textId="77777777" w:rsidTr="00326847">
        <w:tc>
          <w:tcPr>
            <w:tcW w:w="551" w:type="dxa"/>
          </w:tcPr>
          <w:p w14:paraId="2679BD7A"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2</w:t>
            </w:r>
          </w:p>
        </w:tc>
        <w:tc>
          <w:tcPr>
            <w:tcW w:w="1012" w:type="dxa"/>
          </w:tcPr>
          <w:p w14:paraId="2766C791"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07-02</w:t>
            </w:r>
          </w:p>
        </w:tc>
        <w:tc>
          <w:tcPr>
            <w:tcW w:w="14314" w:type="dxa"/>
          </w:tcPr>
          <w:p w14:paraId="2D02BBC7" w14:textId="77777777" w:rsidR="00DA7584" w:rsidRPr="00DA7584" w:rsidRDefault="00DA7584" w:rsidP="00DA7584">
            <w:pPr>
              <w:spacing w:before="0" w:after="0" w:line="240" w:lineRule="auto"/>
              <w:rPr>
                <w:rFonts w:eastAsia="Times New Roman"/>
                <w:sz w:val="24"/>
                <w:szCs w:val="28"/>
                <w:lang w:eastAsia="uk-UA"/>
              </w:rPr>
            </w:pPr>
            <w:r w:rsidRPr="00DA7584">
              <w:rPr>
                <w:rFonts w:eastAsia="Times New Roman"/>
                <w:sz w:val="24"/>
                <w:szCs w:val="28"/>
              </w:rPr>
              <w:t xml:space="preserve">Перереєстрація колісних транспортних засобів, переобладнаних  для  роботи  на  газових паливах, з </w:t>
            </w:r>
            <w:proofErr w:type="spellStart"/>
            <w:r w:rsidRPr="00DA7584">
              <w:rPr>
                <w:rFonts w:eastAsia="Times New Roman"/>
                <w:sz w:val="24"/>
                <w:szCs w:val="28"/>
              </w:rPr>
              <w:t>видачею</w:t>
            </w:r>
            <w:proofErr w:type="spellEnd"/>
            <w:r w:rsidRPr="00DA7584">
              <w:rPr>
                <w:rFonts w:eastAsia="Times New Roman"/>
                <w:sz w:val="24"/>
                <w:szCs w:val="28"/>
              </w:rPr>
              <w:t xml:space="preserve"> свідоцтва про реєстрацію без заміни номерного знаку.</w:t>
            </w:r>
          </w:p>
        </w:tc>
      </w:tr>
      <w:tr w:rsidR="00DA7584" w:rsidRPr="00DA7584" w14:paraId="2E5727D6" w14:textId="77777777" w:rsidTr="00326847">
        <w:tc>
          <w:tcPr>
            <w:tcW w:w="551" w:type="dxa"/>
          </w:tcPr>
          <w:p w14:paraId="2A6331AB"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3</w:t>
            </w:r>
          </w:p>
        </w:tc>
        <w:tc>
          <w:tcPr>
            <w:tcW w:w="1012" w:type="dxa"/>
          </w:tcPr>
          <w:p w14:paraId="3A754876"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07-03</w:t>
            </w:r>
          </w:p>
        </w:tc>
        <w:tc>
          <w:tcPr>
            <w:tcW w:w="14314" w:type="dxa"/>
          </w:tcPr>
          <w:p w14:paraId="40699A74" w14:textId="77777777" w:rsidR="00DA7584" w:rsidRPr="00DA7584" w:rsidRDefault="00DA7584" w:rsidP="00DA7584">
            <w:pPr>
              <w:spacing w:before="0" w:after="0" w:line="240" w:lineRule="auto"/>
              <w:rPr>
                <w:rFonts w:eastAsia="Times New Roman"/>
                <w:sz w:val="24"/>
                <w:szCs w:val="28"/>
              </w:rPr>
            </w:pPr>
            <w:r w:rsidRPr="00DA7584">
              <w:rPr>
                <w:rFonts w:eastAsia="Times New Roman"/>
                <w:sz w:val="24"/>
                <w:szCs w:val="28"/>
              </w:rPr>
              <w:t xml:space="preserve">Реєстрація нових колісних транспортних засобів усіх категорій з </w:t>
            </w:r>
            <w:proofErr w:type="spellStart"/>
            <w:r w:rsidRPr="00DA7584">
              <w:rPr>
                <w:rFonts w:eastAsia="Times New Roman"/>
                <w:sz w:val="24"/>
                <w:szCs w:val="28"/>
              </w:rPr>
              <w:t>видачею</w:t>
            </w:r>
            <w:proofErr w:type="spellEnd"/>
            <w:r w:rsidRPr="00DA7584">
              <w:rPr>
                <w:rFonts w:eastAsia="Times New Roman"/>
                <w:sz w:val="24"/>
                <w:szCs w:val="28"/>
              </w:rPr>
              <w:t xml:space="preserve"> свідоцтва про реєстрацію та номерного знаку.</w:t>
            </w:r>
          </w:p>
        </w:tc>
      </w:tr>
      <w:tr w:rsidR="00DA7584" w:rsidRPr="00DA7584" w14:paraId="2E5BD982" w14:textId="77777777" w:rsidTr="00326847">
        <w:tc>
          <w:tcPr>
            <w:tcW w:w="551" w:type="dxa"/>
          </w:tcPr>
          <w:p w14:paraId="60A01275"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4</w:t>
            </w:r>
          </w:p>
        </w:tc>
        <w:tc>
          <w:tcPr>
            <w:tcW w:w="1012" w:type="dxa"/>
          </w:tcPr>
          <w:p w14:paraId="77F10AE9"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07-04</w:t>
            </w:r>
          </w:p>
        </w:tc>
        <w:tc>
          <w:tcPr>
            <w:tcW w:w="14314" w:type="dxa"/>
          </w:tcPr>
          <w:p w14:paraId="753C88DF" w14:textId="77777777" w:rsidR="00DA7584" w:rsidRPr="00DA7584" w:rsidRDefault="00DA7584" w:rsidP="00DA7584">
            <w:pPr>
              <w:spacing w:before="0" w:after="0" w:line="240" w:lineRule="auto"/>
              <w:rPr>
                <w:rFonts w:eastAsia="Times New Roman"/>
                <w:sz w:val="24"/>
                <w:szCs w:val="28"/>
              </w:rPr>
            </w:pPr>
            <w:r w:rsidRPr="00DA7584">
              <w:rPr>
                <w:rFonts w:eastAsia="Times New Roman"/>
                <w:sz w:val="24"/>
                <w:szCs w:val="28"/>
              </w:rPr>
              <w:t xml:space="preserve">Перереєстрація колісних транспортних засобів усіх категорій у зв’язку зі зміною анкетних даних власника з </w:t>
            </w:r>
            <w:proofErr w:type="spellStart"/>
            <w:r w:rsidRPr="00DA7584">
              <w:rPr>
                <w:rFonts w:eastAsia="Times New Roman"/>
                <w:sz w:val="24"/>
                <w:szCs w:val="28"/>
              </w:rPr>
              <w:t>видачею</w:t>
            </w:r>
            <w:proofErr w:type="spellEnd"/>
            <w:r w:rsidRPr="00DA7584">
              <w:rPr>
                <w:rFonts w:eastAsia="Times New Roman"/>
                <w:sz w:val="24"/>
                <w:szCs w:val="28"/>
              </w:rPr>
              <w:t xml:space="preserve"> свідоцтва про реєстрацію без заміни номерного знаку.</w:t>
            </w:r>
          </w:p>
        </w:tc>
      </w:tr>
      <w:tr w:rsidR="00DA7584" w:rsidRPr="00DA7584" w14:paraId="45B9DACC" w14:textId="77777777" w:rsidTr="00326847">
        <w:tc>
          <w:tcPr>
            <w:tcW w:w="551" w:type="dxa"/>
          </w:tcPr>
          <w:p w14:paraId="14B42BDE"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5</w:t>
            </w:r>
          </w:p>
        </w:tc>
        <w:tc>
          <w:tcPr>
            <w:tcW w:w="1012" w:type="dxa"/>
          </w:tcPr>
          <w:p w14:paraId="5F039CBE"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07-05</w:t>
            </w:r>
          </w:p>
        </w:tc>
        <w:tc>
          <w:tcPr>
            <w:tcW w:w="14314" w:type="dxa"/>
          </w:tcPr>
          <w:p w14:paraId="28A10E99" w14:textId="77777777" w:rsidR="00DA7584" w:rsidRPr="00DA7584" w:rsidRDefault="00DA7584" w:rsidP="00DA7584">
            <w:pPr>
              <w:spacing w:before="0" w:after="0" w:line="240" w:lineRule="auto"/>
              <w:rPr>
                <w:rFonts w:eastAsia="Times New Roman"/>
                <w:sz w:val="24"/>
                <w:szCs w:val="28"/>
              </w:rPr>
            </w:pPr>
            <w:r w:rsidRPr="00DA7584">
              <w:rPr>
                <w:rFonts w:eastAsia="Times New Roman"/>
                <w:sz w:val="24"/>
                <w:szCs w:val="28"/>
              </w:rPr>
              <w:t>Зняття з обліку транспортного засобу у зв’язку з вибракуванням.</w:t>
            </w:r>
          </w:p>
        </w:tc>
      </w:tr>
    </w:tbl>
    <w:p w14:paraId="060BAE70" w14:textId="77777777" w:rsidR="00DA7584" w:rsidRPr="00DA7584" w:rsidRDefault="00DA7584" w:rsidP="00DA7584">
      <w:pPr>
        <w:spacing w:before="0" w:after="160" w:line="256" w:lineRule="auto"/>
        <w:rPr>
          <w:rFonts w:ascii="Calibri" w:eastAsia="Calibri" w:hAnsi="Calibri" w:cs="Times New Roman"/>
          <w:szCs w:val="22"/>
        </w:rPr>
      </w:pPr>
    </w:p>
    <w:p w14:paraId="092FA880"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045FF79E"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8"/>
          <w:szCs w:val="28"/>
          <w:lang w:eastAsia="ar-SA"/>
        </w:rPr>
      </w:pPr>
      <w:r w:rsidRPr="00DA7584">
        <w:rPr>
          <w:rFonts w:ascii="Times New Roman" w:eastAsia="Times New Roman" w:hAnsi="Times New Roman" w:cs="Times New Roman"/>
          <w:sz w:val="28"/>
          <w:szCs w:val="28"/>
          <w:lang w:eastAsia="ar-SA"/>
        </w:rPr>
        <w:t xml:space="preserve">Секретар міської ради </w:t>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t>Тетяна ВОЛОШИНА</w:t>
      </w:r>
    </w:p>
    <w:p w14:paraId="70AB15F4"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6E761C43"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44272276"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2C61E6E7"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42E4042F"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408157DD"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3D149C7E"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5AC45421"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38DC6555"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7A284491"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75DB74F2"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7F2254EE"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632139C0"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0CB16E5E" w14:textId="77777777" w:rsidR="00DA7584" w:rsidRPr="00DA7584" w:rsidRDefault="00DA7584" w:rsidP="00DA7584">
      <w:pPr>
        <w:spacing w:before="0" w:after="0" w:line="240" w:lineRule="auto"/>
        <w:rPr>
          <w:rFonts w:ascii="Calibri" w:eastAsia="Calibri" w:hAnsi="Calibri" w:cs="Times New Roman"/>
          <w:szCs w:val="22"/>
        </w:rPr>
      </w:pPr>
    </w:p>
    <w:p w14:paraId="0DE3CA0B"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b/>
          <w:sz w:val="24"/>
          <w:szCs w:val="24"/>
          <w:lang w:eastAsia="ru-RU"/>
        </w:rPr>
        <w:t xml:space="preserve">        </w:t>
      </w:r>
      <w:r w:rsidRPr="00DA7584">
        <w:rPr>
          <w:rFonts w:ascii="Times New Roman" w:eastAsia="Times New Roman" w:hAnsi="Times New Roman" w:cs="Times New Roman"/>
          <w:sz w:val="28"/>
          <w:szCs w:val="24"/>
          <w:lang w:eastAsia="ru-RU"/>
        </w:rPr>
        <w:t>Додаток</w:t>
      </w:r>
      <w:r w:rsidRPr="00DA7584">
        <w:rPr>
          <w:rFonts w:ascii="Times New Roman" w:eastAsia="Times New Roman" w:hAnsi="Times New Roman" w:cs="Times New Roman"/>
          <w:sz w:val="28"/>
          <w:szCs w:val="24"/>
          <w:lang w:val="ru-RU" w:eastAsia="ru-RU"/>
        </w:rPr>
        <w:t xml:space="preserve"> 2</w:t>
      </w:r>
      <w:r w:rsidRPr="00DA7584">
        <w:rPr>
          <w:rFonts w:ascii="Times New Roman" w:eastAsia="Times New Roman" w:hAnsi="Times New Roman" w:cs="Times New Roman"/>
          <w:sz w:val="28"/>
          <w:szCs w:val="24"/>
          <w:lang w:eastAsia="ru-RU"/>
        </w:rPr>
        <w:t xml:space="preserve"> до рішення </w:t>
      </w:r>
    </w:p>
    <w:p w14:paraId="76CABCD1"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sz w:val="28"/>
          <w:szCs w:val="24"/>
          <w:lang w:eastAsia="ru-RU"/>
        </w:rPr>
        <w:t xml:space="preserve">       міської ради </w:t>
      </w:r>
    </w:p>
    <w:p w14:paraId="7ACE7B5C" w14:textId="77777777" w:rsidR="00B51B49" w:rsidRDefault="00B51B49" w:rsidP="00B51B49">
      <w:pPr>
        <w:spacing w:before="0" w:after="0" w:line="240" w:lineRule="auto"/>
        <w:ind w:left="1077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21.10.2021</w:t>
      </w:r>
      <w:r w:rsidR="00DA7584" w:rsidRPr="00DA7584">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8/18-327</w:t>
      </w:r>
    </w:p>
    <w:p w14:paraId="44A485E9" w14:textId="4B3E58DE" w:rsidR="00DA7584" w:rsidRPr="00B51B49" w:rsidRDefault="00B51B49" w:rsidP="00B51B49">
      <w:pPr>
        <w:spacing w:before="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A7584" w:rsidRPr="00DA7584">
        <w:rPr>
          <w:rFonts w:ascii="Times New Roman" w:eastAsia="Times New Roman" w:hAnsi="Times New Roman" w:cs="Times New Roman"/>
          <w:b/>
          <w:sz w:val="24"/>
          <w:szCs w:val="24"/>
          <w:lang w:eastAsia="ru-RU"/>
        </w:rPr>
        <w:t>Перелік адміністративних послуг,</w:t>
      </w:r>
    </w:p>
    <w:p w14:paraId="76B2109C"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 xml:space="preserve">Що надаються через Центр надання адміністративних послуг </w:t>
      </w:r>
    </w:p>
    <w:p w14:paraId="28343020"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виконавчого комітету Сіверської міської ради</w:t>
      </w:r>
    </w:p>
    <w:p w14:paraId="75271469"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tbl>
      <w:tblPr>
        <w:tblStyle w:val="a6"/>
        <w:tblW w:w="15877" w:type="dxa"/>
        <w:jc w:val="center"/>
        <w:tblLook w:val="04A0" w:firstRow="1" w:lastRow="0" w:firstColumn="1" w:lastColumn="0" w:noHBand="0" w:noVBand="1"/>
      </w:tblPr>
      <w:tblGrid>
        <w:gridCol w:w="551"/>
        <w:gridCol w:w="1012"/>
        <w:gridCol w:w="14314"/>
      </w:tblGrid>
      <w:tr w:rsidR="00DA7584" w:rsidRPr="00DA7584" w14:paraId="3476CEA1" w14:textId="77777777" w:rsidTr="00326847">
        <w:trPr>
          <w:jc w:val="center"/>
        </w:trPr>
        <w:tc>
          <w:tcPr>
            <w:tcW w:w="551" w:type="dxa"/>
          </w:tcPr>
          <w:p w14:paraId="774709B6"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з/п</w:t>
            </w:r>
          </w:p>
        </w:tc>
        <w:tc>
          <w:tcPr>
            <w:tcW w:w="1012" w:type="dxa"/>
          </w:tcPr>
          <w:p w14:paraId="7B4C77D6"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Код</w:t>
            </w:r>
          </w:p>
        </w:tc>
        <w:tc>
          <w:tcPr>
            <w:tcW w:w="14314" w:type="dxa"/>
          </w:tcPr>
          <w:p w14:paraId="3F9E3C29"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Найменування адміністративної послуги</w:t>
            </w:r>
          </w:p>
        </w:tc>
      </w:tr>
      <w:tr w:rsidR="00DA7584" w:rsidRPr="00DA7584" w14:paraId="0F5808CD" w14:textId="77777777" w:rsidTr="00326847">
        <w:trPr>
          <w:jc w:val="center"/>
        </w:trPr>
        <w:tc>
          <w:tcPr>
            <w:tcW w:w="15877" w:type="dxa"/>
            <w:gridSpan w:val="3"/>
          </w:tcPr>
          <w:p w14:paraId="4CE1D93E"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xml:space="preserve">08 ПОСЛУГИ З ДЕРЖАВНОЇ РЕЄСТРАЦІЇ АКТІВ ЦИВІЛЬНОГО СТАНУ ГРОМАДЯН </w:t>
            </w:r>
            <w:r w:rsidRPr="00DA7584">
              <w:rPr>
                <w:rFonts w:eastAsia="Times New Roman"/>
                <w:b/>
                <w:vertAlign w:val="superscript"/>
                <w:lang w:eastAsia="ru-RU"/>
              </w:rPr>
              <w:t xml:space="preserve"> 5</w:t>
            </w:r>
          </w:p>
        </w:tc>
      </w:tr>
      <w:tr w:rsidR="00DA7584" w:rsidRPr="00DA7584" w14:paraId="74089CC9" w14:textId="77777777" w:rsidTr="00326847">
        <w:trPr>
          <w:jc w:val="center"/>
        </w:trPr>
        <w:tc>
          <w:tcPr>
            <w:tcW w:w="551" w:type="dxa"/>
            <w:vAlign w:val="center"/>
          </w:tcPr>
          <w:p w14:paraId="3F565BD1"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1</w:t>
            </w:r>
          </w:p>
        </w:tc>
        <w:tc>
          <w:tcPr>
            <w:tcW w:w="1012" w:type="dxa"/>
            <w:vAlign w:val="center"/>
          </w:tcPr>
          <w:p w14:paraId="6F0D355E"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08-01</w:t>
            </w:r>
          </w:p>
        </w:tc>
        <w:tc>
          <w:tcPr>
            <w:tcW w:w="14314" w:type="dxa"/>
            <w:vAlign w:val="center"/>
          </w:tcPr>
          <w:p w14:paraId="68C54C2F"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народження, у разі звернення заявників із заявою про державну реєстрацію народження, поданою не пізніше одного місяця від дня народження дитини, у тому числі в рамках реалізації експериментального проекту «</w:t>
            </w:r>
            <w:proofErr w:type="spellStart"/>
            <w:r w:rsidRPr="00DA7584">
              <w:rPr>
                <w:rFonts w:eastAsia="Times New Roman" w:cs="Calibri"/>
                <w:sz w:val="24"/>
                <w:szCs w:val="24"/>
                <w:lang w:eastAsia="ar-SA"/>
              </w:rPr>
              <w:t>єМалятко</w:t>
            </w:r>
            <w:proofErr w:type="spellEnd"/>
            <w:r w:rsidRPr="00DA7584">
              <w:rPr>
                <w:rFonts w:eastAsia="Times New Roman" w:cs="Calibri"/>
                <w:sz w:val="24"/>
                <w:szCs w:val="24"/>
                <w:lang w:eastAsia="ar-SA"/>
              </w:rPr>
              <w:t>».</w:t>
            </w:r>
          </w:p>
        </w:tc>
      </w:tr>
      <w:tr w:rsidR="00DA7584" w:rsidRPr="00DA7584" w14:paraId="47A97CC9" w14:textId="77777777" w:rsidTr="00326847">
        <w:trPr>
          <w:trHeight w:val="401"/>
          <w:jc w:val="center"/>
        </w:trPr>
        <w:tc>
          <w:tcPr>
            <w:tcW w:w="551" w:type="dxa"/>
            <w:vAlign w:val="center"/>
          </w:tcPr>
          <w:p w14:paraId="0973B293"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2</w:t>
            </w:r>
          </w:p>
        </w:tc>
        <w:tc>
          <w:tcPr>
            <w:tcW w:w="1012" w:type="dxa"/>
            <w:vAlign w:val="center"/>
          </w:tcPr>
          <w:p w14:paraId="36966614"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08-02</w:t>
            </w:r>
          </w:p>
        </w:tc>
        <w:tc>
          <w:tcPr>
            <w:tcW w:w="14314" w:type="dxa"/>
            <w:vAlign w:val="center"/>
          </w:tcPr>
          <w:p w14:paraId="42D6DB57"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смерті.</w:t>
            </w:r>
          </w:p>
        </w:tc>
      </w:tr>
      <w:tr w:rsidR="00DA7584" w:rsidRPr="00DA7584" w14:paraId="18AAB4B1" w14:textId="77777777" w:rsidTr="00326847">
        <w:trPr>
          <w:jc w:val="center"/>
        </w:trPr>
        <w:tc>
          <w:tcPr>
            <w:tcW w:w="551" w:type="dxa"/>
            <w:vAlign w:val="center"/>
          </w:tcPr>
          <w:p w14:paraId="4C24FF3D"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3</w:t>
            </w:r>
          </w:p>
        </w:tc>
        <w:tc>
          <w:tcPr>
            <w:tcW w:w="1012" w:type="dxa"/>
            <w:vAlign w:val="center"/>
          </w:tcPr>
          <w:p w14:paraId="4260A74B"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08-03</w:t>
            </w:r>
          </w:p>
        </w:tc>
        <w:tc>
          <w:tcPr>
            <w:tcW w:w="14314" w:type="dxa"/>
            <w:vAlign w:val="center"/>
          </w:tcPr>
          <w:p w14:paraId="10FEC3D0"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sz w:val="24"/>
                <w:szCs w:val="24"/>
                <w:lang w:eastAsia="ar-SA"/>
              </w:rPr>
              <w:t>Надання адміністративної послуги з державної реєстрації шлюбу.</w:t>
            </w:r>
          </w:p>
        </w:tc>
      </w:tr>
      <w:tr w:rsidR="00DA7584" w:rsidRPr="00DA7584" w14:paraId="31E1CE5F" w14:textId="77777777" w:rsidTr="00326847">
        <w:trPr>
          <w:jc w:val="center"/>
        </w:trPr>
        <w:tc>
          <w:tcPr>
            <w:tcW w:w="551" w:type="dxa"/>
            <w:vAlign w:val="center"/>
          </w:tcPr>
          <w:p w14:paraId="67E2B1A1"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4</w:t>
            </w:r>
          </w:p>
        </w:tc>
        <w:tc>
          <w:tcPr>
            <w:tcW w:w="1012" w:type="dxa"/>
            <w:vAlign w:val="center"/>
          </w:tcPr>
          <w:p w14:paraId="7EC56AB1"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08-04</w:t>
            </w:r>
          </w:p>
        </w:tc>
        <w:tc>
          <w:tcPr>
            <w:tcW w:w="14314" w:type="dxa"/>
            <w:vAlign w:val="center"/>
          </w:tcPr>
          <w:p w14:paraId="769AF625"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розірвання шлюбу за спільною заявою подружжя, яке не має дітей.</w:t>
            </w:r>
          </w:p>
        </w:tc>
      </w:tr>
      <w:tr w:rsidR="00DA7584" w:rsidRPr="00DA7584" w14:paraId="547F874B" w14:textId="77777777" w:rsidTr="00326847">
        <w:trPr>
          <w:jc w:val="center"/>
        </w:trPr>
        <w:tc>
          <w:tcPr>
            <w:tcW w:w="551" w:type="dxa"/>
            <w:vAlign w:val="center"/>
          </w:tcPr>
          <w:p w14:paraId="3EB6DFC3"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5</w:t>
            </w:r>
          </w:p>
        </w:tc>
        <w:tc>
          <w:tcPr>
            <w:tcW w:w="1012" w:type="dxa"/>
            <w:vAlign w:val="center"/>
          </w:tcPr>
          <w:p w14:paraId="08B32019"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08-05</w:t>
            </w:r>
          </w:p>
        </w:tc>
        <w:tc>
          <w:tcPr>
            <w:tcW w:w="14314" w:type="dxa"/>
            <w:vAlign w:val="center"/>
          </w:tcPr>
          <w:p w14:paraId="5AE313E8"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sz w:val="24"/>
                <w:szCs w:val="24"/>
                <w:lang w:eastAsia="ar-SA"/>
              </w:rPr>
              <w:t>Надання адміністративної послуги з державної реєстрації зміни імені.</w:t>
            </w:r>
          </w:p>
        </w:tc>
      </w:tr>
      <w:tr w:rsidR="00DA7584" w:rsidRPr="00DA7584" w14:paraId="4697DBB5" w14:textId="77777777" w:rsidTr="00326847">
        <w:trPr>
          <w:jc w:val="center"/>
        </w:trPr>
        <w:tc>
          <w:tcPr>
            <w:tcW w:w="551" w:type="dxa"/>
            <w:vAlign w:val="center"/>
          </w:tcPr>
          <w:p w14:paraId="3B76242F"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6</w:t>
            </w:r>
          </w:p>
        </w:tc>
        <w:tc>
          <w:tcPr>
            <w:tcW w:w="1012" w:type="dxa"/>
            <w:vAlign w:val="center"/>
          </w:tcPr>
          <w:p w14:paraId="3E56F40B"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08-06</w:t>
            </w:r>
          </w:p>
        </w:tc>
        <w:tc>
          <w:tcPr>
            <w:tcW w:w="14314" w:type="dxa"/>
            <w:vAlign w:val="center"/>
          </w:tcPr>
          <w:p w14:paraId="28DD2316"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внесення змін до актових записів цивільного стану, їх поновлення та анулювання.</w:t>
            </w:r>
          </w:p>
        </w:tc>
      </w:tr>
    </w:tbl>
    <w:p w14:paraId="4AD48AFE" w14:textId="77777777" w:rsidR="00DA7584" w:rsidRPr="00DA7584" w:rsidRDefault="00DA7584" w:rsidP="00DA7584">
      <w:pPr>
        <w:spacing w:before="0" w:after="160" w:line="256" w:lineRule="auto"/>
        <w:rPr>
          <w:rFonts w:ascii="Calibri" w:eastAsia="Calibri" w:hAnsi="Calibri" w:cs="Times New Roman"/>
          <w:szCs w:val="22"/>
        </w:rPr>
      </w:pPr>
    </w:p>
    <w:p w14:paraId="56E4FCC0"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8"/>
          <w:szCs w:val="28"/>
          <w:lang w:eastAsia="ar-SA"/>
        </w:rPr>
      </w:pPr>
      <w:r w:rsidRPr="00DA7584">
        <w:rPr>
          <w:rFonts w:ascii="Times New Roman" w:eastAsia="Times New Roman" w:hAnsi="Times New Roman" w:cs="Times New Roman"/>
          <w:sz w:val="28"/>
          <w:szCs w:val="28"/>
          <w:lang w:eastAsia="ar-SA"/>
        </w:rPr>
        <w:t xml:space="preserve">Секретар міської ради </w:t>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t>Тетяна ВОЛОШИНА</w:t>
      </w:r>
    </w:p>
    <w:p w14:paraId="29C140B8"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p w14:paraId="75DCAD0E" w14:textId="77777777" w:rsidR="00DA7584" w:rsidRPr="00DA7584" w:rsidRDefault="00DA7584" w:rsidP="00DA7584">
      <w:pPr>
        <w:spacing w:before="0" w:after="0" w:line="240" w:lineRule="auto"/>
        <w:rPr>
          <w:rFonts w:ascii="Calibri" w:eastAsia="Calibri" w:hAnsi="Calibri" w:cs="Times New Roman"/>
          <w:szCs w:val="22"/>
        </w:rPr>
        <w:sectPr w:rsidR="00DA7584" w:rsidRPr="00DA7584" w:rsidSect="00192566">
          <w:pgSz w:w="16838" w:h="11906" w:orient="landscape"/>
          <w:pgMar w:top="851" w:right="851" w:bottom="567" w:left="851" w:header="709" w:footer="709" w:gutter="0"/>
          <w:cols w:space="720"/>
          <w:docGrid w:linePitch="299"/>
        </w:sectPr>
      </w:pPr>
    </w:p>
    <w:p w14:paraId="2DE7E69A" w14:textId="77777777" w:rsidR="00DA7584" w:rsidRPr="00DA7584" w:rsidRDefault="00DA7584" w:rsidP="00DA7584">
      <w:pPr>
        <w:spacing w:before="0" w:after="160" w:line="256" w:lineRule="auto"/>
        <w:rPr>
          <w:rFonts w:ascii="Calibri" w:eastAsia="Calibri" w:hAnsi="Calibri" w:cs="Times New Roman"/>
          <w:szCs w:val="22"/>
        </w:rPr>
      </w:pPr>
    </w:p>
    <w:p w14:paraId="0E1A84C1"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44FBE204">
          <v:shape id="_x0000_i1032" type="#_x0000_t75" style="width:34pt;height:43.5pt" o:ole="" filled="t">
            <v:fill color2="black"/>
            <v:imagedata r:id="rId6" o:title=""/>
          </v:shape>
          <o:OLEObject Type="Embed" ProgID="Word.Picture.8" ShapeID="_x0000_i1032" DrawAspect="Content" ObjectID="_1697352157" r:id="rId26"/>
        </w:object>
      </w:r>
    </w:p>
    <w:p w14:paraId="2A6396AA"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4997B43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5BE9DEF3"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361AEDDD"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42240C1B"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7BF132F5"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42DF808D" w14:textId="77777777" w:rsidTr="00F67289">
        <w:trPr>
          <w:jc w:val="center"/>
        </w:trPr>
        <w:tc>
          <w:tcPr>
            <w:tcW w:w="3095" w:type="dxa"/>
            <w:hideMark/>
          </w:tcPr>
          <w:p w14:paraId="6F3CE852" w14:textId="2E32343F"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EA993CB" w14:textId="638AE18D"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1A978BEB" w14:textId="17064F16"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№8/18 - 328</w:t>
            </w:r>
          </w:p>
        </w:tc>
      </w:tr>
    </w:tbl>
    <w:p w14:paraId="5FA5F124" w14:textId="7C20D91A" w:rsidR="003A3A6B" w:rsidRDefault="003A3A6B" w:rsidP="00BD24E1">
      <w:pPr>
        <w:spacing w:after="0" w:line="240" w:lineRule="auto"/>
        <w:rPr>
          <w:rFonts w:ascii="Times New Roman" w:hAnsi="Times New Roman" w:cs="Times New Roman"/>
          <w:sz w:val="28"/>
          <w:szCs w:val="28"/>
        </w:rPr>
      </w:pPr>
    </w:p>
    <w:p w14:paraId="1335B149" w14:textId="0DDEF44C" w:rsidR="003A3A6B" w:rsidRDefault="003A3A6B" w:rsidP="00BD24E1">
      <w:pPr>
        <w:spacing w:after="0" w:line="240" w:lineRule="auto"/>
        <w:rPr>
          <w:rFonts w:ascii="Times New Roman" w:hAnsi="Times New Roman" w:cs="Times New Roman"/>
          <w:sz w:val="28"/>
          <w:szCs w:val="28"/>
        </w:rPr>
      </w:pPr>
    </w:p>
    <w:p w14:paraId="51328F74"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sz w:val="28"/>
          <w:szCs w:val="28"/>
          <w:lang w:eastAsia="zh-CN"/>
        </w:rPr>
        <w:t>Про визначення осіб,</w:t>
      </w:r>
      <w:r w:rsidRPr="003A3A6B">
        <w:rPr>
          <w:rFonts w:ascii="Times New Roman" w:eastAsia="Times New Roman" w:hAnsi="Times New Roman" w:cs="Times New Roman"/>
          <w:b/>
          <w:sz w:val="28"/>
          <w:szCs w:val="28"/>
          <w:lang w:eastAsia="zh-CN"/>
        </w:rPr>
        <w:t xml:space="preserve"> </w:t>
      </w:r>
      <w:r w:rsidRPr="003A3A6B">
        <w:rPr>
          <w:rFonts w:ascii="Times New Roman" w:eastAsia="Times New Roman" w:hAnsi="Times New Roman" w:cs="Times New Roman"/>
          <w:color w:val="000000"/>
          <w:sz w:val="28"/>
          <w:szCs w:val="28"/>
          <w:lang w:eastAsia="zh-CN"/>
        </w:rPr>
        <w:t xml:space="preserve">уповноважених </w:t>
      </w:r>
    </w:p>
    <w:p w14:paraId="1BB63DF8"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надавати адміністративні послуги, що</w:t>
      </w:r>
    </w:p>
    <w:p w14:paraId="39740AFE"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 xml:space="preserve">надаються територіальними органами </w:t>
      </w:r>
    </w:p>
    <w:p w14:paraId="33D67915"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з надання сервісних послуг Міністерства</w:t>
      </w:r>
    </w:p>
    <w:p w14:paraId="45EFE70E"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 xml:space="preserve">внутрішніх справ України через відділ  </w:t>
      </w:r>
    </w:p>
    <w:p w14:paraId="1F7FE86B"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b/>
          <w:sz w:val="28"/>
          <w:szCs w:val="28"/>
          <w:lang w:eastAsia="zh-CN"/>
        </w:rPr>
      </w:pPr>
      <w:r w:rsidRPr="003A3A6B">
        <w:rPr>
          <w:rFonts w:ascii="Times New Roman" w:eastAsia="Times New Roman" w:hAnsi="Times New Roman" w:cs="Times New Roman"/>
          <w:color w:val="000000"/>
          <w:sz w:val="28"/>
          <w:szCs w:val="28"/>
          <w:lang w:eastAsia="zh-CN"/>
        </w:rPr>
        <w:t xml:space="preserve">надання адміністративних послуг виконкому Сіверської міської ради </w:t>
      </w:r>
    </w:p>
    <w:p w14:paraId="09040CAB"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b/>
          <w:sz w:val="28"/>
          <w:szCs w:val="28"/>
          <w:lang w:eastAsia="zh-CN"/>
        </w:rPr>
      </w:pPr>
    </w:p>
    <w:p w14:paraId="7B66ADA5" w14:textId="77777777" w:rsidR="003A3A6B" w:rsidRPr="003A3A6B" w:rsidRDefault="003A3A6B" w:rsidP="003A3A6B">
      <w:pPr>
        <w:suppressAutoHyphens/>
        <w:spacing w:before="0" w:after="0" w:line="240" w:lineRule="auto"/>
        <w:ind w:firstLine="851"/>
        <w:contextualSpacing/>
        <w:jc w:val="both"/>
        <w:rPr>
          <w:rFonts w:ascii="Times New Roman" w:eastAsia="Times New Roman" w:hAnsi="Times New Roman" w:cs="Times New Roman"/>
          <w:sz w:val="28"/>
          <w:szCs w:val="28"/>
          <w:lang w:eastAsia="zh-CN"/>
        </w:rPr>
      </w:pPr>
      <w:r w:rsidRPr="003A3A6B">
        <w:rPr>
          <w:rFonts w:ascii="Times New Roman" w:eastAsia="Times New Roman" w:hAnsi="Times New Roman" w:cs="Times New Roman"/>
          <w:sz w:val="28"/>
          <w:szCs w:val="28"/>
          <w:lang w:eastAsia="zh-CN"/>
        </w:rPr>
        <w:t xml:space="preserve">З метою створення належних умов надання громадянам України адміністративних послуг на виконання вимог 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 відповідно до  Законів України «Про автомобільний транспорт», «Про дорожній рух», «Про адміністративні послуги», </w:t>
      </w:r>
      <w:r w:rsidRPr="003A3A6B">
        <w:rPr>
          <w:rFonts w:ascii="Times New Roman" w:eastAsia="Times New Roman" w:hAnsi="Times New Roman" w:cs="Times New Roman"/>
          <w:sz w:val="28"/>
          <w:szCs w:val="28"/>
          <w:lang w:eastAsia="ar-SA"/>
        </w:rPr>
        <w:t>керуючись статтею 26 Закону  України «Про місцеве самоврядування в Україні», міська рада</w:t>
      </w:r>
    </w:p>
    <w:p w14:paraId="2D20959E" w14:textId="77777777" w:rsidR="003A3A6B" w:rsidRPr="00B51B49" w:rsidRDefault="003A3A6B" w:rsidP="003A3A6B">
      <w:pPr>
        <w:suppressAutoHyphens/>
        <w:spacing w:before="0" w:after="0" w:line="240" w:lineRule="auto"/>
        <w:contextualSpacing/>
        <w:jc w:val="both"/>
        <w:rPr>
          <w:rFonts w:ascii="Times New Roman" w:eastAsia="Times New Roman" w:hAnsi="Times New Roman" w:cs="Times New Roman"/>
          <w:sz w:val="26"/>
          <w:szCs w:val="26"/>
          <w:lang w:eastAsia="ar-SA"/>
        </w:rPr>
      </w:pPr>
    </w:p>
    <w:p w14:paraId="56189FD8" w14:textId="77777777" w:rsidR="003A3A6B" w:rsidRPr="00B51B49" w:rsidRDefault="003A3A6B" w:rsidP="003A3A6B">
      <w:pPr>
        <w:suppressAutoHyphens/>
        <w:spacing w:before="0" w:after="0" w:line="240" w:lineRule="auto"/>
        <w:rPr>
          <w:rFonts w:ascii="Times New Roman" w:eastAsia="Times New Roman" w:hAnsi="Times New Roman" w:cs="Times New Roman"/>
          <w:sz w:val="26"/>
          <w:szCs w:val="26"/>
          <w:lang w:eastAsia="ar-SA"/>
        </w:rPr>
      </w:pPr>
    </w:p>
    <w:p w14:paraId="09B90C52" w14:textId="77777777" w:rsidR="003A3A6B" w:rsidRPr="00B51B49" w:rsidRDefault="003A3A6B" w:rsidP="003A3A6B">
      <w:pPr>
        <w:suppressAutoHyphens/>
        <w:spacing w:before="0" w:after="0" w:line="240" w:lineRule="auto"/>
        <w:rPr>
          <w:rFonts w:ascii="Times New Roman" w:eastAsia="Times New Roman" w:hAnsi="Times New Roman" w:cs="Times New Roman"/>
          <w:sz w:val="26"/>
          <w:szCs w:val="26"/>
          <w:lang w:eastAsia="ar-SA"/>
        </w:rPr>
      </w:pPr>
      <w:r w:rsidRPr="00B51B49">
        <w:rPr>
          <w:rFonts w:ascii="Times New Roman" w:eastAsia="Times New Roman" w:hAnsi="Times New Roman" w:cs="Times New Roman"/>
          <w:sz w:val="26"/>
          <w:szCs w:val="26"/>
          <w:lang w:eastAsia="ar-SA"/>
        </w:rPr>
        <w:t>ВИРІШИЛА:</w:t>
      </w:r>
    </w:p>
    <w:p w14:paraId="1B1A5A04" w14:textId="77777777" w:rsidR="003A3A6B" w:rsidRPr="003A3A6B" w:rsidRDefault="003A3A6B" w:rsidP="003A3A6B">
      <w:pPr>
        <w:tabs>
          <w:tab w:val="left" w:pos="3495"/>
          <w:tab w:val="left" w:pos="7470"/>
        </w:tabs>
        <w:suppressAutoHyphens/>
        <w:spacing w:before="0" w:after="0" w:line="240" w:lineRule="auto"/>
        <w:jc w:val="both"/>
        <w:rPr>
          <w:rFonts w:ascii="Times New Roman" w:eastAsia="Times New Roman" w:hAnsi="Times New Roman" w:cs="Times New Roman"/>
          <w:sz w:val="28"/>
          <w:szCs w:val="28"/>
          <w:lang w:eastAsia="zh-CN"/>
        </w:rPr>
      </w:pPr>
    </w:p>
    <w:p w14:paraId="5CFC1615"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sz w:val="28"/>
          <w:szCs w:val="28"/>
          <w:lang w:eastAsia="zh-CN"/>
        </w:rPr>
        <w:t>1. Визначити адміністраторів 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xml:space="preserve">: Юрченко Оксану Вікторівну, </w:t>
      </w:r>
      <w:proofErr w:type="spellStart"/>
      <w:r w:rsidRPr="003A3A6B">
        <w:rPr>
          <w:rFonts w:ascii="Times New Roman" w:eastAsia="Times New Roman" w:hAnsi="Times New Roman" w:cs="Times New Roman"/>
          <w:color w:val="000000"/>
          <w:sz w:val="28"/>
          <w:szCs w:val="28"/>
          <w:lang w:eastAsia="zh-CN"/>
        </w:rPr>
        <w:t>Гумен</w:t>
      </w:r>
      <w:proofErr w:type="spellEnd"/>
      <w:r w:rsidRPr="003A3A6B">
        <w:rPr>
          <w:rFonts w:ascii="Times New Roman" w:eastAsia="Times New Roman" w:hAnsi="Times New Roman" w:cs="Times New Roman"/>
          <w:color w:val="000000"/>
          <w:sz w:val="28"/>
          <w:szCs w:val="28"/>
          <w:lang w:eastAsia="zh-CN"/>
        </w:rPr>
        <w:t xml:space="preserve"> Тетяну Михайлівну:</w:t>
      </w:r>
    </w:p>
    <w:p w14:paraId="4DE7FA2C"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color w:val="000000"/>
          <w:sz w:val="28"/>
          <w:szCs w:val="28"/>
          <w:lang w:eastAsia="zh-CN"/>
        </w:rPr>
      </w:pPr>
    </w:p>
    <w:p w14:paraId="57753BF4"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 xml:space="preserve"> -  уповноваженими надавати адміністративні послуги, що надаються територіальними органами з надання сервісних послуг Міністерства внутрішніх справ України;</w:t>
      </w:r>
    </w:p>
    <w:p w14:paraId="4789F4E7"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eastAsia="zh-CN"/>
        </w:rPr>
      </w:pPr>
    </w:p>
    <w:p w14:paraId="12852606"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eastAsia="zh-CN"/>
        </w:rPr>
      </w:pPr>
      <w:r w:rsidRPr="003A3A6B">
        <w:rPr>
          <w:rFonts w:ascii="Times New Roman" w:eastAsia="Times New Roman" w:hAnsi="Times New Roman" w:cs="Times New Roman"/>
          <w:sz w:val="24"/>
          <w:szCs w:val="24"/>
          <w:lang w:eastAsia="zh-CN"/>
        </w:rPr>
        <w:tab/>
        <w:t xml:space="preserve">- </w:t>
      </w:r>
      <w:r w:rsidRPr="003A3A6B">
        <w:rPr>
          <w:rFonts w:ascii="Times New Roman" w:eastAsia="Times New Roman" w:hAnsi="Times New Roman" w:cs="Times New Roman"/>
          <w:color w:val="000000"/>
          <w:sz w:val="28"/>
          <w:szCs w:val="28"/>
          <w:lang w:eastAsia="zh-CN"/>
        </w:rPr>
        <w:t xml:space="preserve"> відповідальними особами щодо забезпечення зберігання і отримання бланкової продукції, невитребуваних посвідчень водія, </w:t>
      </w:r>
      <w:proofErr w:type="spellStart"/>
      <w:r w:rsidRPr="003A3A6B">
        <w:rPr>
          <w:rFonts w:ascii="Times New Roman" w:eastAsia="Times New Roman" w:hAnsi="Times New Roman" w:cs="Times New Roman"/>
          <w:color w:val="000000"/>
          <w:sz w:val="28"/>
          <w:szCs w:val="28"/>
          <w:lang w:eastAsia="zh-CN"/>
        </w:rPr>
        <w:t>свідоцтв</w:t>
      </w:r>
      <w:proofErr w:type="spellEnd"/>
      <w:r w:rsidRPr="003A3A6B">
        <w:rPr>
          <w:rFonts w:ascii="Times New Roman" w:eastAsia="Times New Roman" w:hAnsi="Times New Roman" w:cs="Times New Roman"/>
          <w:color w:val="000000"/>
          <w:sz w:val="28"/>
          <w:szCs w:val="28"/>
          <w:lang w:eastAsia="zh-CN"/>
        </w:rPr>
        <w:t xml:space="preserve"> про реєстрацію транспортних засобів та державних номерних знаків. </w:t>
      </w:r>
    </w:p>
    <w:p w14:paraId="1910816F"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8"/>
          <w:szCs w:val="28"/>
          <w:lang w:eastAsia="zh-CN"/>
        </w:rPr>
      </w:pPr>
    </w:p>
    <w:p w14:paraId="29423D37"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eastAsia="zh-CN"/>
        </w:rPr>
      </w:pPr>
      <w:r w:rsidRPr="003A3A6B">
        <w:rPr>
          <w:rFonts w:ascii="Times New Roman" w:eastAsia="Times New Roman" w:hAnsi="Times New Roman" w:cs="Times New Roman"/>
          <w:sz w:val="28"/>
          <w:szCs w:val="28"/>
          <w:lang w:eastAsia="zh-CN"/>
        </w:rPr>
        <w:t xml:space="preserve">2. Заявки на отримання бланкової продукції, для оформлення результатів надання адміністративних послуг, що надаються </w:t>
      </w:r>
      <w:r w:rsidRPr="003A3A6B">
        <w:rPr>
          <w:rFonts w:ascii="Times New Roman" w:eastAsia="Times New Roman" w:hAnsi="Times New Roman" w:cs="Times New Roman"/>
          <w:color w:val="000000"/>
          <w:sz w:val="28"/>
          <w:szCs w:val="28"/>
          <w:lang w:eastAsia="zh-CN"/>
        </w:rPr>
        <w:t xml:space="preserve">територіальними органами з надання сервісних послуг Міністерства внутрішніх справ України, підписуються </w:t>
      </w:r>
      <w:r w:rsidRPr="003A3A6B">
        <w:rPr>
          <w:rFonts w:ascii="Times New Roman" w:eastAsia="Times New Roman" w:hAnsi="Times New Roman" w:cs="Times New Roman"/>
          <w:color w:val="000000"/>
          <w:sz w:val="28"/>
          <w:szCs w:val="28"/>
          <w:lang w:eastAsia="zh-CN"/>
        </w:rPr>
        <w:lastRenderedPageBreak/>
        <w:t xml:space="preserve">начальником </w:t>
      </w:r>
      <w:r w:rsidRPr="003A3A6B">
        <w:rPr>
          <w:rFonts w:ascii="Times New Roman" w:eastAsia="Times New Roman" w:hAnsi="Times New Roman" w:cs="Times New Roman"/>
          <w:sz w:val="28"/>
          <w:szCs w:val="28"/>
          <w:lang w:eastAsia="zh-CN"/>
        </w:rPr>
        <w:t>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або особою, яка виконує його обов'язки.</w:t>
      </w:r>
    </w:p>
    <w:p w14:paraId="6D33422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eastAsia="zh-CN"/>
        </w:rPr>
      </w:pPr>
    </w:p>
    <w:p w14:paraId="627E47A2"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eastAsia="zh-CN"/>
        </w:rPr>
      </w:pPr>
      <w:r w:rsidRPr="003A3A6B">
        <w:rPr>
          <w:rFonts w:ascii="Times New Roman" w:eastAsia="Times New Roman" w:hAnsi="Times New Roman" w:cs="Times New Roman"/>
          <w:color w:val="000000"/>
          <w:sz w:val="28"/>
          <w:szCs w:val="28"/>
          <w:lang w:eastAsia="zh-CN"/>
        </w:rPr>
        <w:t xml:space="preserve">3. Надати адміністраторам </w:t>
      </w:r>
      <w:r w:rsidRPr="003A3A6B">
        <w:rPr>
          <w:rFonts w:ascii="Times New Roman" w:eastAsia="Times New Roman" w:hAnsi="Times New Roman" w:cs="Times New Roman"/>
          <w:sz w:val="28"/>
          <w:szCs w:val="28"/>
          <w:lang w:eastAsia="zh-CN"/>
        </w:rPr>
        <w:t>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xml:space="preserve">: Юрченко Оксані Вікторівні, </w:t>
      </w:r>
      <w:proofErr w:type="spellStart"/>
      <w:r w:rsidRPr="003A3A6B">
        <w:rPr>
          <w:rFonts w:ascii="Times New Roman" w:eastAsia="Times New Roman" w:hAnsi="Times New Roman" w:cs="Times New Roman"/>
          <w:color w:val="000000"/>
          <w:sz w:val="28"/>
          <w:szCs w:val="28"/>
          <w:lang w:eastAsia="zh-CN"/>
        </w:rPr>
        <w:t>Гумен</w:t>
      </w:r>
      <w:proofErr w:type="spellEnd"/>
      <w:r w:rsidRPr="003A3A6B">
        <w:rPr>
          <w:rFonts w:ascii="Times New Roman" w:eastAsia="Times New Roman" w:hAnsi="Times New Roman" w:cs="Times New Roman"/>
          <w:color w:val="000000"/>
          <w:sz w:val="28"/>
          <w:szCs w:val="28"/>
          <w:lang w:eastAsia="zh-CN"/>
        </w:rPr>
        <w:t xml:space="preserve"> Тетяні Михайлівні  доступ до використання програмних засобів Єдиного державного реєстру МВС у межах, необхідних для надання адміністративних послуг, що надаються територіальними органами з надання сервісних послуг Міністерства внутрішніх справ України.</w:t>
      </w:r>
    </w:p>
    <w:p w14:paraId="218EEDC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eastAsia="zh-CN"/>
        </w:rPr>
      </w:pPr>
    </w:p>
    <w:p w14:paraId="0345335B"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val="ru-RU" w:eastAsia="zh-CN"/>
        </w:rPr>
      </w:pPr>
      <w:r w:rsidRPr="003A3A6B">
        <w:rPr>
          <w:rFonts w:ascii="Times New Roman" w:eastAsia="Times New Roman" w:hAnsi="Times New Roman" w:cs="Times New Roman"/>
          <w:color w:val="000000"/>
          <w:sz w:val="28"/>
          <w:szCs w:val="28"/>
          <w:lang w:eastAsia="zh-CN"/>
        </w:rPr>
        <w:t>4. Визначити відповідальним за організацію та надання користувачам доступу до Єдиного державного реєстру МВС у межах їх повноважень, для надання адміністративних послуг, що надаються територіальними органами з надання сервісних послуг Міністерства внутрішніх справ України - начальника відділу внутрішньої, інформаційної та правової політики Воробйова Олександра Анатолійовича.</w:t>
      </w:r>
    </w:p>
    <w:p w14:paraId="10CFDCC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val="ru-RU" w:eastAsia="zh-CN"/>
        </w:rPr>
      </w:pPr>
    </w:p>
    <w:p w14:paraId="1155E3BD"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val="ru-RU" w:eastAsia="zh-CN"/>
        </w:rPr>
      </w:pPr>
      <w:r w:rsidRPr="003A3A6B">
        <w:rPr>
          <w:rFonts w:ascii="Times New Roman" w:eastAsia="Times New Roman" w:hAnsi="Times New Roman" w:cs="Times New Roman"/>
          <w:color w:val="000000"/>
          <w:sz w:val="28"/>
          <w:szCs w:val="28"/>
          <w:lang w:eastAsia="zh-CN"/>
        </w:rPr>
        <w:t xml:space="preserve">5. Начальнику </w:t>
      </w:r>
      <w:r w:rsidRPr="003A3A6B">
        <w:rPr>
          <w:rFonts w:ascii="Times New Roman" w:eastAsia="Times New Roman" w:hAnsi="Times New Roman" w:cs="Times New Roman"/>
          <w:sz w:val="28"/>
          <w:szCs w:val="28"/>
          <w:lang w:eastAsia="zh-CN"/>
        </w:rPr>
        <w:t>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xml:space="preserve"> Сябро Ользі Миколаївні забезпечити створення належних умов для роботи адміністраторів з надання адміністративних послуг, що надаються територіальними органами з надання сервісних послуг Міністерства внутрішніх справ України.</w:t>
      </w:r>
    </w:p>
    <w:p w14:paraId="270E968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val="ru-RU" w:eastAsia="zh-CN"/>
        </w:rPr>
      </w:pPr>
    </w:p>
    <w:p w14:paraId="75B1ED8B"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8"/>
          <w:szCs w:val="28"/>
          <w:lang w:eastAsia="zh-CN"/>
        </w:rPr>
      </w:pPr>
      <w:r w:rsidRPr="003A3A6B">
        <w:rPr>
          <w:rFonts w:ascii="Times New Roman" w:eastAsia="Times New Roman" w:hAnsi="Times New Roman" w:cs="Times New Roman"/>
          <w:color w:val="000000"/>
          <w:sz w:val="28"/>
          <w:szCs w:val="28"/>
          <w:lang w:eastAsia="zh-CN"/>
        </w:rPr>
        <w:t xml:space="preserve">6. </w:t>
      </w:r>
      <w:r w:rsidRPr="003A3A6B">
        <w:rPr>
          <w:rFonts w:ascii="Times New Roman" w:eastAsia="Times New Roman" w:hAnsi="Times New Roman" w:cs="Times New Roman"/>
          <w:color w:val="000000"/>
          <w:sz w:val="28"/>
          <w:szCs w:val="28"/>
          <w:bdr w:val="none" w:sz="0" w:space="0" w:color="auto" w:frame="1"/>
          <w:lang w:eastAsia="zh-CN"/>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5F2DD4A" w14:textId="77777777" w:rsidR="003A3A6B" w:rsidRPr="003A3A6B" w:rsidRDefault="003A3A6B" w:rsidP="003A3A6B">
      <w:pPr>
        <w:tabs>
          <w:tab w:val="left" w:pos="3495"/>
          <w:tab w:val="left" w:pos="7470"/>
        </w:tabs>
        <w:suppressAutoHyphens/>
        <w:spacing w:before="0" w:after="0" w:line="240" w:lineRule="auto"/>
        <w:jc w:val="both"/>
        <w:rPr>
          <w:rFonts w:ascii="Times New Roman" w:eastAsia="Times New Roman" w:hAnsi="Times New Roman" w:cs="Times New Roman"/>
          <w:sz w:val="28"/>
          <w:szCs w:val="28"/>
          <w:lang w:eastAsia="zh-CN"/>
        </w:rPr>
      </w:pPr>
    </w:p>
    <w:p w14:paraId="11203A06" w14:textId="77777777" w:rsidR="003A3A6B" w:rsidRPr="003A3A6B" w:rsidRDefault="003A3A6B" w:rsidP="003A3A6B">
      <w:pPr>
        <w:tabs>
          <w:tab w:val="left" w:pos="3495"/>
          <w:tab w:val="left" w:pos="7470"/>
        </w:tabs>
        <w:suppressAutoHyphens/>
        <w:spacing w:before="0" w:after="0" w:line="240" w:lineRule="auto"/>
        <w:jc w:val="both"/>
        <w:rPr>
          <w:rFonts w:ascii="Times New Roman" w:eastAsia="Times New Roman" w:hAnsi="Times New Roman" w:cs="Times New Roman"/>
          <w:sz w:val="28"/>
          <w:szCs w:val="28"/>
          <w:lang w:eastAsia="zh-CN"/>
        </w:rPr>
      </w:pPr>
    </w:p>
    <w:p w14:paraId="1C5EBF5D" w14:textId="77777777" w:rsidR="003A3A6B" w:rsidRPr="003A3A6B" w:rsidRDefault="003A3A6B" w:rsidP="003A3A6B">
      <w:pPr>
        <w:suppressAutoHyphens/>
        <w:spacing w:before="0" w:after="0" w:line="240" w:lineRule="auto"/>
        <w:rPr>
          <w:rFonts w:ascii="Times New Roman" w:eastAsia="Times New Roman" w:hAnsi="Times New Roman" w:cs="Times New Roman"/>
          <w:sz w:val="24"/>
          <w:szCs w:val="24"/>
          <w:lang w:eastAsia="zh-CN"/>
        </w:rPr>
      </w:pPr>
    </w:p>
    <w:p w14:paraId="79E01BB0" w14:textId="77777777" w:rsidR="003A3A6B" w:rsidRPr="003A3A6B" w:rsidRDefault="003A3A6B" w:rsidP="003A3A6B">
      <w:pPr>
        <w:tabs>
          <w:tab w:val="left" w:pos="6804"/>
        </w:tabs>
        <w:suppressAutoHyphens/>
        <w:spacing w:before="0" w:after="0" w:line="240" w:lineRule="auto"/>
        <w:jc w:val="both"/>
        <w:rPr>
          <w:rFonts w:ascii="Times New Roman" w:eastAsia="Times New Roman" w:hAnsi="Times New Roman" w:cs="Times New Roman"/>
          <w:sz w:val="28"/>
          <w:szCs w:val="28"/>
          <w:lang w:val="ru-RU" w:eastAsia="ar-SA"/>
        </w:rPr>
      </w:pPr>
      <w:proofErr w:type="spellStart"/>
      <w:r w:rsidRPr="003A3A6B">
        <w:rPr>
          <w:rFonts w:ascii="Times New Roman" w:eastAsia="Times New Roman" w:hAnsi="Times New Roman" w:cs="Times New Roman"/>
          <w:sz w:val="28"/>
          <w:szCs w:val="28"/>
          <w:lang w:val="ru-RU" w:eastAsia="ar-SA"/>
        </w:rPr>
        <w:t>Міський</w:t>
      </w:r>
      <w:proofErr w:type="spellEnd"/>
      <w:r w:rsidRPr="003A3A6B">
        <w:rPr>
          <w:rFonts w:ascii="Times New Roman" w:eastAsia="Times New Roman" w:hAnsi="Times New Roman" w:cs="Times New Roman"/>
          <w:sz w:val="28"/>
          <w:szCs w:val="28"/>
          <w:lang w:val="ru-RU" w:eastAsia="ar-SA"/>
        </w:rPr>
        <w:t xml:space="preserve"> голова                                                                              </w:t>
      </w:r>
      <w:proofErr w:type="spellStart"/>
      <w:r w:rsidRPr="003A3A6B">
        <w:rPr>
          <w:rFonts w:ascii="Times New Roman" w:eastAsia="Times New Roman" w:hAnsi="Times New Roman" w:cs="Times New Roman"/>
          <w:sz w:val="28"/>
          <w:szCs w:val="28"/>
          <w:lang w:val="ru-RU" w:eastAsia="ar-SA"/>
        </w:rPr>
        <w:t>Андрій</w:t>
      </w:r>
      <w:proofErr w:type="spellEnd"/>
      <w:r w:rsidRPr="003A3A6B">
        <w:rPr>
          <w:rFonts w:ascii="Times New Roman" w:eastAsia="Times New Roman" w:hAnsi="Times New Roman" w:cs="Times New Roman"/>
          <w:sz w:val="28"/>
          <w:szCs w:val="28"/>
          <w:lang w:val="ru-RU" w:eastAsia="ar-SA"/>
        </w:rPr>
        <w:t xml:space="preserve"> ЧЕРНЯЄВ</w:t>
      </w:r>
    </w:p>
    <w:p w14:paraId="25932507" w14:textId="77777777" w:rsidR="003A3A6B" w:rsidRPr="003A3A6B" w:rsidRDefault="003A3A6B" w:rsidP="003A3A6B">
      <w:pPr>
        <w:suppressAutoHyphens/>
        <w:spacing w:before="0" w:after="0" w:line="240" w:lineRule="auto"/>
        <w:rPr>
          <w:rFonts w:ascii="Times New Roman" w:eastAsia="Times New Roman" w:hAnsi="Times New Roman" w:cs="Times New Roman"/>
          <w:sz w:val="24"/>
          <w:szCs w:val="24"/>
          <w:lang w:eastAsia="zh-CN"/>
        </w:rPr>
      </w:pPr>
    </w:p>
    <w:p w14:paraId="3D4EB29E" w14:textId="19003B36" w:rsidR="003A3A6B" w:rsidRDefault="003A3A6B" w:rsidP="00BD24E1">
      <w:pPr>
        <w:spacing w:after="0" w:line="240" w:lineRule="auto"/>
        <w:rPr>
          <w:rFonts w:ascii="Times New Roman" w:hAnsi="Times New Roman" w:cs="Times New Roman"/>
          <w:sz w:val="28"/>
          <w:szCs w:val="28"/>
        </w:rPr>
      </w:pPr>
    </w:p>
    <w:p w14:paraId="38EC4CE7" w14:textId="5C4EFBEE" w:rsidR="003A3A6B" w:rsidRDefault="003A3A6B" w:rsidP="00BD24E1">
      <w:pPr>
        <w:spacing w:after="0" w:line="240" w:lineRule="auto"/>
        <w:rPr>
          <w:rFonts w:ascii="Times New Roman" w:hAnsi="Times New Roman" w:cs="Times New Roman"/>
          <w:sz w:val="28"/>
          <w:szCs w:val="28"/>
        </w:rPr>
      </w:pPr>
    </w:p>
    <w:p w14:paraId="5D23B446" w14:textId="3DC7C0F7" w:rsidR="003A3A6B" w:rsidRDefault="003A3A6B" w:rsidP="00BD24E1">
      <w:pPr>
        <w:spacing w:after="0" w:line="240" w:lineRule="auto"/>
        <w:rPr>
          <w:rFonts w:ascii="Times New Roman" w:hAnsi="Times New Roman" w:cs="Times New Roman"/>
          <w:sz w:val="28"/>
          <w:szCs w:val="28"/>
        </w:rPr>
      </w:pPr>
    </w:p>
    <w:p w14:paraId="33428DE9" w14:textId="1B4AF6BE" w:rsidR="003A3A6B" w:rsidRDefault="003A3A6B" w:rsidP="00BD24E1">
      <w:pPr>
        <w:spacing w:after="0" w:line="240" w:lineRule="auto"/>
        <w:rPr>
          <w:rFonts w:ascii="Times New Roman" w:hAnsi="Times New Roman" w:cs="Times New Roman"/>
          <w:sz w:val="28"/>
          <w:szCs w:val="28"/>
        </w:rPr>
      </w:pPr>
    </w:p>
    <w:p w14:paraId="25E89B5C" w14:textId="679CE512" w:rsidR="003A3A6B" w:rsidRDefault="003A3A6B" w:rsidP="00BD24E1">
      <w:pPr>
        <w:spacing w:after="0" w:line="240" w:lineRule="auto"/>
        <w:rPr>
          <w:rFonts w:ascii="Times New Roman" w:hAnsi="Times New Roman" w:cs="Times New Roman"/>
          <w:sz w:val="28"/>
          <w:szCs w:val="28"/>
        </w:rPr>
      </w:pPr>
    </w:p>
    <w:p w14:paraId="090CDCC7" w14:textId="4D7E6DB9" w:rsidR="003A3A6B" w:rsidRDefault="003A3A6B" w:rsidP="00BD24E1">
      <w:pPr>
        <w:spacing w:after="0" w:line="240" w:lineRule="auto"/>
        <w:rPr>
          <w:rFonts w:ascii="Times New Roman" w:hAnsi="Times New Roman" w:cs="Times New Roman"/>
          <w:sz w:val="28"/>
          <w:szCs w:val="28"/>
        </w:rPr>
      </w:pPr>
    </w:p>
    <w:p w14:paraId="06442B3A" w14:textId="003AFB75" w:rsidR="003A3A6B" w:rsidRDefault="003A3A6B" w:rsidP="00BD24E1">
      <w:pPr>
        <w:spacing w:after="0" w:line="240" w:lineRule="auto"/>
        <w:rPr>
          <w:rFonts w:ascii="Times New Roman" w:hAnsi="Times New Roman" w:cs="Times New Roman"/>
          <w:sz w:val="28"/>
          <w:szCs w:val="28"/>
        </w:rPr>
      </w:pPr>
    </w:p>
    <w:p w14:paraId="71CD717F" w14:textId="7188059A" w:rsidR="003A3A6B" w:rsidRDefault="003A3A6B" w:rsidP="00BD24E1">
      <w:pPr>
        <w:spacing w:after="0" w:line="240" w:lineRule="auto"/>
        <w:rPr>
          <w:rFonts w:ascii="Times New Roman" w:hAnsi="Times New Roman" w:cs="Times New Roman"/>
          <w:sz w:val="28"/>
          <w:szCs w:val="28"/>
        </w:rPr>
      </w:pPr>
    </w:p>
    <w:p w14:paraId="0A4BE5E7" w14:textId="1CBF7343" w:rsidR="003A3A6B" w:rsidRDefault="003A3A6B" w:rsidP="00BD24E1">
      <w:pPr>
        <w:spacing w:after="0" w:line="240" w:lineRule="auto"/>
        <w:rPr>
          <w:rFonts w:ascii="Times New Roman" w:hAnsi="Times New Roman" w:cs="Times New Roman"/>
          <w:sz w:val="28"/>
          <w:szCs w:val="28"/>
        </w:rPr>
      </w:pPr>
    </w:p>
    <w:p w14:paraId="77B5887C" w14:textId="0A41F144" w:rsidR="003A3A6B" w:rsidRDefault="003A3A6B" w:rsidP="00BD24E1">
      <w:pPr>
        <w:spacing w:after="0" w:line="240" w:lineRule="auto"/>
        <w:rPr>
          <w:rFonts w:ascii="Times New Roman" w:hAnsi="Times New Roman" w:cs="Times New Roman"/>
          <w:sz w:val="28"/>
          <w:szCs w:val="28"/>
        </w:rPr>
      </w:pPr>
    </w:p>
    <w:p w14:paraId="5E06164F" w14:textId="2A92B0A3" w:rsidR="003A3A6B" w:rsidRDefault="003A3A6B" w:rsidP="00BD24E1">
      <w:pPr>
        <w:spacing w:after="0" w:line="240" w:lineRule="auto"/>
        <w:rPr>
          <w:rFonts w:ascii="Times New Roman" w:hAnsi="Times New Roman" w:cs="Times New Roman"/>
          <w:sz w:val="28"/>
          <w:szCs w:val="28"/>
        </w:rPr>
      </w:pPr>
    </w:p>
    <w:p w14:paraId="588F322F" w14:textId="08850E2B" w:rsidR="003A3A6B" w:rsidRDefault="003A3A6B" w:rsidP="00BD24E1">
      <w:pPr>
        <w:spacing w:after="0" w:line="240" w:lineRule="auto"/>
        <w:rPr>
          <w:rFonts w:ascii="Times New Roman" w:hAnsi="Times New Roman" w:cs="Times New Roman"/>
          <w:sz w:val="28"/>
          <w:szCs w:val="28"/>
        </w:rPr>
      </w:pPr>
    </w:p>
    <w:p w14:paraId="6EE38C5F"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5253AB68">
          <v:shape id="_x0000_i1033" type="#_x0000_t75" style="width:34pt;height:43.5pt" o:ole="" filled="t">
            <v:fill color2="black"/>
            <v:imagedata r:id="rId6" o:title=""/>
          </v:shape>
          <o:OLEObject Type="Embed" ProgID="Word.Picture.8" ShapeID="_x0000_i1033" DrawAspect="Content" ObjectID="_1697352158" r:id="rId27"/>
        </w:object>
      </w:r>
    </w:p>
    <w:p w14:paraId="2A8CFF51"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7E2B81FE"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6626D69F"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7B047A95"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75DFAAC0"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20A67513"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1B49" w:rsidRPr="002E7AC5" w14:paraId="1E74C81F" w14:textId="77777777" w:rsidTr="00F67289">
        <w:trPr>
          <w:jc w:val="center"/>
        </w:trPr>
        <w:tc>
          <w:tcPr>
            <w:tcW w:w="3095" w:type="dxa"/>
            <w:hideMark/>
          </w:tcPr>
          <w:p w14:paraId="2CE60DFB" w14:textId="114881E2" w:rsidR="00B51B49" w:rsidRPr="002E7AC5" w:rsidRDefault="00B51B49" w:rsidP="00B51B4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10B312E1" w14:textId="3C95B740" w:rsidR="00B51B49" w:rsidRPr="002E7AC5" w:rsidRDefault="00B51B49" w:rsidP="00B51B4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40E7FA29" w14:textId="69465B54" w:rsidR="00B51B49" w:rsidRPr="002E7AC5" w:rsidRDefault="00B51B49" w:rsidP="00B51B4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№8/18 - 329</w:t>
            </w:r>
          </w:p>
        </w:tc>
      </w:tr>
    </w:tbl>
    <w:p w14:paraId="6F19F180" w14:textId="77777777" w:rsidR="003A3A6B" w:rsidRDefault="003A3A6B" w:rsidP="00BD24E1">
      <w:pPr>
        <w:spacing w:after="0" w:line="240" w:lineRule="auto"/>
        <w:rPr>
          <w:rFonts w:ascii="Times New Roman" w:hAnsi="Times New Roman" w:cs="Times New Roman"/>
          <w:sz w:val="28"/>
          <w:szCs w:val="28"/>
        </w:rPr>
      </w:pPr>
    </w:p>
    <w:p w14:paraId="77303526" w14:textId="77777777" w:rsidR="00BD24E1" w:rsidRDefault="00BD24E1" w:rsidP="00BD24E1">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 xml:space="preserve">Про </w:t>
      </w:r>
      <w:r>
        <w:rPr>
          <w:rFonts w:ascii="Times New Roman" w:hAnsi="Times New Roman" w:cs="Times New Roman"/>
          <w:sz w:val="28"/>
          <w:szCs w:val="28"/>
        </w:rPr>
        <w:t xml:space="preserve">визнання рішення </w:t>
      </w:r>
    </w:p>
    <w:p w14:paraId="0F73E021"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таким, що втратило чинність</w:t>
      </w:r>
    </w:p>
    <w:p w14:paraId="6B6A0610" w14:textId="77777777" w:rsidR="00BD24E1" w:rsidRDefault="00BD24E1" w:rsidP="00BD24E1">
      <w:pPr>
        <w:spacing w:after="0" w:line="240" w:lineRule="auto"/>
        <w:ind w:firstLine="708"/>
        <w:jc w:val="both"/>
        <w:rPr>
          <w:rFonts w:ascii="Times New Roman" w:hAnsi="Times New Roman" w:cs="Times New Roman"/>
          <w:sz w:val="28"/>
          <w:szCs w:val="28"/>
        </w:rPr>
      </w:pPr>
    </w:p>
    <w:p w14:paraId="5D7776DE" w14:textId="77777777" w:rsidR="00BD24E1" w:rsidRDefault="00BD24E1" w:rsidP="00BD24E1">
      <w:pPr>
        <w:spacing w:after="0" w:line="240" w:lineRule="auto"/>
        <w:ind w:firstLine="708"/>
        <w:jc w:val="both"/>
        <w:rPr>
          <w:rFonts w:ascii="Times New Roman" w:hAnsi="Times New Roman" w:cs="Times New Roman"/>
          <w:sz w:val="28"/>
          <w:szCs w:val="28"/>
        </w:rPr>
      </w:pPr>
    </w:p>
    <w:p w14:paraId="4B180195" w14:textId="77777777" w:rsidR="00BD24E1" w:rsidRPr="007D42DA"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У зв’язку з відсутністю законодавчих підстав для залучення пайових внесків у складі бюджету Сіверської міської територіальної громади, відповідно до закону України «про регулювання містобудівної діяльності», «Про внесення змін до деяких законодавчих актів України щодо стимулювання інвестиційної діяльності в Україні», </w:t>
      </w:r>
      <w:r w:rsidRPr="007D42DA">
        <w:rPr>
          <w:rFonts w:ascii="Times New Roman" w:hAnsi="Times New Roman" w:cs="Times New Roman"/>
          <w:sz w:val="28"/>
          <w:szCs w:val="24"/>
        </w:rPr>
        <w:t xml:space="preserve">керуючись статтею 26 </w:t>
      </w:r>
      <w:r w:rsidRPr="007D42DA">
        <w:rPr>
          <w:rFonts w:ascii="Times New Roman" w:hAnsi="Times New Roman" w:cs="Times New Roman"/>
          <w:sz w:val="28"/>
          <w:szCs w:val="28"/>
        </w:rPr>
        <w:t xml:space="preserve">Закону України «Про місцеве самоврядування в Україні», міська рада </w:t>
      </w:r>
    </w:p>
    <w:p w14:paraId="73019049" w14:textId="77777777" w:rsidR="00BD24E1" w:rsidRPr="007D42DA" w:rsidRDefault="00BD24E1" w:rsidP="00BD24E1">
      <w:pPr>
        <w:spacing w:after="0" w:line="240" w:lineRule="auto"/>
        <w:jc w:val="both"/>
        <w:rPr>
          <w:rFonts w:ascii="Times New Roman" w:hAnsi="Times New Roman" w:cs="Times New Roman"/>
          <w:sz w:val="28"/>
          <w:szCs w:val="28"/>
        </w:rPr>
      </w:pPr>
    </w:p>
    <w:p w14:paraId="1E093496" w14:textId="77777777" w:rsidR="00BD24E1" w:rsidRPr="007D42DA"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ВИРІШИЛА:</w:t>
      </w:r>
    </w:p>
    <w:p w14:paraId="62331FE7" w14:textId="77777777" w:rsidR="00BD24E1" w:rsidRPr="007D42DA" w:rsidRDefault="00BD24E1" w:rsidP="00BD24E1">
      <w:pPr>
        <w:spacing w:after="0" w:line="240" w:lineRule="auto"/>
        <w:jc w:val="both"/>
        <w:rPr>
          <w:rFonts w:ascii="Times New Roman" w:hAnsi="Times New Roman" w:cs="Times New Roman"/>
          <w:sz w:val="28"/>
          <w:szCs w:val="28"/>
        </w:rPr>
      </w:pPr>
    </w:p>
    <w:p w14:paraId="5E5BD0B6" w14:textId="77777777" w:rsidR="00BD24E1"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 xml:space="preserve">1. </w:t>
      </w:r>
      <w:r>
        <w:rPr>
          <w:rFonts w:ascii="Times New Roman" w:hAnsi="Times New Roman" w:cs="Times New Roman"/>
          <w:sz w:val="28"/>
          <w:szCs w:val="28"/>
        </w:rPr>
        <w:t xml:space="preserve">Рішення 15 сесії міської ради </w:t>
      </w:r>
      <w:r>
        <w:rPr>
          <w:rFonts w:ascii="Times New Roman" w:hAnsi="Times New Roman" w:cs="Times New Roman"/>
          <w:sz w:val="28"/>
          <w:szCs w:val="28"/>
          <w:lang w:val="en-US"/>
        </w:rPr>
        <w:t>VII</w:t>
      </w:r>
      <w:r>
        <w:rPr>
          <w:rFonts w:ascii="Times New Roman" w:hAnsi="Times New Roman" w:cs="Times New Roman"/>
          <w:sz w:val="28"/>
          <w:szCs w:val="28"/>
        </w:rPr>
        <w:t xml:space="preserve"> скликання від 11.05.2018 № 270 «Про затвердження Порядку залучення, розрахунку розміру і використання коштів пайової участі замовників у розвитку інженерно-транспортної інфраструктури на території Сіверської міської ради (об’єднана територіальна громада) визнати таким, що втратило чинність.</w:t>
      </w:r>
    </w:p>
    <w:p w14:paraId="0362B043" w14:textId="77777777" w:rsidR="00BD24E1" w:rsidRPr="007D42DA" w:rsidRDefault="00BD24E1" w:rsidP="00BD24E1">
      <w:pPr>
        <w:spacing w:after="0" w:line="240" w:lineRule="auto"/>
        <w:jc w:val="both"/>
        <w:rPr>
          <w:rFonts w:ascii="Times New Roman" w:hAnsi="Times New Roman" w:cs="Times New Roman"/>
          <w:sz w:val="28"/>
          <w:szCs w:val="28"/>
        </w:rPr>
      </w:pPr>
    </w:p>
    <w:p w14:paraId="7C109B28" w14:textId="77777777" w:rsidR="00BD24E1"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r>
      <w:r>
        <w:rPr>
          <w:rFonts w:ascii="Times New Roman" w:hAnsi="Times New Roman" w:cs="Times New Roman"/>
          <w:sz w:val="28"/>
          <w:szCs w:val="28"/>
        </w:rPr>
        <w:t>2</w:t>
      </w:r>
      <w:r w:rsidRPr="007D42DA">
        <w:rPr>
          <w:rFonts w:ascii="Times New Roman" w:hAnsi="Times New Roman" w:cs="Times New Roman"/>
          <w:sz w:val="28"/>
          <w:szCs w:val="28"/>
        </w:rPr>
        <w:t xml:space="preserve">. Контроль за виконанням цього рішення покласти на постійну комісію з питань соціально-правової політики та депутатської діяльності (Бабенко). </w:t>
      </w:r>
    </w:p>
    <w:p w14:paraId="241D3CCD" w14:textId="77777777" w:rsidR="00BD24E1" w:rsidRPr="007D42DA" w:rsidRDefault="00BD24E1" w:rsidP="00BD24E1">
      <w:pPr>
        <w:spacing w:after="0" w:line="240" w:lineRule="auto"/>
        <w:jc w:val="both"/>
        <w:rPr>
          <w:rFonts w:ascii="Times New Roman" w:hAnsi="Times New Roman" w:cs="Times New Roman"/>
          <w:sz w:val="28"/>
          <w:szCs w:val="28"/>
        </w:rPr>
      </w:pPr>
    </w:p>
    <w:p w14:paraId="10B25446" w14:textId="77777777" w:rsidR="00BD24E1" w:rsidRPr="007D42DA" w:rsidRDefault="00BD24E1" w:rsidP="00BD24E1">
      <w:pPr>
        <w:spacing w:after="0" w:line="240" w:lineRule="auto"/>
        <w:jc w:val="both"/>
        <w:rPr>
          <w:rFonts w:ascii="Times New Roman" w:hAnsi="Times New Roman" w:cs="Times New Roman"/>
          <w:sz w:val="28"/>
          <w:szCs w:val="28"/>
        </w:rPr>
      </w:pPr>
    </w:p>
    <w:p w14:paraId="2457C611" w14:textId="77777777" w:rsidR="00BD24E1" w:rsidRDefault="00BD24E1" w:rsidP="00BD24E1">
      <w:pPr>
        <w:spacing w:after="0" w:line="240" w:lineRule="auto"/>
        <w:jc w:val="both"/>
        <w:rPr>
          <w:rFonts w:ascii="Times New Roman" w:hAnsi="Times New Roman" w:cs="Times New Roman"/>
          <w:sz w:val="28"/>
          <w:szCs w:val="28"/>
        </w:rPr>
      </w:pPr>
    </w:p>
    <w:p w14:paraId="56563C56" w14:textId="77777777" w:rsidR="00BD24E1" w:rsidRPr="007D42DA" w:rsidRDefault="00BD24E1" w:rsidP="00BD24E1">
      <w:pPr>
        <w:spacing w:after="0" w:line="240" w:lineRule="auto"/>
        <w:jc w:val="both"/>
        <w:rPr>
          <w:rFonts w:ascii="Times New Roman" w:hAnsi="Times New Roman" w:cs="Times New Roman"/>
          <w:sz w:val="28"/>
          <w:szCs w:val="28"/>
        </w:rPr>
      </w:pPr>
    </w:p>
    <w:p w14:paraId="455597FE" w14:textId="77777777" w:rsidR="00BD24E1"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 xml:space="preserve">Міський голова </w:t>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Pr>
          <w:rFonts w:ascii="Times New Roman" w:hAnsi="Times New Roman" w:cs="Times New Roman"/>
          <w:sz w:val="28"/>
          <w:szCs w:val="28"/>
        </w:rPr>
        <w:t xml:space="preserve">             </w:t>
      </w:r>
      <w:r w:rsidRPr="007D42DA">
        <w:rPr>
          <w:rFonts w:ascii="Times New Roman" w:hAnsi="Times New Roman" w:cs="Times New Roman"/>
          <w:sz w:val="28"/>
          <w:szCs w:val="28"/>
        </w:rPr>
        <w:t>Андрій ЧЕРНЯЄВ</w:t>
      </w:r>
    </w:p>
    <w:p w14:paraId="7FB4C290" w14:textId="77777777" w:rsidR="00BD24E1" w:rsidRPr="007D42DA" w:rsidRDefault="00BD24E1" w:rsidP="00BD24E1">
      <w:pPr>
        <w:spacing w:after="0" w:line="240" w:lineRule="auto"/>
        <w:jc w:val="both"/>
        <w:rPr>
          <w:rFonts w:ascii="Times New Roman" w:hAnsi="Times New Roman" w:cs="Times New Roman"/>
          <w:sz w:val="28"/>
          <w:szCs w:val="28"/>
        </w:rPr>
      </w:pPr>
    </w:p>
    <w:p w14:paraId="4407401F" w14:textId="210B42C2" w:rsidR="00BD24E1" w:rsidRDefault="00BD24E1" w:rsidP="00BD24E1">
      <w:pPr>
        <w:tabs>
          <w:tab w:val="center" w:pos="4988"/>
          <w:tab w:val="left" w:pos="6336"/>
        </w:tabs>
        <w:spacing w:after="0" w:line="240" w:lineRule="auto"/>
        <w:rPr>
          <w:rFonts w:ascii="Times New Roman" w:eastAsia="Calibri" w:hAnsi="Times New Roman" w:cs="Times New Roman"/>
        </w:rPr>
      </w:pPr>
      <w:r>
        <w:rPr>
          <w:rFonts w:ascii="Times New Roman" w:eastAsia="Calibri" w:hAnsi="Times New Roman" w:cs="Times New Roman"/>
        </w:rPr>
        <w:tab/>
      </w:r>
    </w:p>
    <w:p w14:paraId="480CCB0B" w14:textId="2DD6322C" w:rsidR="003A3A6B" w:rsidRDefault="003A3A6B" w:rsidP="00BD24E1">
      <w:pPr>
        <w:tabs>
          <w:tab w:val="center" w:pos="4988"/>
          <w:tab w:val="left" w:pos="6336"/>
        </w:tabs>
        <w:spacing w:after="0" w:line="240" w:lineRule="auto"/>
        <w:rPr>
          <w:rFonts w:ascii="Times New Roman" w:eastAsia="Calibri" w:hAnsi="Times New Roman" w:cs="Times New Roman"/>
        </w:rPr>
      </w:pPr>
    </w:p>
    <w:p w14:paraId="0D4F9F46" w14:textId="266A9057" w:rsidR="003A3A6B" w:rsidRDefault="003A3A6B" w:rsidP="00BD24E1">
      <w:pPr>
        <w:tabs>
          <w:tab w:val="center" w:pos="4988"/>
          <w:tab w:val="left" w:pos="6336"/>
        </w:tabs>
        <w:spacing w:after="0" w:line="240" w:lineRule="auto"/>
        <w:rPr>
          <w:rFonts w:ascii="Times New Roman" w:eastAsia="Calibri" w:hAnsi="Times New Roman" w:cs="Times New Roman"/>
        </w:rPr>
      </w:pPr>
    </w:p>
    <w:p w14:paraId="613016E5" w14:textId="0CEB3F5D" w:rsidR="00415351" w:rsidRDefault="00415351" w:rsidP="00BD24E1">
      <w:pPr>
        <w:tabs>
          <w:tab w:val="center" w:pos="4988"/>
          <w:tab w:val="left" w:pos="6336"/>
        </w:tabs>
        <w:spacing w:after="0" w:line="240" w:lineRule="auto"/>
        <w:rPr>
          <w:rFonts w:ascii="Times New Roman" w:eastAsia="Calibri" w:hAnsi="Times New Roman" w:cs="Times New Roman"/>
        </w:rPr>
      </w:pPr>
    </w:p>
    <w:p w14:paraId="37EA830A" w14:textId="77777777" w:rsidR="00415351" w:rsidRDefault="00415351" w:rsidP="00BD24E1">
      <w:pPr>
        <w:tabs>
          <w:tab w:val="center" w:pos="4988"/>
          <w:tab w:val="left" w:pos="6336"/>
        </w:tabs>
        <w:spacing w:after="0" w:line="240" w:lineRule="auto"/>
        <w:rPr>
          <w:rFonts w:ascii="Times New Roman" w:eastAsia="Calibri" w:hAnsi="Times New Roman" w:cs="Times New Roman"/>
        </w:rPr>
      </w:pPr>
    </w:p>
    <w:p w14:paraId="18346290" w14:textId="77777777" w:rsidR="00415351" w:rsidRPr="00415351" w:rsidRDefault="00415351" w:rsidP="00415351">
      <w:pPr>
        <w:spacing w:before="0" w:after="0" w:line="240" w:lineRule="auto"/>
        <w:ind w:hanging="13"/>
        <w:jc w:val="center"/>
        <w:rPr>
          <w:rFonts w:ascii="Times New Roman" w:eastAsia="Calibri" w:hAnsi="Times New Roman" w:cs="Times New Roman"/>
          <w:szCs w:val="22"/>
          <w:lang w:val="ru-RU"/>
        </w:rPr>
      </w:pPr>
      <w:r w:rsidRPr="00415351">
        <w:rPr>
          <w:rFonts w:ascii="Times New Roman" w:eastAsia="Calibri" w:hAnsi="Times New Roman" w:cs="Times New Roman"/>
          <w:szCs w:val="22"/>
        </w:rPr>
        <w:tab/>
      </w:r>
      <w:r w:rsidRPr="00415351">
        <w:rPr>
          <w:rFonts w:ascii="Times New Roman" w:eastAsia="Calibri" w:hAnsi="Times New Roman" w:cs="Times New Roman"/>
          <w:szCs w:val="22"/>
          <w:lang w:val="ru-RU"/>
        </w:rPr>
        <w:object w:dxaOrig="675" w:dyaOrig="870" w14:anchorId="50FD15A6">
          <v:shape id="_x0000_i1034" type="#_x0000_t75" style="width:34pt;height:43.5pt" o:ole="" filled="t">
            <v:fill color2="black"/>
            <v:imagedata r:id="rId6" o:title=""/>
          </v:shape>
          <o:OLEObject Type="Embed" ProgID="Word.Picture.8" ShapeID="_x0000_i1034" DrawAspect="Content" ObjectID="_1697352159" r:id="rId28"/>
        </w:object>
      </w:r>
    </w:p>
    <w:p w14:paraId="2CB5FF50" w14:textId="77777777" w:rsidR="00415351" w:rsidRPr="00415351" w:rsidRDefault="00415351" w:rsidP="00415351">
      <w:pPr>
        <w:spacing w:before="0" w:after="0" w:line="240" w:lineRule="auto"/>
        <w:ind w:hanging="13"/>
        <w:jc w:val="center"/>
        <w:rPr>
          <w:rFonts w:ascii="Times New Roman" w:eastAsia="Calibri" w:hAnsi="Times New Roman" w:cs="Times New Roman"/>
          <w:b/>
          <w:sz w:val="28"/>
          <w:szCs w:val="28"/>
          <w:lang w:val="ru-RU"/>
        </w:rPr>
      </w:pPr>
      <w:r w:rsidRPr="00415351">
        <w:rPr>
          <w:rFonts w:ascii="Times New Roman" w:eastAsia="Calibri" w:hAnsi="Times New Roman" w:cs="Times New Roman"/>
          <w:b/>
          <w:sz w:val="28"/>
          <w:szCs w:val="28"/>
          <w:lang w:val="ru-RU"/>
        </w:rPr>
        <w:t>УКРАЇНА</w:t>
      </w:r>
    </w:p>
    <w:p w14:paraId="5D106119" w14:textId="77777777" w:rsidR="00415351" w:rsidRPr="00415351" w:rsidRDefault="00415351" w:rsidP="00415351">
      <w:pPr>
        <w:spacing w:before="0" w:after="0" w:line="240" w:lineRule="auto"/>
        <w:jc w:val="center"/>
        <w:rPr>
          <w:rFonts w:ascii="Times New Roman" w:eastAsia="Calibri" w:hAnsi="Times New Roman" w:cs="Times New Roman"/>
          <w:b/>
          <w:sz w:val="28"/>
          <w:szCs w:val="28"/>
          <w:lang w:val="ru-RU"/>
        </w:rPr>
      </w:pPr>
      <w:proofErr w:type="gramStart"/>
      <w:r w:rsidRPr="00415351">
        <w:rPr>
          <w:rFonts w:ascii="Times New Roman" w:eastAsia="Calibri" w:hAnsi="Times New Roman" w:cs="Times New Roman"/>
          <w:b/>
          <w:sz w:val="28"/>
          <w:szCs w:val="28"/>
          <w:lang w:val="ru-RU"/>
        </w:rPr>
        <w:t>СІВЕРСЬКА  МІСЬКА</w:t>
      </w:r>
      <w:proofErr w:type="gramEnd"/>
      <w:r w:rsidRPr="00415351">
        <w:rPr>
          <w:rFonts w:ascii="Times New Roman" w:eastAsia="Calibri" w:hAnsi="Times New Roman" w:cs="Times New Roman"/>
          <w:b/>
          <w:sz w:val="28"/>
          <w:szCs w:val="28"/>
          <w:lang w:val="ru-RU"/>
        </w:rPr>
        <w:t xml:space="preserve">  РАДА </w:t>
      </w:r>
    </w:p>
    <w:p w14:paraId="5869EF65" w14:textId="77777777" w:rsidR="00415351" w:rsidRPr="00415351" w:rsidRDefault="00415351" w:rsidP="00415351">
      <w:pPr>
        <w:spacing w:before="0" w:after="0" w:line="240" w:lineRule="auto"/>
        <w:jc w:val="center"/>
        <w:rPr>
          <w:rFonts w:ascii="Times New Roman" w:eastAsia="Calibri" w:hAnsi="Times New Roman" w:cs="Times New Roman"/>
          <w:b/>
          <w:sz w:val="28"/>
          <w:szCs w:val="28"/>
          <w:lang w:val="ru-RU"/>
        </w:rPr>
      </w:pPr>
      <w:proofErr w:type="gramStart"/>
      <w:r w:rsidRPr="00415351">
        <w:rPr>
          <w:rFonts w:ascii="Times New Roman" w:eastAsia="Calibri" w:hAnsi="Times New Roman" w:cs="Times New Roman"/>
          <w:b/>
          <w:sz w:val="28"/>
          <w:szCs w:val="28"/>
          <w:lang w:val="ru-RU"/>
        </w:rPr>
        <w:t>БАХМУТСЬКОГО  РАЙОНУ</w:t>
      </w:r>
      <w:proofErr w:type="gramEnd"/>
      <w:r w:rsidRPr="00415351">
        <w:rPr>
          <w:rFonts w:ascii="Times New Roman" w:eastAsia="Calibri" w:hAnsi="Times New Roman" w:cs="Times New Roman"/>
          <w:b/>
          <w:sz w:val="28"/>
          <w:szCs w:val="28"/>
          <w:lang w:val="ru-RU"/>
        </w:rPr>
        <w:t xml:space="preserve">  ДОНЕЦЬКОЇ ОБЛАСТІ</w:t>
      </w:r>
    </w:p>
    <w:p w14:paraId="7311E46F" w14:textId="77777777" w:rsidR="00415351" w:rsidRPr="00415351" w:rsidRDefault="00415351" w:rsidP="00415351">
      <w:pPr>
        <w:spacing w:before="0" w:after="0" w:line="240" w:lineRule="auto"/>
        <w:jc w:val="center"/>
        <w:rPr>
          <w:rFonts w:ascii="Times New Roman" w:eastAsia="Calibri" w:hAnsi="Times New Roman" w:cs="Times New Roman"/>
          <w:b/>
          <w:sz w:val="28"/>
          <w:szCs w:val="28"/>
          <w:lang w:val="ru-RU"/>
        </w:rPr>
      </w:pPr>
    </w:p>
    <w:p w14:paraId="10756200" w14:textId="77777777" w:rsidR="00415351" w:rsidRPr="00415351" w:rsidRDefault="00415351" w:rsidP="00415351">
      <w:pPr>
        <w:spacing w:before="0" w:after="160" w:line="259" w:lineRule="auto"/>
        <w:jc w:val="center"/>
        <w:rPr>
          <w:rFonts w:ascii="Times New Roman" w:eastAsia="Calibri" w:hAnsi="Times New Roman" w:cs="Times New Roman"/>
          <w:b/>
          <w:i/>
          <w:sz w:val="28"/>
          <w:szCs w:val="28"/>
          <w:lang w:val="ru-RU"/>
        </w:rPr>
      </w:pPr>
      <w:r w:rsidRPr="00415351">
        <w:rPr>
          <w:rFonts w:ascii="Times New Roman" w:eastAsia="Calibri" w:hAnsi="Times New Roman" w:cs="Times New Roman"/>
          <w:b/>
          <w:sz w:val="28"/>
          <w:szCs w:val="28"/>
          <w:lang w:val="ru-RU"/>
        </w:rPr>
        <w:t xml:space="preserve">Р І Ш Е Н </w:t>
      </w:r>
      <w:proofErr w:type="spellStart"/>
      <w:r w:rsidRPr="00415351">
        <w:rPr>
          <w:rFonts w:ascii="Times New Roman" w:eastAsia="Calibri" w:hAnsi="Times New Roman" w:cs="Times New Roman"/>
          <w:b/>
          <w:sz w:val="28"/>
          <w:szCs w:val="28"/>
          <w:lang w:val="ru-RU"/>
        </w:rPr>
        <w:t>Н</w:t>
      </w:r>
      <w:proofErr w:type="spellEnd"/>
      <w:r w:rsidRPr="00415351">
        <w:rPr>
          <w:rFonts w:ascii="Times New Roman" w:eastAsia="Calibri" w:hAnsi="Times New Roman" w:cs="Times New Roman"/>
          <w:b/>
          <w:sz w:val="28"/>
          <w:szCs w:val="28"/>
          <w:lang w:val="ru-RU"/>
        </w:rPr>
        <w:t xml:space="preserve"> Я</w:t>
      </w:r>
    </w:p>
    <w:tbl>
      <w:tblPr>
        <w:tblW w:w="0" w:type="auto"/>
        <w:jc w:val="center"/>
        <w:tblLook w:val="01E0" w:firstRow="1" w:lastRow="1" w:firstColumn="1" w:lastColumn="1" w:noHBand="0" w:noVBand="0"/>
      </w:tblPr>
      <w:tblGrid>
        <w:gridCol w:w="3095"/>
        <w:gridCol w:w="3096"/>
        <w:gridCol w:w="3096"/>
      </w:tblGrid>
      <w:tr w:rsidR="00B51B49" w:rsidRPr="00415351" w14:paraId="7A704800" w14:textId="77777777" w:rsidTr="00F67289">
        <w:trPr>
          <w:jc w:val="center"/>
        </w:trPr>
        <w:tc>
          <w:tcPr>
            <w:tcW w:w="3095" w:type="dxa"/>
            <w:hideMark/>
          </w:tcPr>
          <w:p w14:paraId="023D4E3B" w14:textId="6B37E784" w:rsidR="00B51B49" w:rsidRPr="00415351" w:rsidRDefault="00B51B49" w:rsidP="00B51B49">
            <w:pPr>
              <w:widowControl w:val="0"/>
              <w:tabs>
                <w:tab w:val="left" w:pos="4680"/>
                <w:tab w:val="left" w:pos="6804"/>
              </w:tabs>
              <w:suppressAutoHyphens/>
              <w:spacing w:before="0" w:after="160"/>
              <w:jc w:val="both"/>
              <w:rPr>
                <w:rFonts w:ascii="Times New Roman" w:eastAsia="Calibri" w:hAnsi="Times New Roman" w:cs="Times New Roman"/>
                <w:b/>
                <w:kern w:val="2"/>
                <w:sz w:val="26"/>
                <w:szCs w:val="26"/>
                <w:lang w:val="ru-RU" w:eastAsia="ar-SA"/>
              </w:rPr>
            </w:pPr>
            <w:bookmarkStart w:id="135" w:name="_Hlk86234988"/>
            <w:r>
              <w:rPr>
                <w:rFonts w:ascii="Times New Roman" w:eastAsia="Calibri" w:hAnsi="Times New Roman" w:cs="Times New Roman"/>
                <w:b/>
                <w:kern w:val="2"/>
                <w:sz w:val="26"/>
                <w:szCs w:val="26"/>
                <w:lang w:eastAsia="ar-SA"/>
              </w:rPr>
              <w:t>21.10.2021</w:t>
            </w:r>
          </w:p>
        </w:tc>
        <w:tc>
          <w:tcPr>
            <w:tcW w:w="3096" w:type="dxa"/>
            <w:hideMark/>
          </w:tcPr>
          <w:p w14:paraId="04EED1B4" w14:textId="1D214510" w:rsidR="00B51B49" w:rsidRPr="00415351" w:rsidRDefault="00B51B49" w:rsidP="00B51B49">
            <w:pPr>
              <w:widowControl w:val="0"/>
              <w:tabs>
                <w:tab w:val="left" w:pos="4680"/>
                <w:tab w:val="left" w:pos="6804"/>
              </w:tabs>
              <w:suppressAutoHyphens/>
              <w:spacing w:before="0" w:after="160"/>
              <w:jc w:val="center"/>
              <w:rPr>
                <w:rFonts w:ascii="Times New Roman" w:eastAsia="Calibri" w:hAnsi="Times New Roman" w:cs="Times New Roman"/>
                <w:kern w:val="2"/>
                <w:sz w:val="26"/>
                <w:szCs w:val="26"/>
                <w:lang w:val="ru-RU"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8EF9692" w14:textId="3B9B04EA" w:rsidR="00B51B49" w:rsidRPr="00415351" w:rsidRDefault="00B51B49" w:rsidP="00B51B49">
            <w:pPr>
              <w:widowControl w:val="0"/>
              <w:tabs>
                <w:tab w:val="left" w:pos="4680"/>
                <w:tab w:val="left" w:pos="6804"/>
              </w:tabs>
              <w:suppressAutoHyphens/>
              <w:spacing w:before="0" w:after="160"/>
              <w:rPr>
                <w:rFonts w:ascii="Times New Roman" w:eastAsia="Calibri" w:hAnsi="Times New Roman" w:cs="Times New Roman"/>
                <w:b/>
                <w:kern w:val="2"/>
                <w:sz w:val="26"/>
                <w:szCs w:val="26"/>
                <w:lang w:val="ru-RU"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№8/18 - 330</w:t>
            </w:r>
          </w:p>
        </w:tc>
      </w:tr>
      <w:bookmarkEnd w:id="135"/>
    </w:tbl>
    <w:p w14:paraId="40872B46" w14:textId="77777777" w:rsidR="00415351" w:rsidRPr="00415351" w:rsidRDefault="00415351" w:rsidP="00415351">
      <w:pPr>
        <w:spacing w:before="0" w:after="0" w:line="240" w:lineRule="auto"/>
        <w:rPr>
          <w:rFonts w:ascii="Times New Roman" w:eastAsia="Calibri" w:hAnsi="Times New Roman" w:cs="Times New Roman"/>
          <w:sz w:val="28"/>
          <w:szCs w:val="28"/>
        </w:rPr>
      </w:pPr>
    </w:p>
    <w:p w14:paraId="1C93FF43"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Про підготовку попереднього </w:t>
      </w:r>
    </w:p>
    <w:p w14:paraId="74B47737"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висновку стосовно відповідності </w:t>
      </w:r>
    </w:p>
    <w:p w14:paraId="4A4E7CEE"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інтересам та потребам територіальної  </w:t>
      </w:r>
    </w:p>
    <w:p w14:paraId="401B8B5B"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громади пропозиції щодо ініціюванням </w:t>
      </w:r>
    </w:p>
    <w:p w14:paraId="7BBDF42D"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співробітництва територіальних громад</w:t>
      </w:r>
    </w:p>
    <w:p w14:paraId="513D87CC" w14:textId="77777777" w:rsidR="00415351" w:rsidRPr="00415351" w:rsidRDefault="00415351" w:rsidP="005D2A30">
      <w:pPr>
        <w:spacing w:before="0" w:after="0" w:line="240" w:lineRule="auto"/>
        <w:jc w:val="both"/>
        <w:rPr>
          <w:rFonts w:ascii="Times New Roman" w:eastAsia="Calibri" w:hAnsi="Times New Roman" w:cs="Times New Roman"/>
          <w:sz w:val="28"/>
          <w:szCs w:val="28"/>
        </w:rPr>
      </w:pPr>
    </w:p>
    <w:p w14:paraId="408F7214" w14:textId="77777777" w:rsidR="00415351" w:rsidRPr="00415351" w:rsidRDefault="00415351" w:rsidP="00415351">
      <w:pPr>
        <w:spacing w:before="0" w:after="160" w:line="259" w:lineRule="auto"/>
        <w:ind w:firstLine="708"/>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Розглянувши пропозицію міського голови щодо ініціювання співробітництва між територіальними  громадами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415351">
        <w:rPr>
          <w:rFonts w:ascii="Times New Roman" w:eastAsia="Calibri" w:hAnsi="Times New Roman" w:cs="Times New Roman"/>
          <w:sz w:val="28"/>
          <w:szCs w:val="28"/>
        </w:rPr>
        <w:t>Званівської</w:t>
      </w:r>
      <w:proofErr w:type="spellEnd"/>
      <w:r w:rsidRPr="00415351">
        <w:rPr>
          <w:rFonts w:ascii="Times New Roman" w:eastAsia="Calibri" w:hAnsi="Times New Roman" w:cs="Times New Roman"/>
          <w:sz w:val="28"/>
          <w:szCs w:val="28"/>
        </w:rPr>
        <w:t xml:space="preserve"> сільської територіальної громади через </w:t>
      </w:r>
      <w:proofErr w:type="spellStart"/>
      <w:r w:rsidRPr="00415351">
        <w:rPr>
          <w:rFonts w:ascii="Times New Roman" w:eastAsia="Calibri" w:hAnsi="Times New Roman" w:cs="Times New Roman"/>
          <w:sz w:val="28"/>
          <w:szCs w:val="28"/>
        </w:rPr>
        <w:t>Званівську</w:t>
      </w:r>
      <w:proofErr w:type="spellEnd"/>
      <w:r w:rsidRPr="00415351">
        <w:rPr>
          <w:rFonts w:ascii="Times New Roman" w:eastAsia="Calibri" w:hAnsi="Times New Roman" w:cs="Times New Roman"/>
          <w:sz w:val="28"/>
          <w:szCs w:val="28"/>
        </w:rPr>
        <w:t xml:space="preserve"> сільську раду в особі сільського голови Максименко Софії  Миколаївни у соціальній сфері у формі спільного фінансування (утримання) суб’єктами співробітництва підприємств, установ та організацій комунальної форми власності, а саме комунальної установи «Трудовий архів» Сіверської міської ради  Бахмутського району Донецької області, враховуючи Закон України «Про співробітництво територіальних громад», керуючись статтями 11, 42, 52, 59  Закону України «Про місцеве самоврядування в Україні», міська рада </w:t>
      </w:r>
    </w:p>
    <w:p w14:paraId="5A18425B"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6FB675C5"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ВИРІШИЛА:</w:t>
      </w:r>
    </w:p>
    <w:p w14:paraId="45D1092B"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7F59812C"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ab/>
        <w:t>1. Виконавчому комітету (</w:t>
      </w:r>
      <w:proofErr w:type="spellStart"/>
      <w:r w:rsidRPr="00415351">
        <w:rPr>
          <w:rFonts w:ascii="Times New Roman" w:eastAsia="Calibri" w:hAnsi="Times New Roman" w:cs="Times New Roman"/>
          <w:sz w:val="28"/>
          <w:szCs w:val="28"/>
        </w:rPr>
        <w:t>Бондаревська</w:t>
      </w:r>
      <w:proofErr w:type="spellEnd"/>
      <w:r w:rsidRPr="00415351">
        <w:rPr>
          <w:rFonts w:ascii="Times New Roman" w:eastAsia="Calibri" w:hAnsi="Times New Roman" w:cs="Times New Roman"/>
          <w:sz w:val="28"/>
          <w:szCs w:val="28"/>
        </w:rPr>
        <w:t>) Сіверської міської ради до 1 листопада 2021 року вивчити пропозицію про організацію співробітництва та підготувати і надати на розгляд міської ради попередній висновок стосовно її відповідності інтересам та потребам територіальної громади, а також проект рішення про надання згоди на організацію співробітництва територіальних громад або відмову у наданні такої згоди.</w:t>
      </w:r>
    </w:p>
    <w:p w14:paraId="27BD6AEC"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28BBB5FB"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ab/>
        <w:t xml:space="preserve">2. Контроль за виконанням цього рішення покласти на постійну комісію з питань соціально-правової політики та депутатської діяльності (Бабенко). </w:t>
      </w:r>
    </w:p>
    <w:p w14:paraId="44411448"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230BA134" w14:textId="20AB33E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Міський голова </w:t>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t xml:space="preserve">             Андрій ЧЕРНЯЄВ</w:t>
      </w:r>
    </w:p>
    <w:p w14:paraId="4174B383" w14:textId="7A52C2CA" w:rsidR="003A3A6B" w:rsidRDefault="003A3A6B" w:rsidP="00BD24E1">
      <w:pPr>
        <w:tabs>
          <w:tab w:val="center" w:pos="4988"/>
          <w:tab w:val="left" w:pos="6336"/>
        </w:tabs>
        <w:spacing w:after="0" w:line="240" w:lineRule="auto"/>
        <w:rPr>
          <w:rFonts w:ascii="Times New Roman" w:eastAsia="Calibri" w:hAnsi="Times New Roman" w:cs="Times New Roman"/>
        </w:rPr>
      </w:pPr>
    </w:p>
    <w:p w14:paraId="4062D6EB" w14:textId="77777777" w:rsidR="00415351" w:rsidRPr="00415351" w:rsidRDefault="00415351" w:rsidP="00415351">
      <w:pPr>
        <w:spacing w:before="0" w:after="0" w:line="240" w:lineRule="auto"/>
        <w:ind w:hanging="13"/>
        <w:jc w:val="center"/>
        <w:rPr>
          <w:rFonts w:ascii="Times New Roman" w:eastAsia="Calibri" w:hAnsi="Times New Roman" w:cs="Times New Roman"/>
          <w:szCs w:val="22"/>
          <w:lang w:val="ru-RU"/>
        </w:rPr>
      </w:pPr>
      <w:r w:rsidRPr="00415351">
        <w:rPr>
          <w:rFonts w:ascii="Times New Roman" w:eastAsia="Calibri" w:hAnsi="Times New Roman" w:cs="Times New Roman"/>
          <w:szCs w:val="22"/>
          <w:lang w:val="ru-RU"/>
        </w:rPr>
        <w:object w:dxaOrig="675" w:dyaOrig="870" w14:anchorId="143E983B">
          <v:shape id="_x0000_i1035" type="#_x0000_t75" style="width:34pt;height:43.5pt" o:ole="" filled="t">
            <v:fill color2="black"/>
            <v:imagedata r:id="rId6" o:title=""/>
          </v:shape>
          <o:OLEObject Type="Embed" ProgID="Word.Picture.8" ShapeID="_x0000_i1035" DrawAspect="Content" ObjectID="_1697352160" r:id="rId29"/>
        </w:object>
      </w:r>
    </w:p>
    <w:p w14:paraId="2ADBBF4A" w14:textId="77777777" w:rsidR="00415351" w:rsidRPr="00415351" w:rsidRDefault="00415351" w:rsidP="00415351">
      <w:pPr>
        <w:spacing w:before="0" w:after="0" w:line="240" w:lineRule="auto"/>
        <w:ind w:hanging="13"/>
        <w:jc w:val="center"/>
        <w:rPr>
          <w:rFonts w:ascii="Times New Roman" w:eastAsia="Calibri" w:hAnsi="Times New Roman" w:cs="Times New Roman"/>
          <w:b/>
          <w:sz w:val="28"/>
          <w:szCs w:val="28"/>
          <w:lang w:val="ru-RU"/>
        </w:rPr>
      </w:pPr>
      <w:r w:rsidRPr="00415351">
        <w:rPr>
          <w:rFonts w:ascii="Times New Roman" w:eastAsia="Calibri" w:hAnsi="Times New Roman" w:cs="Times New Roman"/>
          <w:b/>
          <w:sz w:val="28"/>
          <w:szCs w:val="28"/>
          <w:lang w:val="ru-RU"/>
        </w:rPr>
        <w:t>УКРАЇНА</w:t>
      </w:r>
    </w:p>
    <w:p w14:paraId="4B4647CF" w14:textId="77777777" w:rsidR="00415351" w:rsidRPr="00415351" w:rsidRDefault="00415351" w:rsidP="00415351">
      <w:pPr>
        <w:spacing w:before="0" w:after="0" w:line="240" w:lineRule="auto"/>
        <w:jc w:val="center"/>
        <w:rPr>
          <w:rFonts w:ascii="Times New Roman" w:eastAsia="Calibri" w:hAnsi="Times New Roman" w:cs="Times New Roman"/>
          <w:b/>
          <w:sz w:val="28"/>
          <w:szCs w:val="28"/>
          <w:lang w:val="ru-RU"/>
        </w:rPr>
      </w:pPr>
      <w:proofErr w:type="gramStart"/>
      <w:r w:rsidRPr="00415351">
        <w:rPr>
          <w:rFonts w:ascii="Times New Roman" w:eastAsia="Calibri" w:hAnsi="Times New Roman" w:cs="Times New Roman"/>
          <w:b/>
          <w:sz w:val="28"/>
          <w:szCs w:val="28"/>
          <w:lang w:val="ru-RU"/>
        </w:rPr>
        <w:t>СІВЕРСЬКА  МІСЬКА</w:t>
      </w:r>
      <w:proofErr w:type="gramEnd"/>
      <w:r w:rsidRPr="00415351">
        <w:rPr>
          <w:rFonts w:ascii="Times New Roman" w:eastAsia="Calibri" w:hAnsi="Times New Roman" w:cs="Times New Roman"/>
          <w:b/>
          <w:sz w:val="28"/>
          <w:szCs w:val="28"/>
          <w:lang w:val="ru-RU"/>
        </w:rPr>
        <w:t xml:space="preserve">  РАДА </w:t>
      </w:r>
    </w:p>
    <w:p w14:paraId="623DA671" w14:textId="77777777" w:rsidR="00415351" w:rsidRPr="00415351" w:rsidRDefault="00415351" w:rsidP="00415351">
      <w:pPr>
        <w:spacing w:before="0" w:after="0" w:line="240" w:lineRule="auto"/>
        <w:jc w:val="center"/>
        <w:rPr>
          <w:rFonts w:ascii="Times New Roman" w:eastAsia="Calibri" w:hAnsi="Times New Roman" w:cs="Times New Roman"/>
          <w:b/>
          <w:sz w:val="28"/>
          <w:szCs w:val="28"/>
          <w:lang w:val="ru-RU"/>
        </w:rPr>
      </w:pPr>
      <w:proofErr w:type="gramStart"/>
      <w:r w:rsidRPr="00415351">
        <w:rPr>
          <w:rFonts w:ascii="Times New Roman" w:eastAsia="Calibri" w:hAnsi="Times New Roman" w:cs="Times New Roman"/>
          <w:b/>
          <w:sz w:val="28"/>
          <w:szCs w:val="28"/>
          <w:lang w:val="ru-RU"/>
        </w:rPr>
        <w:t>БАХМУТСЬКОГО  РАЙОНУ</w:t>
      </w:r>
      <w:proofErr w:type="gramEnd"/>
      <w:r w:rsidRPr="00415351">
        <w:rPr>
          <w:rFonts w:ascii="Times New Roman" w:eastAsia="Calibri" w:hAnsi="Times New Roman" w:cs="Times New Roman"/>
          <w:b/>
          <w:sz w:val="28"/>
          <w:szCs w:val="28"/>
          <w:lang w:val="ru-RU"/>
        </w:rPr>
        <w:t xml:space="preserve">  ДОНЕЦЬКОЇ ОБЛАСТІ</w:t>
      </w:r>
    </w:p>
    <w:p w14:paraId="72271982" w14:textId="77777777" w:rsidR="00415351" w:rsidRPr="00415351" w:rsidRDefault="00415351" w:rsidP="00415351">
      <w:pPr>
        <w:spacing w:before="0" w:after="0" w:line="240" w:lineRule="auto"/>
        <w:jc w:val="center"/>
        <w:rPr>
          <w:rFonts w:ascii="Times New Roman" w:eastAsia="Calibri" w:hAnsi="Times New Roman" w:cs="Times New Roman"/>
          <w:b/>
          <w:sz w:val="28"/>
          <w:szCs w:val="28"/>
          <w:lang w:val="ru-RU"/>
        </w:rPr>
      </w:pPr>
    </w:p>
    <w:p w14:paraId="610A95F9" w14:textId="77777777" w:rsidR="00415351" w:rsidRPr="00415351" w:rsidRDefault="00415351" w:rsidP="00415351">
      <w:pPr>
        <w:spacing w:before="0" w:after="160" w:line="259" w:lineRule="auto"/>
        <w:jc w:val="center"/>
        <w:rPr>
          <w:rFonts w:ascii="Times New Roman" w:eastAsia="Calibri" w:hAnsi="Times New Roman" w:cs="Times New Roman"/>
          <w:b/>
          <w:i/>
          <w:sz w:val="28"/>
          <w:szCs w:val="28"/>
          <w:lang w:val="ru-RU"/>
        </w:rPr>
      </w:pPr>
      <w:r w:rsidRPr="00415351">
        <w:rPr>
          <w:rFonts w:ascii="Times New Roman" w:eastAsia="Calibri" w:hAnsi="Times New Roman" w:cs="Times New Roman"/>
          <w:b/>
          <w:sz w:val="28"/>
          <w:szCs w:val="28"/>
          <w:lang w:val="ru-RU"/>
        </w:rPr>
        <w:t xml:space="preserve">Р І Ш Е Н </w:t>
      </w:r>
      <w:proofErr w:type="spellStart"/>
      <w:r w:rsidRPr="00415351">
        <w:rPr>
          <w:rFonts w:ascii="Times New Roman" w:eastAsia="Calibri" w:hAnsi="Times New Roman" w:cs="Times New Roman"/>
          <w:b/>
          <w:sz w:val="28"/>
          <w:szCs w:val="28"/>
          <w:lang w:val="ru-RU"/>
        </w:rPr>
        <w:t>Н</w:t>
      </w:r>
      <w:proofErr w:type="spellEnd"/>
      <w:r w:rsidRPr="00415351">
        <w:rPr>
          <w:rFonts w:ascii="Times New Roman" w:eastAsia="Calibri" w:hAnsi="Times New Roman" w:cs="Times New Roman"/>
          <w:b/>
          <w:sz w:val="28"/>
          <w:szCs w:val="28"/>
          <w:lang w:val="ru-RU"/>
        </w:rPr>
        <w:t xml:space="preserve"> Я</w:t>
      </w:r>
    </w:p>
    <w:tbl>
      <w:tblPr>
        <w:tblW w:w="0" w:type="auto"/>
        <w:jc w:val="center"/>
        <w:tblLook w:val="01E0" w:firstRow="1" w:lastRow="1" w:firstColumn="1" w:lastColumn="1" w:noHBand="0" w:noVBand="0"/>
      </w:tblPr>
      <w:tblGrid>
        <w:gridCol w:w="3095"/>
        <w:gridCol w:w="3096"/>
        <w:gridCol w:w="3096"/>
      </w:tblGrid>
      <w:tr w:rsidR="005D2A30" w:rsidRPr="00415351" w14:paraId="1C9B0C03" w14:textId="77777777" w:rsidTr="00F67289">
        <w:trPr>
          <w:jc w:val="center"/>
        </w:trPr>
        <w:tc>
          <w:tcPr>
            <w:tcW w:w="3095" w:type="dxa"/>
          </w:tcPr>
          <w:p w14:paraId="6E285423" w14:textId="0EB6665B" w:rsidR="005D2A30" w:rsidRPr="00415351" w:rsidRDefault="005D2A30" w:rsidP="005D2A30">
            <w:pPr>
              <w:widowControl w:val="0"/>
              <w:tabs>
                <w:tab w:val="left" w:pos="4680"/>
                <w:tab w:val="left" w:pos="6804"/>
              </w:tabs>
              <w:suppressAutoHyphens/>
              <w:spacing w:before="0" w:after="160"/>
              <w:jc w:val="both"/>
              <w:rPr>
                <w:rFonts w:ascii="Times New Roman" w:eastAsia="Calibri" w:hAnsi="Times New Roman" w:cs="Times New Roman"/>
                <w:b/>
                <w:kern w:val="2"/>
                <w:sz w:val="26"/>
                <w:szCs w:val="26"/>
                <w:lang w:val="ru-RU" w:eastAsia="ar-SA"/>
              </w:rPr>
            </w:pPr>
            <w:r>
              <w:rPr>
                <w:rFonts w:ascii="Times New Roman" w:eastAsia="Calibri" w:hAnsi="Times New Roman" w:cs="Times New Roman"/>
                <w:b/>
                <w:kern w:val="2"/>
                <w:sz w:val="26"/>
                <w:szCs w:val="26"/>
                <w:lang w:eastAsia="ar-SA"/>
              </w:rPr>
              <w:t>21.10.2021</w:t>
            </w:r>
          </w:p>
        </w:tc>
        <w:tc>
          <w:tcPr>
            <w:tcW w:w="3096" w:type="dxa"/>
          </w:tcPr>
          <w:p w14:paraId="1C30A506" w14:textId="2F5EF1E5" w:rsidR="005D2A30" w:rsidRPr="00415351" w:rsidRDefault="005D2A30" w:rsidP="005D2A30">
            <w:pPr>
              <w:widowControl w:val="0"/>
              <w:tabs>
                <w:tab w:val="left" w:pos="4680"/>
                <w:tab w:val="left" w:pos="6804"/>
              </w:tabs>
              <w:suppressAutoHyphens/>
              <w:spacing w:before="0" w:after="160"/>
              <w:jc w:val="center"/>
              <w:rPr>
                <w:rFonts w:ascii="Times New Roman" w:eastAsia="Calibri" w:hAnsi="Times New Roman" w:cs="Times New Roman"/>
                <w:kern w:val="2"/>
                <w:sz w:val="26"/>
                <w:szCs w:val="26"/>
                <w:lang w:val="ru-RU" w:eastAsia="ar-SA"/>
              </w:rPr>
            </w:pPr>
            <w:r w:rsidRPr="002E7AC5">
              <w:rPr>
                <w:rFonts w:ascii="Times New Roman" w:eastAsia="Calibri" w:hAnsi="Times New Roman" w:cs="Times New Roman"/>
                <w:kern w:val="2"/>
                <w:sz w:val="26"/>
                <w:szCs w:val="26"/>
                <w:lang w:eastAsia="ar-SA"/>
              </w:rPr>
              <w:t>Сіверськ</w:t>
            </w:r>
          </w:p>
        </w:tc>
        <w:tc>
          <w:tcPr>
            <w:tcW w:w="3096" w:type="dxa"/>
          </w:tcPr>
          <w:p w14:paraId="113796A6" w14:textId="442E4EE9" w:rsidR="005D2A30" w:rsidRPr="00415351" w:rsidRDefault="005D2A30" w:rsidP="005D2A30">
            <w:pPr>
              <w:widowControl w:val="0"/>
              <w:tabs>
                <w:tab w:val="left" w:pos="4680"/>
                <w:tab w:val="left" w:pos="6804"/>
              </w:tabs>
              <w:suppressAutoHyphens/>
              <w:spacing w:before="0" w:after="160"/>
              <w:rPr>
                <w:rFonts w:ascii="Times New Roman" w:eastAsia="Calibri" w:hAnsi="Times New Roman" w:cs="Times New Roman"/>
                <w:b/>
                <w:kern w:val="2"/>
                <w:sz w:val="26"/>
                <w:szCs w:val="26"/>
                <w:lang w:val="ru-RU"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№8/18 - 331</w:t>
            </w:r>
          </w:p>
        </w:tc>
      </w:tr>
    </w:tbl>
    <w:p w14:paraId="0328A14A" w14:textId="77777777" w:rsidR="00415351" w:rsidRPr="00415351" w:rsidRDefault="00415351" w:rsidP="00415351">
      <w:pPr>
        <w:spacing w:before="0" w:after="0" w:line="240" w:lineRule="auto"/>
        <w:rPr>
          <w:rFonts w:ascii="Times New Roman" w:eastAsia="Calibri" w:hAnsi="Times New Roman" w:cs="Times New Roman"/>
          <w:sz w:val="28"/>
          <w:szCs w:val="28"/>
        </w:rPr>
      </w:pPr>
    </w:p>
    <w:p w14:paraId="48C05153"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Про підготовку попереднього </w:t>
      </w:r>
    </w:p>
    <w:p w14:paraId="14FCB4E6"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висновку стосовно відповідності </w:t>
      </w:r>
    </w:p>
    <w:p w14:paraId="3DB49A92"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інтересам та потребам територіальної  </w:t>
      </w:r>
    </w:p>
    <w:p w14:paraId="549AA3A9"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громади пропозиції щодо ініціюванням </w:t>
      </w:r>
    </w:p>
    <w:p w14:paraId="4B857551" w14:textId="77777777" w:rsidR="00415351" w:rsidRPr="00415351" w:rsidRDefault="00415351" w:rsidP="00415351">
      <w:pPr>
        <w:spacing w:before="0" w:after="0" w:line="240" w:lineRule="auto"/>
        <w:rPr>
          <w:rFonts w:ascii="Times New Roman" w:eastAsia="Calibri" w:hAnsi="Times New Roman" w:cs="Times New Roman"/>
          <w:sz w:val="28"/>
          <w:szCs w:val="28"/>
        </w:rPr>
      </w:pPr>
      <w:r w:rsidRPr="00415351">
        <w:rPr>
          <w:rFonts w:ascii="Times New Roman" w:eastAsia="Calibri" w:hAnsi="Times New Roman" w:cs="Times New Roman"/>
          <w:sz w:val="28"/>
          <w:szCs w:val="28"/>
        </w:rPr>
        <w:t>співробітництва територіальних громад</w:t>
      </w:r>
    </w:p>
    <w:p w14:paraId="59F285FB" w14:textId="77777777" w:rsidR="00415351" w:rsidRPr="00415351" w:rsidRDefault="00415351" w:rsidP="00415351">
      <w:pPr>
        <w:spacing w:before="0" w:after="0" w:line="240" w:lineRule="auto"/>
        <w:ind w:firstLine="708"/>
        <w:jc w:val="both"/>
        <w:rPr>
          <w:rFonts w:ascii="Times New Roman" w:eastAsia="Calibri" w:hAnsi="Times New Roman" w:cs="Times New Roman"/>
          <w:sz w:val="28"/>
          <w:szCs w:val="28"/>
        </w:rPr>
      </w:pPr>
    </w:p>
    <w:p w14:paraId="480ADB0E" w14:textId="77777777" w:rsidR="00415351" w:rsidRPr="00415351" w:rsidRDefault="00415351" w:rsidP="00415351">
      <w:pPr>
        <w:spacing w:before="0" w:after="0" w:line="240" w:lineRule="auto"/>
        <w:ind w:firstLine="708"/>
        <w:jc w:val="both"/>
        <w:rPr>
          <w:rFonts w:ascii="Times New Roman" w:eastAsia="Calibri" w:hAnsi="Times New Roman" w:cs="Times New Roman"/>
          <w:sz w:val="28"/>
          <w:szCs w:val="28"/>
        </w:rPr>
      </w:pPr>
    </w:p>
    <w:p w14:paraId="63827F00" w14:textId="77777777" w:rsidR="00415351" w:rsidRPr="00415351" w:rsidRDefault="00415351" w:rsidP="00415351">
      <w:pPr>
        <w:spacing w:before="0" w:after="160" w:line="259" w:lineRule="auto"/>
        <w:ind w:firstLine="708"/>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Розглянувши пропозицію міського голови щодо ініціювання співробітництва між територіальними  громадами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415351">
        <w:rPr>
          <w:rFonts w:ascii="Times New Roman" w:eastAsia="Calibri" w:hAnsi="Times New Roman" w:cs="Times New Roman"/>
          <w:sz w:val="28"/>
          <w:szCs w:val="28"/>
        </w:rPr>
        <w:t>Званівської</w:t>
      </w:r>
      <w:proofErr w:type="spellEnd"/>
      <w:r w:rsidRPr="00415351">
        <w:rPr>
          <w:rFonts w:ascii="Times New Roman" w:eastAsia="Calibri" w:hAnsi="Times New Roman" w:cs="Times New Roman"/>
          <w:sz w:val="28"/>
          <w:szCs w:val="28"/>
        </w:rPr>
        <w:t xml:space="preserve"> сільської територіальної громади через </w:t>
      </w:r>
      <w:proofErr w:type="spellStart"/>
      <w:r w:rsidRPr="00415351">
        <w:rPr>
          <w:rFonts w:ascii="Times New Roman" w:eastAsia="Calibri" w:hAnsi="Times New Roman" w:cs="Times New Roman"/>
          <w:sz w:val="28"/>
          <w:szCs w:val="28"/>
        </w:rPr>
        <w:t>Званівську</w:t>
      </w:r>
      <w:proofErr w:type="spellEnd"/>
      <w:r w:rsidRPr="00415351">
        <w:rPr>
          <w:rFonts w:ascii="Times New Roman" w:eastAsia="Calibri" w:hAnsi="Times New Roman" w:cs="Times New Roman"/>
          <w:sz w:val="28"/>
          <w:szCs w:val="28"/>
        </w:rPr>
        <w:t xml:space="preserve"> сільську раду в особі сільського голови Максименко Софії  Миколаївни у сфері освіти у формі </w:t>
      </w:r>
      <w:r w:rsidRPr="00415351">
        <w:rPr>
          <w:rFonts w:ascii="Times New Roman" w:eastAsia="Calibri" w:hAnsi="Times New Roman" w:cs="Times New Roman"/>
          <w:sz w:val="28"/>
          <w:szCs w:val="28"/>
          <w:shd w:val="clear" w:color="auto" w:fill="FFFFFF"/>
        </w:rPr>
        <w:t xml:space="preserve">делегування </w:t>
      </w:r>
      <w:r w:rsidRPr="00415351">
        <w:rPr>
          <w:rFonts w:ascii="Times New Roman" w:eastAsia="Calibri" w:hAnsi="Times New Roman" w:cs="Times New Roman"/>
          <w:sz w:val="28"/>
          <w:szCs w:val="28"/>
          <w:bdr w:val="none" w:sz="0" w:space="0" w:color="auto" w:frame="1"/>
        </w:rPr>
        <w:t>Комунальній установі «</w:t>
      </w:r>
      <w:proofErr w:type="spellStart"/>
      <w:r w:rsidRPr="00415351">
        <w:rPr>
          <w:rFonts w:ascii="Times New Roman" w:eastAsia="Calibri" w:hAnsi="Times New Roman" w:cs="Times New Roman"/>
          <w:sz w:val="28"/>
          <w:szCs w:val="28"/>
          <w:bdr w:val="none" w:sz="0" w:space="0" w:color="auto" w:frame="1"/>
        </w:rPr>
        <w:t>Інклюзивно</w:t>
      </w:r>
      <w:proofErr w:type="spellEnd"/>
      <w:r w:rsidRPr="00415351">
        <w:rPr>
          <w:rFonts w:ascii="Times New Roman" w:eastAsia="Calibri" w:hAnsi="Times New Roman" w:cs="Times New Roman"/>
          <w:sz w:val="28"/>
          <w:szCs w:val="28"/>
          <w:bdr w:val="none" w:sz="0" w:space="0" w:color="auto" w:frame="1"/>
        </w:rPr>
        <w:t>-ресурсний центр» Сіверської  міської ради Бахмутського району Донецької області</w:t>
      </w:r>
      <w:r w:rsidRPr="00415351">
        <w:rPr>
          <w:rFonts w:ascii="Times New Roman" w:eastAsia="Calibri" w:hAnsi="Times New Roman" w:cs="Times New Roman"/>
          <w:sz w:val="28"/>
          <w:szCs w:val="28"/>
          <w:shd w:val="clear" w:color="auto" w:fill="FFFFFF"/>
        </w:rPr>
        <w:t xml:space="preserve">  виконання одного чи кількох завдань з передачею йому відповідних ресурсів</w:t>
      </w:r>
      <w:r w:rsidRPr="00415351">
        <w:rPr>
          <w:rFonts w:ascii="Times New Roman" w:eastAsia="Calibri" w:hAnsi="Times New Roman" w:cs="Times New Roman"/>
          <w:sz w:val="28"/>
          <w:szCs w:val="28"/>
        </w:rPr>
        <w:t xml:space="preserve">, враховуючи Закон України «Про співробітництво територіальних громад», керуючись статтями 11, 42, 52, 59  Закону України «Про місцеве самоврядування в Україні», міська рада </w:t>
      </w:r>
    </w:p>
    <w:p w14:paraId="204F17D1"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15516739"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ВИРІШИЛА:</w:t>
      </w:r>
    </w:p>
    <w:p w14:paraId="6EF1B552"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49C5ECCC"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ab/>
        <w:t>1. Виконавчому комітету (</w:t>
      </w:r>
      <w:proofErr w:type="spellStart"/>
      <w:r w:rsidRPr="00415351">
        <w:rPr>
          <w:rFonts w:ascii="Times New Roman" w:eastAsia="Calibri" w:hAnsi="Times New Roman" w:cs="Times New Roman"/>
          <w:sz w:val="28"/>
          <w:szCs w:val="28"/>
        </w:rPr>
        <w:t>Бондаревська</w:t>
      </w:r>
      <w:proofErr w:type="spellEnd"/>
      <w:r w:rsidRPr="00415351">
        <w:rPr>
          <w:rFonts w:ascii="Times New Roman" w:eastAsia="Calibri" w:hAnsi="Times New Roman" w:cs="Times New Roman"/>
          <w:sz w:val="28"/>
          <w:szCs w:val="28"/>
        </w:rPr>
        <w:t>) Сіверської міської ради до 1 листопада 2021 року вивчити пропозицію про організацію співробітництва та підготувати і надати на розгляд міської ради попередній висновок стосовно її відповідності інтересам та потребам територіальної громади, а також проект рішення про надання згоди на організацію співробітництва територіальних громад або відмову у наданні такої згоди.</w:t>
      </w:r>
    </w:p>
    <w:p w14:paraId="491A1810"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091A025F"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ab/>
        <w:t xml:space="preserve">2. Контроль за виконанням цього рішення покласти на постійну комісію з питань соціально-правової політики та депутатської діяльності (Бабенко). </w:t>
      </w:r>
    </w:p>
    <w:p w14:paraId="45D9A0D9"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48FC705C"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p>
    <w:p w14:paraId="176F56DC" w14:textId="77777777" w:rsidR="00415351" w:rsidRPr="00415351" w:rsidRDefault="00415351" w:rsidP="00415351">
      <w:pPr>
        <w:spacing w:before="0" w:after="0" w:line="240"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Міський голова </w:t>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t xml:space="preserve">             Андрій ЧЕРНЯЄВ</w:t>
      </w:r>
    </w:p>
    <w:p w14:paraId="5407BACA" w14:textId="4795B784" w:rsidR="00415351" w:rsidRDefault="00415351" w:rsidP="00BD24E1">
      <w:pPr>
        <w:tabs>
          <w:tab w:val="center" w:pos="4988"/>
          <w:tab w:val="left" w:pos="6336"/>
        </w:tabs>
        <w:spacing w:after="0" w:line="240" w:lineRule="auto"/>
        <w:rPr>
          <w:rFonts w:ascii="Times New Roman" w:eastAsia="Calibri" w:hAnsi="Times New Roman" w:cs="Times New Roman"/>
        </w:rPr>
      </w:pPr>
    </w:p>
    <w:p w14:paraId="55AE1E84" w14:textId="77777777" w:rsidR="00415351" w:rsidRDefault="00415351" w:rsidP="00BD24E1">
      <w:pPr>
        <w:tabs>
          <w:tab w:val="center" w:pos="4988"/>
          <w:tab w:val="left" w:pos="6336"/>
        </w:tabs>
        <w:spacing w:after="0" w:line="240" w:lineRule="auto"/>
        <w:rPr>
          <w:rFonts w:ascii="Times New Roman" w:eastAsia="Calibri" w:hAnsi="Times New Roman" w:cs="Times New Roman"/>
        </w:rPr>
      </w:pPr>
    </w:p>
    <w:bookmarkStart w:id="136" w:name="_Hlk85450930"/>
    <w:p w14:paraId="66EF4033" w14:textId="77777777" w:rsidR="00415351" w:rsidRPr="00415351" w:rsidRDefault="00415351" w:rsidP="00415351">
      <w:pPr>
        <w:spacing w:before="0" w:after="0" w:line="240" w:lineRule="auto"/>
        <w:ind w:hanging="13"/>
        <w:jc w:val="center"/>
        <w:rPr>
          <w:rFonts w:ascii="Times New Roman" w:eastAsia="Times New Roman" w:hAnsi="Times New Roman" w:cs="Times New Roman"/>
          <w:color w:val="FF0000"/>
          <w:szCs w:val="22"/>
          <w:lang w:eastAsia="ru-RU"/>
        </w:rPr>
      </w:pPr>
      <w:r w:rsidRPr="00415351">
        <w:rPr>
          <w:rFonts w:ascii="Times New Roman" w:eastAsia="Times New Roman" w:hAnsi="Times New Roman" w:cs="Times New Roman"/>
          <w:color w:val="FF0000"/>
          <w:szCs w:val="22"/>
          <w:lang w:eastAsia="ru-RU"/>
        </w:rPr>
        <w:object w:dxaOrig="675" w:dyaOrig="870" w14:anchorId="52C4E76E">
          <v:shape id="_x0000_i1036" type="#_x0000_t75" style="width:34pt;height:43.5pt" o:ole="" filled="t">
            <v:fill color2="black"/>
            <v:imagedata r:id="rId6" o:title=""/>
          </v:shape>
          <o:OLEObject Type="Embed" ProgID="Word.Picture.8" ShapeID="_x0000_i1036" DrawAspect="Content" ObjectID="_1697352161" r:id="rId30"/>
        </w:object>
      </w:r>
    </w:p>
    <w:p w14:paraId="037ECB2F" w14:textId="77777777" w:rsidR="00415351" w:rsidRPr="00415351" w:rsidRDefault="00415351" w:rsidP="00415351">
      <w:pPr>
        <w:spacing w:before="0" w:after="0" w:line="240" w:lineRule="auto"/>
        <w:ind w:hanging="13"/>
        <w:jc w:val="center"/>
        <w:rPr>
          <w:rFonts w:ascii="Times New Roman" w:eastAsia="Times New Roman" w:hAnsi="Times New Roman" w:cs="Times New Roman"/>
          <w:b/>
          <w:sz w:val="28"/>
          <w:szCs w:val="28"/>
          <w:lang w:eastAsia="ru-RU"/>
        </w:rPr>
      </w:pPr>
      <w:r w:rsidRPr="00415351">
        <w:rPr>
          <w:rFonts w:ascii="Times New Roman" w:eastAsia="Times New Roman" w:hAnsi="Times New Roman" w:cs="Times New Roman"/>
          <w:b/>
          <w:sz w:val="28"/>
          <w:szCs w:val="28"/>
          <w:lang w:eastAsia="ru-RU"/>
        </w:rPr>
        <w:t>УКРАЇНА</w:t>
      </w:r>
    </w:p>
    <w:p w14:paraId="324577B5" w14:textId="77777777" w:rsidR="00415351" w:rsidRPr="00415351" w:rsidRDefault="00415351" w:rsidP="00415351">
      <w:pPr>
        <w:spacing w:before="0" w:after="0" w:line="240" w:lineRule="auto"/>
        <w:jc w:val="center"/>
        <w:rPr>
          <w:rFonts w:ascii="Times New Roman" w:eastAsia="Times New Roman" w:hAnsi="Times New Roman" w:cs="Times New Roman"/>
          <w:b/>
          <w:sz w:val="28"/>
          <w:szCs w:val="28"/>
          <w:lang w:eastAsia="ru-RU"/>
        </w:rPr>
      </w:pPr>
      <w:r w:rsidRPr="00415351">
        <w:rPr>
          <w:rFonts w:ascii="Times New Roman" w:eastAsia="Times New Roman" w:hAnsi="Times New Roman" w:cs="Times New Roman"/>
          <w:b/>
          <w:sz w:val="28"/>
          <w:szCs w:val="28"/>
          <w:lang w:eastAsia="ru-RU"/>
        </w:rPr>
        <w:t xml:space="preserve">СІВЕРСЬКА  МІСЬКА  РАДА </w:t>
      </w:r>
    </w:p>
    <w:p w14:paraId="2E0E25FC" w14:textId="77777777" w:rsidR="00415351" w:rsidRPr="00415351" w:rsidRDefault="00415351" w:rsidP="00415351">
      <w:pPr>
        <w:spacing w:before="0" w:after="0" w:line="240" w:lineRule="auto"/>
        <w:jc w:val="center"/>
        <w:rPr>
          <w:rFonts w:ascii="Times New Roman" w:eastAsia="Times New Roman" w:hAnsi="Times New Roman" w:cs="Times New Roman"/>
          <w:b/>
          <w:sz w:val="28"/>
          <w:szCs w:val="28"/>
          <w:lang w:eastAsia="ru-RU"/>
        </w:rPr>
      </w:pPr>
      <w:r w:rsidRPr="00415351">
        <w:rPr>
          <w:rFonts w:ascii="Times New Roman" w:eastAsia="Times New Roman" w:hAnsi="Times New Roman" w:cs="Times New Roman"/>
          <w:b/>
          <w:sz w:val="28"/>
          <w:szCs w:val="28"/>
          <w:lang w:eastAsia="ru-RU"/>
        </w:rPr>
        <w:t>БАХМУТСЬКОГО  РАЙОНУ  ДОНЕЦЬКОЇ ОБЛАСТІ</w:t>
      </w:r>
    </w:p>
    <w:p w14:paraId="6FD3F61B" w14:textId="77777777" w:rsidR="00415351" w:rsidRPr="00415351" w:rsidRDefault="00415351" w:rsidP="00415351">
      <w:pPr>
        <w:spacing w:before="0" w:after="0" w:line="240" w:lineRule="auto"/>
        <w:jc w:val="center"/>
        <w:rPr>
          <w:rFonts w:ascii="Times New Roman" w:eastAsia="Times New Roman" w:hAnsi="Times New Roman" w:cs="Times New Roman"/>
          <w:b/>
          <w:sz w:val="28"/>
          <w:szCs w:val="28"/>
          <w:lang w:eastAsia="ru-RU"/>
        </w:rPr>
      </w:pPr>
    </w:p>
    <w:p w14:paraId="3195678A" w14:textId="77777777" w:rsidR="00415351" w:rsidRPr="00415351" w:rsidRDefault="00415351" w:rsidP="00415351">
      <w:pPr>
        <w:spacing w:before="0" w:after="0" w:line="240" w:lineRule="auto"/>
        <w:jc w:val="center"/>
        <w:rPr>
          <w:rFonts w:ascii="Times New Roman" w:eastAsia="Times New Roman" w:hAnsi="Times New Roman" w:cs="Times New Roman"/>
          <w:b/>
          <w:i/>
          <w:sz w:val="28"/>
          <w:szCs w:val="28"/>
          <w:lang w:eastAsia="ru-RU"/>
        </w:rPr>
      </w:pPr>
      <w:r w:rsidRPr="00415351">
        <w:rPr>
          <w:rFonts w:ascii="Times New Roman" w:eastAsia="Times New Roman" w:hAnsi="Times New Roman" w:cs="Times New Roman"/>
          <w:sz w:val="28"/>
          <w:szCs w:val="28"/>
          <w:lang w:eastAsia="ru-RU"/>
        </w:rPr>
        <w:t xml:space="preserve"> </w:t>
      </w:r>
      <w:r w:rsidRPr="00415351">
        <w:rPr>
          <w:rFonts w:ascii="Times New Roman" w:eastAsia="Times New Roman" w:hAnsi="Times New Roman" w:cs="Times New Roman"/>
          <w:b/>
          <w:sz w:val="28"/>
          <w:szCs w:val="28"/>
          <w:lang w:eastAsia="ru-RU"/>
        </w:rPr>
        <w:t xml:space="preserve">Р І Ш Е Н </w:t>
      </w:r>
      <w:proofErr w:type="spellStart"/>
      <w:r w:rsidRPr="00415351">
        <w:rPr>
          <w:rFonts w:ascii="Times New Roman" w:eastAsia="Times New Roman" w:hAnsi="Times New Roman" w:cs="Times New Roman"/>
          <w:b/>
          <w:sz w:val="28"/>
          <w:szCs w:val="28"/>
          <w:lang w:eastAsia="ru-RU"/>
        </w:rPr>
        <w:t>Н</w:t>
      </w:r>
      <w:proofErr w:type="spellEnd"/>
      <w:r w:rsidRPr="00415351">
        <w:rPr>
          <w:rFonts w:ascii="Times New Roman" w:eastAsia="Times New Roman" w:hAnsi="Times New Roman" w:cs="Times New Roman"/>
          <w:b/>
          <w:sz w:val="28"/>
          <w:szCs w:val="28"/>
          <w:lang w:eastAsia="ru-RU"/>
        </w:rPr>
        <w:t xml:space="preserve"> Я</w:t>
      </w:r>
    </w:p>
    <w:p w14:paraId="4BB1EB2E" w14:textId="77777777" w:rsidR="00415351" w:rsidRPr="00415351" w:rsidRDefault="00415351" w:rsidP="00415351">
      <w:pPr>
        <w:spacing w:before="0"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5D2A30" w:rsidRPr="00415351" w14:paraId="07A65C9C" w14:textId="77777777" w:rsidTr="00F67289">
        <w:trPr>
          <w:jc w:val="center"/>
        </w:trPr>
        <w:tc>
          <w:tcPr>
            <w:tcW w:w="3095" w:type="dxa"/>
            <w:hideMark/>
          </w:tcPr>
          <w:p w14:paraId="03981995" w14:textId="3473125F" w:rsidR="005D2A30" w:rsidRPr="00415351" w:rsidRDefault="005D2A30" w:rsidP="005D2A30">
            <w:pPr>
              <w:widowControl w:val="0"/>
              <w:tabs>
                <w:tab w:val="left" w:pos="4680"/>
                <w:tab w:val="left" w:pos="6804"/>
              </w:tabs>
              <w:suppressAutoHyphens/>
              <w:spacing w:before="0" w:after="0"/>
              <w:jc w:val="both"/>
              <w:rPr>
                <w:rFonts w:ascii="Times New Roman" w:eastAsia="Times New Roman"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7D1A22BF" w14:textId="08B33B90" w:rsidR="005D2A30" w:rsidRPr="00415351" w:rsidRDefault="005D2A30" w:rsidP="005D2A30">
            <w:pPr>
              <w:widowControl w:val="0"/>
              <w:tabs>
                <w:tab w:val="left" w:pos="4680"/>
                <w:tab w:val="left" w:pos="6804"/>
              </w:tabs>
              <w:suppressAutoHyphens/>
              <w:spacing w:before="0" w:after="0"/>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EB3ED60" w14:textId="0423D7DF" w:rsidR="005D2A30" w:rsidRPr="00415351" w:rsidRDefault="005D2A30" w:rsidP="005D2A30">
            <w:pPr>
              <w:widowControl w:val="0"/>
              <w:tabs>
                <w:tab w:val="left" w:pos="4680"/>
                <w:tab w:val="left" w:pos="6804"/>
              </w:tabs>
              <w:suppressAutoHyphens/>
              <w:spacing w:before="0" w:after="0"/>
              <w:rPr>
                <w:rFonts w:ascii="Times New Roman" w:eastAsia="Times New Roman"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№8/18 - 332</w:t>
            </w:r>
          </w:p>
        </w:tc>
      </w:tr>
    </w:tbl>
    <w:p w14:paraId="143B9355" w14:textId="77777777" w:rsidR="00415351" w:rsidRPr="00415351" w:rsidRDefault="00415351" w:rsidP="00415351">
      <w:pPr>
        <w:spacing w:before="0" w:after="0" w:line="240" w:lineRule="auto"/>
        <w:jc w:val="both"/>
        <w:rPr>
          <w:rFonts w:ascii="Times New Roman" w:eastAsia="Times New Roman" w:hAnsi="Times New Roman" w:cs="Times New Roman"/>
          <w:bCs/>
          <w:sz w:val="28"/>
          <w:szCs w:val="24"/>
          <w:lang w:eastAsia="ru-RU"/>
        </w:rPr>
      </w:pPr>
    </w:p>
    <w:p w14:paraId="4C8FE25E" w14:textId="77777777" w:rsidR="00415351" w:rsidRPr="00415351" w:rsidRDefault="00415351" w:rsidP="00415351">
      <w:pPr>
        <w:spacing w:before="0" w:after="0" w:line="240" w:lineRule="auto"/>
        <w:jc w:val="both"/>
        <w:rPr>
          <w:rFonts w:ascii="Times New Roman" w:eastAsia="Times New Roman" w:hAnsi="Times New Roman" w:cs="Times New Roman"/>
          <w:bCs/>
          <w:sz w:val="28"/>
          <w:szCs w:val="24"/>
          <w:lang w:eastAsia="ru-RU"/>
        </w:rPr>
      </w:pPr>
    </w:p>
    <w:p w14:paraId="46EC1CB8" w14:textId="77777777" w:rsidR="00415351" w:rsidRPr="00415351" w:rsidRDefault="00415351" w:rsidP="00415351">
      <w:pPr>
        <w:spacing w:before="0" w:after="0" w:line="240" w:lineRule="auto"/>
        <w:jc w:val="both"/>
        <w:rPr>
          <w:rFonts w:ascii="Times New Roman" w:eastAsia="Times New Roman" w:hAnsi="Times New Roman" w:cs="Times New Roman"/>
          <w:bCs/>
          <w:sz w:val="28"/>
          <w:szCs w:val="24"/>
          <w:lang w:eastAsia="ru-RU"/>
        </w:rPr>
      </w:pPr>
      <w:r w:rsidRPr="00415351">
        <w:rPr>
          <w:rFonts w:ascii="Times New Roman" w:eastAsia="Times New Roman" w:hAnsi="Times New Roman" w:cs="Times New Roman"/>
          <w:bCs/>
          <w:sz w:val="28"/>
          <w:szCs w:val="24"/>
          <w:lang w:eastAsia="ru-RU"/>
        </w:rPr>
        <w:t xml:space="preserve">Про припинення юридичної особи </w:t>
      </w:r>
    </w:p>
    <w:p w14:paraId="6B16A040" w14:textId="77777777" w:rsidR="00415351" w:rsidRPr="00415351" w:rsidRDefault="00415351" w:rsidP="00415351">
      <w:pPr>
        <w:spacing w:before="0" w:after="0" w:line="240" w:lineRule="auto"/>
        <w:jc w:val="both"/>
        <w:rPr>
          <w:rFonts w:ascii="Times New Roman" w:eastAsia="Times New Roman" w:hAnsi="Times New Roman" w:cs="Times New Roman"/>
          <w:bCs/>
          <w:sz w:val="28"/>
          <w:szCs w:val="24"/>
          <w:lang w:eastAsia="ru-RU"/>
        </w:rPr>
      </w:pPr>
      <w:r w:rsidRPr="00415351">
        <w:rPr>
          <w:rFonts w:ascii="Times New Roman" w:eastAsia="Times New Roman" w:hAnsi="Times New Roman" w:cs="Times New Roman"/>
          <w:bCs/>
          <w:sz w:val="28"/>
          <w:szCs w:val="24"/>
          <w:lang w:eastAsia="ru-RU"/>
        </w:rPr>
        <w:t xml:space="preserve">спортивно –оздоровчий комплекс </w:t>
      </w:r>
    </w:p>
    <w:p w14:paraId="5E0E962F" w14:textId="77777777" w:rsidR="00415351" w:rsidRPr="00415351" w:rsidRDefault="00415351" w:rsidP="00415351">
      <w:pPr>
        <w:spacing w:before="0" w:after="0" w:line="240" w:lineRule="auto"/>
        <w:jc w:val="both"/>
        <w:rPr>
          <w:rFonts w:ascii="Times New Roman" w:eastAsia="Times New Roman" w:hAnsi="Times New Roman" w:cs="Times New Roman"/>
          <w:bCs/>
          <w:sz w:val="28"/>
          <w:szCs w:val="24"/>
          <w:lang w:eastAsia="ru-RU"/>
        </w:rPr>
      </w:pPr>
      <w:r w:rsidRPr="00415351">
        <w:rPr>
          <w:rFonts w:ascii="Times New Roman" w:eastAsia="Times New Roman" w:hAnsi="Times New Roman" w:cs="Times New Roman"/>
          <w:bCs/>
          <w:sz w:val="28"/>
          <w:szCs w:val="24"/>
          <w:lang w:eastAsia="ru-RU"/>
        </w:rPr>
        <w:t>«</w:t>
      </w:r>
      <w:proofErr w:type="spellStart"/>
      <w:r w:rsidRPr="00415351">
        <w:rPr>
          <w:rFonts w:ascii="Times New Roman" w:eastAsia="Times New Roman" w:hAnsi="Times New Roman" w:cs="Times New Roman"/>
          <w:bCs/>
          <w:sz w:val="28"/>
          <w:szCs w:val="24"/>
          <w:lang w:eastAsia="ru-RU"/>
        </w:rPr>
        <w:t>Доломітчик</w:t>
      </w:r>
      <w:proofErr w:type="spellEnd"/>
      <w:r w:rsidRPr="00415351">
        <w:rPr>
          <w:rFonts w:ascii="Times New Roman" w:eastAsia="Times New Roman" w:hAnsi="Times New Roman" w:cs="Times New Roman"/>
          <w:bCs/>
          <w:sz w:val="28"/>
          <w:szCs w:val="24"/>
          <w:lang w:eastAsia="ru-RU"/>
        </w:rPr>
        <w:t xml:space="preserve">» Сіверської міської </w:t>
      </w:r>
    </w:p>
    <w:p w14:paraId="70A4684E" w14:textId="77777777" w:rsidR="00415351" w:rsidRPr="00415351" w:rsidRDefault="00415351" w:rsidP="00415351">
      <w:pPr>
        <w:spacing w:before="0" w:after="0" w:line="240" w:lineRule="auto"/>
        <w:jc w:val="both"/>
        <w:rPr>
          <w:rFonts w:ascii="Times New Roman" w:eastAsia="Times New Roman" w:hAnsi="Times New Roman" w:cs="Times New Roman"/>
          <w:bCs/>
          <w:sz w:val="28"/>
          <w:szCs w:val="24"/>
          <w:lang w:eastAsia="ru-RU"/>
        </w:rPr>
      </w:pPr>
      <w:r w:rsidRPr="00415351">
        <w:rPr>
          <w:rFonts w:ascii="Times New Roman" w:eastAsia="Times New Roman" w:hAnsi="Times New Roman" w:cs="Times New Roman"/>
          <w:bCs/>
          <w:sz w:val="28"/>
          <w:szCs w:val="24"/>
          <w:lang w:eastAsia="ru-RU"/>
        </w:rPr>
        <w:t xml:space="preserve">ради Бахмутського  району Донецької  </w:t>
      </w:r>
    </w:p>
    <w:p w14:paraId="6E42735E" w14:textId="77777777" w:rsidR="00415351" w:rsidRPr="00415351" w:rsidRDefault="00415351" w:rsidP="00415351">
      <w:pPr>
        <w:spacing w:before="0" w:after="0" w:line="240" w:lineRule="auto"/>
        <w:jc w:val="both"/>
        <w:rPr>
          <w:rFonts w:ascii="Times New Roman" w:eastAsia="Times New Roman" w:hAnsi="Times New Roman" w:cs="Times New Roman"/>
          <w:b/>
          <w:sz w:val="20"/>
          <w:szCs w:val="18"/>
          <w:lang w:eastAsia="ru-RU"/>
        </w:rPr>
      </w:pPr>
      <w:r w:rsidRPr="00415351">
        <w:rPr>
          <w:rFonts w:ascii="Times New Roman" w:eastAsia="Times New Roman" w:hAnsi="Times New Roman" w:cs="Times New Roman"/>
          <w:bCs/>
          <w:sz w:val="28"/>
          <w:szCs w:val="24"/>
          <w:lang w:eastAsia="ru-RU"/>
        </w:rPr>
        <w:t>області шляхом його ліквідації</w:t>
      </w:r>
    </w:p>
    <w:p w14:paraId="0650C0E2" w14:textId="77777777" w:rsidR="00415351" w:rsidRPr="00415351" w:rsidRDefault="00415351" w:rsidP="00415351">
      <w:pPr>
        <w:spacing w:before="0" w:after="0" w:line="240" w:lineRule="auto"/>
        <w:jc w:val="both"/>
        <w:rPr>
          <w:rFonts w:ascii="Times New Roman" w:eastAsia="Times New Roman" w:hAnsi="Times New Roman" w:cs="Times New Roman"/>
          <w:color w:val="303030"/>
          <w:sz w:val="24"/>
          <w:szCs w:val="24"/>
          <w:lang w:eastAsia="ru-RU"/>
        </w:rPr>
      </w:pPr>
      <w:r w:rsidRPr="00415351">
        <w:rPr>
          <w:rFonts w:ascii="Times New Roman" w:eastAsia="Times New Roman" w:hAnsi="Times New Roman" w:cs="Times New Roman"/>
          <w:color w:val="303030"/>
          <w:sz w:val="24"/>
          <w:szCs w:val="24"/>
          <w:lang w:val="ru-RU" w:eastAsia="ru-RU"/>
        </w:rPr>
        <w:t> </w:t>
      </w:r>
    </w:p>
    <w:p w14:paraId="63044896" w14:textId="77777777" w:rsidR="00415351" w:rsidRPr="00415351" w:rsidRDefault="00415351" w:rsidP="00415351">
      <w:pPr>
        <w:spacing w:before="0" w:after="0" w:line="240" w:lineRule="auto"/>
        <w:jc w:val="both"/>
        <w:rPr>
          <w:rFonts w:ascii="Times New Roman" w:eastAsia="Times New Roman" w:hAnsi="Times New Roman" w:cs="Times New Roman"/>
          <w:color w:val="303030"/>
          <w:sz w:val="18"/>
          <w:szCs w:val="18"/>
          <w:lang w:eastAsia="ru-RU"/>
        </w:rPr>
      </w:pPr>
    </w:p>
    <w:p w14:paraId="36617BF5" w14:textId="77777777" w:rsidR="00415351" w:rsidRPr="00415351" w:rsidRDefault="00415351" w:rsidP="00415351">
      <w:pPr>
        <w:spacing w:before="0" w:after="0" w:line="240" w:lineRule="auto"/>
        <w:ind w:firstLine="709"/>
        <w:jc w:val="both"/>
        <w:rPr>
          <w:rFonts w:ascii="Times New Roman" w:eastAsia="Calibri" w:hAnsi="Times New Roman" w:cs="Times New Roman"/>
          <w:sz w:val="28"/>
          <w:szCs w:val="24"/>
        </w:rPr>
      </w:pPr>
      <w:r w:rsidRPr="00415351">
        <w:rPr>
          <w:rFonts w:ascii="Times New Roman" w:eastAsia="Calibri" w:hAnsi="Times New Roman" w:cs="Times New Roman"/>
          <w:sz w:val="28"/>
          <w:szCs w:val="22"/>
        </w:rPr>
        <w:t xml:space="preserve">Розглянувши службову записку керуючого справами виконкому міської ради </w:t>
      </w:r>
      <w:proofErr w:type="spellStart"/>
      <w:r w:rsidRPr="00415351">
        <w:rPr>
          <w:rFonts w:ascii="Times New Roman" w:eastAsia="Calibri" w:hAnsi="Times New Roman" w:cs="Times New Roman"/>
          <w:sz w:val="28"/>
          <w:szCs w:val="22"/>
        </w:rPr>
        <w:t>Бондаревської</w:t>
      </w:r>
      <w:proofErr w:type="spellEnd"/>
      <w:r w:rsidRPr="00415351">
        <w:rPr>
          <w:rFonts w:ascii="Times New Roman" w:eastAsia="Calibri" w:hAnsi="Times New Roman" w:cs="Times New Roman"/>
          <w:sz w:val="28"/>
          <w:szCs w:val="22"/>
        </w:rPr>
        <w:t xml:space="preserve"> Г.Л. про припинення юридичної особи спортивно-оздоровчий комплекс «</w:t>
      </w:r>
      <w:proofErr w:type="spellStart"/>
      <w:r w:rsidRPr="00415351">
        <w:rPr>
          <w:rFonts w:ascii="Times New Roman" w:eastAsia="Calibri" w:hAnsi="Times New Roman" w:cs="Times New Roman"/>
          <w:sz w:val="28"/>
          <w:szCs w:val="22"/>
        </w:rPr>
        <w:t>Доломітчик</w:t>
      </w:r>
      <w:proofErr w:type="spellEnd"/>
      <w:r w:rsidRPr="00415351">
        <w:rPr>
          <w:rFonts w:ascii="Times New Roman" w:eastAsia="Calibri" w:hAnsi="Times New Roman" w:cs="Times New Roman"/>
          <w:sz w:val="28"/>
          <w:szCs w:val="22"/>
        </w:rPr>
        <w:t>» Сіверської міської ради Бахмутського району Донецької області, у зв’язку з недоцільністю подальшої діяльності спортивно-оздоровчого комплексу «</w:t>
      </w:r>
      <w:proofErr w:type="spellStart"/>
      <w:r w:rsidRPr="00415351">
        <w:rPr>
          <w:rFonts w:ascii="Times New Roman" w:eastAsia="Calibri" w:hAnsi="Times New Roman" w:cs="Times New Roman"/>
          <w:sz w:val="28"/>
          <w:szCs w:val="22"/>
        </w:rPr>
        <w:t>Доломітчик</w:t>
      </w:r>
      <w:proofErr w:type="spellEnd"/>
      <w:r w:rsidRPr="00415351">
        <w:rPr>
          <w:rFonts w:ascii="Times New Roman" w:eastAsia="Calibri" w:hAnsi="Times New Roman" w:cs="Times New Roman"/>
          <w:sz w:val="28"/>
          <w:szCs w:val="22"/>
        </w:rPr>
        <w:t xml:space="preserve">», відповідно до  статей  104, 105, 110, 111 Цивільного кодексу України, статтею 59 Господарського кодексу України, Закону України «Про державну реєстрацію юридичних осіб, фізичних осіб-підприємців та громадських формувань», керуючись пунктом 30 частини 1 статті 26, статтею 60 Закону України «Про місцеве самоврядування в Україні», міська рада </w:t>
      </w:r>
    </w:p>
    <w:p w14:paraId="54DD3B32" w14:textId="77777777" w:rsidR="00415351" w:rsidRPr="00415351" w:rsidRDefault="00415351" w:rsidP="00415351">
      <w:pPr>
        <w:spacing w:before="0" w:after="0" w:line="240" w:lineRule="auto"/>
        <w:jc w:val="center"/>
        <w:rPr>
          <w:rFonts w:ascii="Arial" w:eastAsia="Times New Roman" w:hAnsi="Arial" w:cs="Arial"/>
          <w:color w:val="303030"/>
          <w:sz w:val="18"/>
          <w:szCs w:val="18"/>
          <w:lang w:eastAsia="ru-RU"/>
        </w:rPr>
      </w:pPr>
      <w:r w:rsidRPr="00415351">
        <w:rPr>
          <w:rFonts w:ascii="Times New Roman" w:eastAsia="Times New Roman" w:hAnsi="Times New Roman" w:cs="Times New Roman"/>
          <w:color w:val="303030"/>
          <w:sz w:val="24"/>
          <w:szCs w:val="24"/>
          <w:lang w:val="ru-RU" w:eastAsia="ru-RU"/>
        </w:rPr>
        <w:t> </w:t>
      </w:r>
    </w:p>
    <w:p w14:paraId="4634DB29" w14:textId="77777777" w:rsidR="00415351" w:rsidRPr="00415351" w:rsidRDefault="00415351" w:rsidP="00415351">
      <w:pPr>
        <w:spacing w:before="0" w:after="0" w:line="240" w:lineRule="auto"/>
        <w:jc w:val="center"/>
        <w:rPr>
          <w:rFonts w:ascii="Times New Roman" w:eastAsia="Times New Roman" w:hAnsi="Times New Roman" w:cs="Times New Roman"/>
          <w:b/>
          <w:bCs/>
          <w:color w:val="303030"/>
          <w:sz w:val="24"/>
          <w:szCs w:val="24"/>
          <w:lang w:eastAsia="ru-RU"/>
        </w:rPr>
      </w:pPr>
    </w:p>
    <w:p w14:paraId="74C8803E" w14:textId="77777777" w:rsidR="00415351" w:rsidRPr="00415351" w:rsidRDefault="00415351" w:rsidP="00415351">
      <w:pPr>
        <w:spacing w:before="0" w:after="0" w:line="240" w:lineRule="auto"/>
        <w:rPr>
          <w:rFonts w:ascii="Times New Roman" w:eastAsia="Times New Roman" w:hAnsi="Times New Roman" w:cs="Times New Roman"/>
          <w:b/>
          <w:bCs/>
          <w:color w:val="303030"/>
          <w:sz w:val="32"/>
          <w:szCs w:val="24"/>
          <w:lang w:eastAsia="ru-RU"/>
        </w:rPr>
      </w:pPr>
      <w:r w:rsidRPr="00415351">
        <w:rPr>
          <w:rFonts w:ascii="Times New Roman" w:eastAsia="Times New Roman" w:hAnsi="Times New Roman" w:cs="Times New Roman"/>
          <w:b/>
          <w:bCs/>
          <w:color w:val="303030"/>
          <w:sz w:val="24"/>
          <w:szCs w:val="24"/>
          <w:lang w:eastAsia="ru-RU"/>
        </w:rPr>
        <w:t>ВИРІШИЛА:</w:t>
      </w:r>
    </w:p>
    <w:p w14:paraId="4AECCE3F" w14:textId="77777777" w:rsidR="00415351" w:rsidRPr="00415351" w:rsidRDefault="00415351" w:rsidP="00415351">
      <w:pPr>
        <w:spacing w:before="0" w:after="0" w:line="240" w:lineRule="auto"/>
        <w:rPr>
          <w:rFonts w:ascii="Arial" w:eastAsia="Times New Roman" w:hAnsi="Arial" w:cs="Arial"/>
          <w:color w:val="303030"/>
          <w:sz w:val="32"/>
          <w:szCs w:val="18"/>
          <w:lang w:eastAsia="ru-RU"/>
        </w:rPr>
      </w:pPr>
    </w:p>
    <w:p w14:paraId="79B12D4F" w14:textId="77777777" w:rsidR="00415351" w:rsidRPr="00415351" w:rsidRDefault="00415351" w:rsidP="00415351">
      <w:pPr>
        <w:spacing w:before="0" w:after="0" w:line="240" w:lineRule="auto"/>
        <w:ind w:firstLine="708"/>
        <w:jc w:val="both"/>
        <w:rPr>
          <w:rFonts w:ascii="Arial" w:eastAsia="Times New Roman" w:hAnsi="Arial" w:cs="Arial"/>
          <w:sz w:val="32"/>
          <w:szCs w:val="18"/>
          <w:lang w:eastAsia="ru-RU"/>
        </w:rPr>
      </w:pPr>
      <w:r w:rsidRPr="00415351">
        <w:rPr>
          <w:rFonts w:ascii="Times New Roman" w:eastAsia="Times New Roman" w:hAnsi="Times New Roman" w:cs="Times New Roman"/>
          <w:sz w:val="28"/>
          <w:szCs w:val="24"/>
          <w:lang w:eastAsia="ru-RU"/>
        </w:rPr>
        <w:t>1. Припинити юридичну особу  спортивно – оздоровчого комплексу «</w:t>
      </w:r>
      <w:proofErr w:type="spellStart"/>
      <w:r w:rsidRPr="00415351">
        <w:rPr>
          <w:rFonts w:ascii="Times New Roman" w:eastAsia="Times New Roman" w:hAnsi="Times New Roman" w:cs="Times New Roman"/>
          <w:sz w:val="28"/>
          <w:szCs w:val="24"/>
          <w:lang w:eastAsia="ru-RU"/>
        </w:rPr>
        <w:t>Доломітчик</w:t>
      </w:r>
      <w:proofErr w:type="spellEnd"/>
      <w:r w:rsidRPr="00415351">
        <w:rPr>
          <w:rFonts w:ascii="Times New Roman" w:eastAsia="Times New Roman" w:hAnsi="Times New Roman" w:cs="Times New Roman"/>
          <w:sz w:val="28"/>
          <w:szCs w:val="24"/>
          <w:lang w:eastAsia="ru-RU"/>
        </w:rPr>
        <w:t>» Сіверської міської ради Бахмутського району Донецької області (код ЄДРПОУ 26416821) шляхом його ліквідації.</w:t>
      </w:r>
    </w:p>
    <w:p w14:paraId="1D243B85" w14:textId="77777777" w:rsidR="00415351" w:rsidRPr="00415351" w:rsidRDefault="00415351" w:rsidP="00415351">
      <w:pPr>
        <w:spacing w:before="0" w:after="0" w:line="240" w:lineRule="auto"/>
        <w:jc w:val="both"/>
        <w:rPr>
          <w:rFonts w:ascii="Arial" w:eastAsia="Times New Roman" w:hAnsi="Arial" w:cs="Arial"/>
          <w:color w:val="303030"/>
          <w:sz w:val="18"/>
          <w:szCs w:val="18"/>
          <w:lang w:eastAsia="ru-RU"/>
        </w:rPr>
      </w:pPr>
      <w:r w:rsidRPr="00415351">
        <w:rPr>
          <w:rFonts w:ascii="Times New Roman" w:eastAsia="Times New Roman" w:hAnsi="Times New Roman" w:cs="Times New Roman"/>
          <w:color w:val="303030"/>
          <w:sz w:val="24"/>
          <w:szCs w:val="24"/>
          <w:lang w:eastAsia="ru-RU"/>
        </w:rPr>
        <w:t> </w:t>
      </w:r>
    </w:p>
    <w:p w14:paraId="120C0EB3" w14:textId="77777777" w:rsidR="00415351" w:rsidRPr="00415351" w:rsidRDefault="00415351" w:rsidP="00415351">
      <w:pPr>
        <w:spacing w:before="0" w:after="0" w:line="240" w:lineRule="auto"/>
        <w:ind w:firstLine="708"/>
        <w:jc w:val="both"/>
        <w:rPr>
          <w:rFonts w:ascii="Arial" w:eastAsia="Times New Roman" w:hAnsi="Arial" w:cs="Arial"/>
          <w:sz w:val="20"/>
          <w:szCs w:val="18"/>
          <w:lang w:eastAsia="ru-RU"/>
        </w:rPr>
      </w:pPr>
      <w:r w:rsidRPr="00415351">
        <w:rPr>
          <w:rFonts w:ascii="Times New Roman" w:eastAsia="Times New Roman" w:hAnsi="Times New Roman" w:cs="Times New Roman"/>
          <w:sz w:val="28"/>
          <w:szCs w:val="24"/>
          <w:lang w:eastAsia="ru-RU"/>
        </w:rPr>
        <w:t>2. Створити ліквідаційну комісію та затвердити її склад згідно додатку (</w:t>
      </w:r>
      <w:hyperlink r:id="rId31" w:history="1">
        <w:r w:rsidRPr="00415351">
          <w:rPr>
            <w:rFonts w:ascii="Times New Roman" w:eastAsia="Times New Roman" w:hAnsi="Times New Roman" w:cs="Times New Roman"/>
            <w:sz w:val="28"/>
            <w:szCs w:val="24"/>
            <w:lang w:eastAsia="ru-RU"/>
          </w:rPr>
          <w:t>додається</w:t>
        </w:r>
      </w:hyperlink>
      <w:r w:rsidRPr="00415351">
        <w:rPr>
          <w:rFonts w:ascii="Times New Roman" w:eastAsia="Times New Roman" w:hAnsi="Times New Roman" w:cs="Times New Roman"/>
          <w:sz w:val="28"/>
          <w:szCs w:val="24"/>
          <w:lang w:eastAsia="ru-RU"/>
        </w:rPr>
        <w:t>).</w:t>
      </w:r>
    </w:p>
    <w:p w14:paraId="739C9109" w14:textId="77777777" w:rsidR="00415351" w:rsidRPr="00415351" w:rsidRDefault="00415351" w:rsidP="00415351">
      <w:pPr>
        <w:spacing w:before="0" w:after="0" w:line="240" w:lineRule="auto"/>
        <w:jc w:val="both"/>
        <w:rPr>
          <w:rFonts w:ascii="Arial" w:eastAsia="Times New Roman" w:hAnsi="Arial" w:cs="Arial"/>
          <w:sz w:val="18"/>
          <w:szCs w:val="18"/>
          <w:lang w:eastAsia="ru-RU"/>
        </w:rPr>
      </w:pPr>
      <w:r w:rsidRPr="00415351">
        <w:rPr>
          <w:rFonts w:ascii="Times New Roman" w:eastAsia="Times New Roman" w:hAnsi="Times New Roman" w:cs="Times New Roman"/>
          <w:color w:val="303030"/>
          <w:sz w:val="24"/>
          <w:szCs w:val="24"/>
          <w:lang w:eastAsia="ru-RU"/>
        </w:rPr>
        <w:t> </w:t>
      </w:r>
    </w:p>
    <w:p w14:paraId="58750652" w14:textId="77777777" w:rsidR="00415351" w:rsidRPr="00415351" w:rsidRDefault="00415351" w:rsidP="00415351">
      <w:pPr>
        <w:spacing w:before="0" w:after="0" w:line="240" w:lineRule="auto"/>
        <w:ind w:firstLine="708"/>
        <w:jc w:val="both"/>
        <w:rPr>
          <w:rFonts w:ascii="Arial" w:eastAsia="Times New Roman" w:hAnsi="Arial" w:cs="Arial"/>
          <w:sz w:val="20"/>
          <w:szCs w:val="18"/>
          <w:lang w:eastAsia="ru-RU"/>
        </w:rPr>
      </w:pPr>
      <w:r w:rsidRPr="00415351">
        <w:rPr>
          <w:rFonts w:ascii="Times New Roman" w:eastAsia="Times New Roman" w:hAnsi="Times New Roman" w:cs="Times New Roman"/>
          <w:sz w:val="28"/>
          <w:szCs w:val="28"/>
          <w:lang w:eastAsia="ru-RU"/>
        </w:rPr>
        <w:t>3. Ліквідаційній комісії вжити всі необхідні організаційно-правові заходи, передбачені чинним законодавством, щодо ліквідації юридичної особи спортивно – оздоровчий комплекс «</w:t>
      </w:r>
      <w:proofErr w:type="spellStart"/>
      <w:r w:rsidRPr="00415351">
        <w:rPr>
          <w:rFonts w:ascii="Times New Roman" w:eastAsia="Times New Roman" w:hAnsi="Times New Roman" w:cs="Times New Roman"/>
          <w:sz w:val="28"/>
          <w:szCs w:val="28"/>
          <w:lang w:eastAsia="ru-RU"/>
        </w:rPr>
        <w:t>Доломітчик</w:t>
      </w:r>
      <w:proofErr w:type="spellEnd"/>
      <w:r w:rsidRPr="00415351">
        <w:rPr>
          <w:rFonts w:ascii="Times New Roman" w:eastAsia="Times New Roman" w:hAnsi="Times New Roman" w:cs="Times New Roman"/>
          <w:sz w:val="28"/>
          <w:szCs w:val="28"/>
          <w:lang w:eastAsia="ru-RU"/>
        </w:rPr>
        <w:t>» Сіверської міської ради Бахмутського району Донецької області</w:t>
      </w:r>
      <w:r w:rsidRPr="00415351">
        <w:rPr>
          <w:rFonts w:ascii="Times New Roman" w:eastAsia="Times New Roman" w:hAnsi="Times New Roman" w:cs="Times New Roman"/>
          <w:sz w:val="28"/>
          <w:szCs w:val="24"/>
          <w:lang w:eastAsia="ru-RU"/>
        </w:rPr>
        <w:t>, у тому числі:</w:t>
      </w:r>
    </w:p>
    <w:p w14:paraId="1C8061F7" w14:textId="77777777" w:rsidR="00415351" w:rsidRPr="00415351" w:rsidRDefault="00415351" w:rsidP="00415351">
      <w:pPr>
        <w:spacing w:before="0" w:after="0" w:line="240" w:lineRule="auto"/>
        <w:jc w:val="both"/>
        <w:rPr>
          <w:rFonts w:ascii="Arial" w:eastAsia="Times New Roman" w:hAnsi="Arial" w:cs="Arial"/>
          <w:color w:val="303030"/>
          <w:sz w:val="18"/>
          <w:szCs w:val="18"/>
          <w:lang w:eastAsia="ru-RU"/>
        </w:rPr>
      </w:pPr>
      <w:r w:rsidRPr="00415351">
        <w:rPr>
          <w:rFonts w:ascii="Times New Roman" w:eastAsia="Times New Roman" w:hAnsi="Times New Roman" w:cs="Times New Roman"/>
          <w:color w:val="303030"/>
          <w:sz w:val="24"/>
          <w:szCs w:val="24"/>
          <w:lang w:val="ru-RU" w:eastAsia="ru-RU"/>
        </w:rPr>
        <w:t> </w:t>
      </w:r>
    </w:p>
    <w:p w14:paraId="043B02F9" w14:textId="77777777" w:rsidR="00415351" w:rsidRPr="00415351" w:rsidRDefault="00415351" w:rsidP="00415351">
      <w:pPr>
        <w:spacing w:before="0" w:after="160" w:line="259" w:lineRule="auto"/>
        <w:ind w:firstLine="708"/>
        <w:jc w:val="both"/>
        <w:rPr>
          <w:rFonts w:ascii="Times New Roman" w:eastAsia="Calibri" w:hAnsi="Times New Roman" w:cs="Times New Roman"/>
          <w:sz w:val="28"/>
          <w:szCs w:val="28"/>
          <w:lang w:val="ru-RU"/>
        </w:rPr>
      </w:pPr>
      <w:r w:rsidRPr="00415351">
        <w:rPr>
          <w:rFonts w:ascii="Times New Roman" w:eastAsia="Calibri" w:hAnsi="Times New Roman" w:cs="Times New Roman"/>
          <w:sz w:val="28"/>
          <w:szCs w:val="28"/>
          <w:lang w:val="ru-RU"/>
        </w:rPr>
        <w:lastRenderedPageBreak/>
        <w:t xml:space="preserve">3.1. </w:t>
      </w:r>
      <w:r w:rsidRPr="00415351">
        <w:rPr>
          <w:rFonts w:ascii="Times New Roman" w:eastAsia="Calibri" w:hAnsi="Times New Roman" w:cs="Times New Roman"/>
          <w:sz w:val="28"/>
          <w:szCs w:val="28"/>
        </w:rPr>
        <w:t xml:space="preserve"> Повідомити державного реєстратора про припинення юридичної особи в порядку, передбаченому чинним законодавством України</w:t>
      </w:r>
      <w:r w:rsidRPr="00415351">
        <w:rPr>
          <w:rFonts w:ascii="Times New Roman" w:eastAsia="Calibri" w:hAnsi="Times New Roman" w:cs="Times New Roman"/>
          <w:sz w:val="28"/>
          <w:szCs w:val="28"/>
          <w:lang w:val="ru-RU"/>
        </w:rPr>
        <w:t>.</w:t>
      </w:r>
    </w:p>
    <w:p w14:paraId="66EDAD72" w14:textId="77777777" w:rsidR="00415351" w:rsidRPr="00415351" w:rsidRDefault="00415351" w:rsidP="00415351">
      <w:pPr>
        <w:spacing w:before="0" w:after="160" w:line="259" w:lineRule="auto"/>
        <w:jc w:val="both"/>
        <w:rPr>
          <w:rFonts w:ascii="Times New Roman" w:eastAsia="Calibri" w:hAnsi="Times New Roman" w:cs="Times New Roman"/>
          <w:sz w:val="28"/>
          <w:szCs w:val="28"/>
          <w:lang w:val="ru-RU"/>
        </w:rPr>
      </w:pPr>
      <w:r w:rsidRPr="00415351">
        <w:rPr>
          <w:rFonts w:ascii="Times New Roman" w:eastAsia="Calibri" w:hAnsi="Times New Roman" w:cs="Times New Roman"/>
          <w:sz w:val="28"/>
          <w:szCs w:val="28"/>
        </w:rPr>
        <w:t xml:space="preserve">       </w:t>
      </w:r>
      <w:r w:rsidRPr="00415351">
        <w:rPr>
          <w:rFonts w:ascii="Times New Roman" w:eastAsia="Calibri" w:hAnsi="Times New Roman" w:cs="Times New Roman"/>
          <w:sz w:val="28"/>
          <w:szCs w:val="28"/>
        </w:rPr>
        <w:tab/>
        <w:t>3.2.  Забезпечити офіційне оприлюднення повідомлення про рішення щодо припинення  юридичної особи</w:t>
      </w:r>
      <w:r w:rsidRPr="00415351">
        <w:rPr>
          <w:rFonts w:ascii="Times New Roman" w:eastAsia="Calibri" w:hAnsi="Times New Roman" w:cs="Times New Roman"/>
          <w:sz w:val="28"/>
          <w:szCs w:val="28"/>
          <w:lang w:val="ru-RU"/>
        </w:rPr>
        <w:t>.</w:t>
      </w:r>
    </w:p>
    <w:p w14:paraId="4723E7F3" w14:textId="77777777" w:rsidR="00415351" w:rsidRPr="00415351" w:rsidRDefault="00415351" w:rsidP="00415351">
      <w:pPr>
        <w:spacing w:before="0" w:after="160" w:line="259" w:lineRule="auto"/>
        <w:ind w:firstLine="567"/>
        <w:jc w:val="both"/>
        <w:rPr>
          <w:rFonts w:ascii="Times New Roman" w:eastAsia="Calibri" w:hAnsi="Times New Roman" w:cs="Times New Roman"/>
          <w:sz w:val="28"/>
          <w:szCs w:val="28"/>
          <w:lang w:val="ru-RU"/>
        </w:rPr>
      </w:pPr>
      <w:r w:rsidRPr="00415351">
        <w:rPr>
          <w:rFonts w:ascii="Calibri" w:eastAsia="Calibri" w:hAnsi="Calibri" w:cs="Times New Roman"/>
          <w:szCs w:val="28"/>
        </w:rPr>
        <w:tab/>
      </w:r>
      <w:r w:rsidRPr="00415351">
        <w:rPr>
          <w:rFonts w:ascii="Times New Roman" w:eastAsia="Calibri" w:hAnsi="Times New Roman" w:cs="Times New Roman"/>
          <w:sz w:val="28"/>
          <w:szCs w:val="28"/>
          <w:lang w:val="ru-RU"/>
        </w:rPr>
        <w:t>3</w:t>
      </w:r>
      <w:r w:rsidRPr="00415351">
        <w:rPr>
          <w:rFonts w:ascii="Times New Roman" w:eastAsia="Calibri" w:hAnsi="Times New Roman" w:cs="Times New Roman"/>
          <w:sz w:val="28"/>
          <w:szCs w:val="28"/>
        </w:rPr>
        <w:t xml:space="preserve">.3. Забезпечити передачу документів, які підлягають тривалому зберіганню, до відповідної архівної установи </w:t>
      </w:r>
      <w:proofErr w:type="gramStart"/>
      <w:r w:rsidRPr="00415351">
        <w:rPr>
          <w:rFonts w:ascii="Times New Roman" w:eastAsia="Calibri" w:hAnsi="Times New Roman" w:cs="Times New Roman"/>
          <w:sz w:val="28"/>
          <w:szCs w:val="28"/>
        </w:rPr>
        <w:t>в порядку</w:t>
      </w:r>
      <w:proofErr w:type="gramEnd"/>
      <w:r w:rsidRPr="00415351">
        <w:rPr>
          <w:rFonts w:ascii="Times New Roman" w:eastAsia="Calibri" w:hAnsi="Times New Roman" w:cs="Times New Roman"/>
          <w:sz w:val="28"/>
          <w:szCs w:val="28"/>
        </w:rPr>
        <w:t>, визначеному законодавством України</w:t>
      </w:r>
      <w:r w:rsidRPr="00415351">
        <w:rPr>
          <w:rFonts w:ascii="Times New Roman" w:eastAsia="Calibri" w:hAnsi="Times New Roman" w:cs="Times New Roman"/>
          <w:sz w:val="28"/>
          <w:szCs w:val="28"/>
          <w:lang w:val="ru-RU"/>
        </w:rPr>
        <w:t>.</w:t>
      </w:r>
    </w:p>
    <w:p w14:paraId="47862095" w14:textId="77777777" w:rsidR="00415351" w:rsidRPr="00415351" w:rsidRDefault="00415351" w:rsidP="00415351">
      <w:pPr>
        <w:spacing w:before="0" w:after="160" w:line="259" w:lineRule="auto"/>
        <w:ind w:firstLine="567"/>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3.4. Повідомити  у встановленому чинним законодавством України порядку працівників спортивно – оздоровчого комплексу «</w:t>
      </w:r>
      <w:proofErr w:type="spellStart"/>
      <w:r w:rsidRPr="00415351">
        <w:rPr>
          <w:rFonts w:ascii="Times New Roman" w:eastAsia="Calibri" w:hAnsi="Times New Roman" w:cs="Times New Roman"/>
          <w:sz w:val="28"/>
          <w:szCs w:val="28"/>
        </w:rPr>
        <w:t>Доломітчик</w:t>
      </w:r>
      <w:proofErr w:type="spellEnd"/>
      <w:r w:rsidRPr="00415351">
        <w:rPr>
          <w:rFonts w:ascii="Times New Roman" w:eastAsia="Calibri" w:hAnsi="Times New Roman" w:cs="Times New Roman"/>
          <w:sz w:val="28"/>
          <w:szCs w:val="28"/>
        </w:rPr>
        <w:t>» Сіверської міської ради Бахмутського району Донецької області про ліквідацію підприємства.</w:t>
      </w:r>
    </w:p>
    <w:p w14:paraId="7F9CBCA8" w14:textId="77777777" w:rsidR="00415351" w:rsidRPr="00415351" w:rsidRDefault="00415351" w:rsidP="00415351">
      <w:pPr>
        <w:spacing w:before="0" w:after="160" w:line="259" w:lineRule="auto"/>
        <w:ind w:firstLine="567"/>
        <w:jc w:val="both"/>
        <w:rPr>
          <w:rFonts w:ascii="Calibri" w:eastAsia="Calibri" w:hAnsi="Calibri" w:cs="Times New Roman"/>
          <w:sz w:val="28"/>
          <w:szCs w:val="28"/>
        </w:rPr>
      </w:pPr>
    </w:p>
    <w:p w14:paraId="3AFE72A4" w14:textId="77777777" w:rsidR="00415351" w:rsidRPr="00415351" w:rsidRDefault="00415351" w:rsidP="00415351">
      <w:pPr>
        <w:spacing w:before="0" w:after="160" w:line="259" w:lineRule="auto"/>
        <w:jc w:val="both"/>
        <w:rPr>
          <w:rFonts w:ascii="Times New Roman" w:eastAsia="Calibri" w:hAnsi="Times New Roman" w:cs="Times New Roman"/>
          <w:sz w:val="28"/>
          <w:szCs w:val="28"/>
          <w:lang w:val="ru-RU"/>
        </w:rPr>
      </w:pPr>
      <w:r w:rsidRPr="00415351">
        <w:rPr>
          <w:rFonts w:ascii="Times New Roman" w:eastAsia="Calibri" w:hAnsi="Times New Roman" w:cs="Times New Roman"/>
          <w:sz w:val="28"/>
          <w:szCs w:val="28"/>
        </w:rPr>
        <w:t xml:space="preserve">      </w:t>
      </w:r>
      <w:r w:rsidRPr="00415351">
        <w:rPr>
          <w:rFonts w:ascii="Times New Roman" w:eastAsia="Calibri" w:hAnsi="Times New Roman" w:cs="Times New Roman"/>
          <w:sz w:val="28"/>
          <w:szCs w:val="28"/>
        </w:rPr>
        <w:tab/>
        <w:t xml:space="preserve"> </w:t>
      </w:r>
      <w:r w:rsidRPr="00415351">
        <w:rPr>
          <w:rFonts w:ascii="Times New Roman" w:eastAsia="Calibri" w:hAnsi="Times New Roman" w:cs="Times New Roman"/>
          <w:sz w:val="28"/>
          <w:szCs w:val="28"/>
          <w:lang w:val="ru-RU"/>
        </w:rPr>
        <w:t>3</w:t>
      </w:r>
      <w:r w:rsidRPr="00415351">
        <w:rPr>
          <w:rFonts w:ascii="Times New Roman" w:eastAsia="Calibri" w:hAnsi="Times New Roman" w:cs="Times New Roman"/>
          <w:sz w:val="28"/>
          <w:szCs w:val="28"/>
        </w:rPr>
        <w:t>.5. Провести інвентаризацію майна підприємства</w:t>
      </w:r>
      <w:r w:rsidRPr="00415351">
        <w:rPr>
          <w:rFonts w:ascii="Times New Roman" w:eastAsia="Calibri" w:hAnsi="Times New Roman" w:cs="Times New Roman"/>
          <w:sz w:val="28"/>
          <w:szCs w:val="28"/>
          <w:lang w:val="ru-RU"/>
        </w:rPr>
        <w:t>.</w:t>
      </w:r>
    </w:p>
    <w:p w14:paraId="4E80CFEC" w14:textId="77777777" w:rsidR="00415351" w:rsidRPr="00415351" w:rsidRDefault="00415351" w:rsidP="00415351">
      <w:pPr>
        <w:spacing w:before="0" w:after="160" w:line="259" w:lineRule="auto"/>
        <w:jc w:val="both"/>
        <w:rPr>
          <w:rFonts w:ascii="Times New Roman" w:eastAsia="Calibri" w:hAnsi="Times New Roman" w:cs="Times New Roman"/>
          <w:sz w:val="28"/>
          <w:szCs w:val="28"/>
          <w:lang w:val="ru-RU"/>
        </w:rPr>
      </w:pPr>
      <w:r w:rsidRPr="00415351">
        <w:rPr>
          <w:rFonts w:ascii="Times New Roman" w:eastAsia="Calibri" w:hAnsi="Times New Roman" w:cs="Times New Roman"/>
          <w:sz w:val="28"/>
          <w:szCs w:val="28"/>
        </w:rPr>
        <w:t xml:space="preserve">       </w:t>
      </w:r>
      <w:r w:rsidRPr="00415351">
        <w:rPr>
          <w:rFonts w:ascii="Times New Roman" w:eastAsia="Calibri" w:hAnsi="Times New Roman" w:cs="Times New Roman"/>
          <w:sz w:val="28"/>
          <w:szCs w:val="28"/>
          <w:lang w:val="ru-RU"/>
        </w:rPr>
        <w:t xml:space="preserve"> </w:t>
      </w:r>
      <w:r w:rsidRPr="00415351">
        <w:rPr>
          <w:rFonts w:ascii="Times New Roman" w:eastAsia="Calibri" w:hAnsi="Times New Roman" w:cs="Times New Roman"/>
          <w:sz w:val="28"/>
          <w:szCs w:val="28"/>
          <w:lang w:val="ru-RU"/>
        </w:rPr>
        <w:tab/>
        <w:t xml:space="preserve"> </w:t>
      </w:r>
      <w:r w:rsidRPr="00415351">
        <w:rPr>
          <w:rFonts w:ascii="Times New Roman" w:eastAsia="Calibri" w:hAnsi="Times New Roman" w:cs="Times New Roman"/>
          <w:sz w:val="28"/>
          <w:szCs w:val="28"/>
        </w:rPr>
        <w:t>3.6. Провести розрахунки з бюджетом, дебіторами і кредиторами та зобов’язаннями комунального підприємства</w:t>
      </w:r>
      <w:r w:rsidRPr="00415351">
        <w:rPr>
          <w:rFonts w:ascii="Times New Roman" w:eastAsia="Calibri" w:hAnsi="Times New Roman" w:cs="Times New Roman"/>
          <w:sz w:val="28"/>
          <w:szCs w:val="28"/>
          <w:lang w:val="ru-RU"/>
        </w:rPr>
        <w:t>.</w:t>
      </w:r>
    </w:p>
    <w:p w14:paraId="3EB5827A" w14:textId="77777777" w:rsidR="00415351" w:rsidRPr="00415351" w:rsidRDefault="00415351" w:rsidP="00415351">
      <w:pPr>
        <w:spacing w:before="0" w:after="160" w:line="259" w:lineRule="auto"/>
        <w:jc w:val="both"/>
        <w:rPr>
          <w:rFonts w:ascii="Times New Roman" w:eastAsia="Calibri" w:hAnsi="Times New Roman" w:cs="Times New Roman"/>
          <w:sz w:val="28"/>
          <w:szCs w:val="28"/>
          <w:lang w:val="ru-RU"/>
        </w:rPr>
      </w:pPr>
      <w:r w:rsidRPr="00415351">
        <w:rPr>
          <w:rFonts w:ascii="Times New Roman" w:eastAsia="Calibri" w:hAnsi="Times New Roman" w:cs="Times New Roman"/>
          <w:sz w:val="28"/>
          <w:szCs w:val="28"/>
        </w:rPr>
        <w:t xml:space="preserve">       </w:t>
      </w:r>
      <w:r w:rsidRPr="00415351">
        <w:rPr>
          <w:rFonts w:ascii="Times New Roman" w:eastAsia="Calibri" w:hAnsi="Times New Roman" w:cs="Times New Roman"/>
          <w:sz w:val="28"/>
          <w:szCs w:val="28"/>
          <w:lang w:val="ru-RU"/>
        </w:rPr>
        <w:t xml:space="preserve"> </w:t>
      </w:r>
      <w:r w:rsidRPr="00415351">
        <w:rPr>
          <w:rFonts w:ascii="Times New Roman" w:eastAsia="Calibri" w:hAnsi="Times New Roman" w:cs="Times New Roman"/>
          <w:sz w:val="28"/>
          <w:szCs w:val="28"/>
          <w:lang w:val="ru-RU"/>
        </w:rPr>
        <w:tab/>
        <w:t xml:space="preserve"> </w:t>
      </w:r>
      <w:r w:rsidRPr="00415351">
        <w:rPr>
          <w:rFonts w:ascii="Times New Roman" w:eastAsia="Calibri" w:hAnsi="Times New Roman" w:cs="Times New Roman"/>
          <w:sz w:val="28"/>
          <w:szCs w:val="28"/>
        </w:rPr>
        <w:t>3.7. Подати на затвердження сесії міської ради  ліквідаційний баланс</w:t>
      </w:r>
      <w:r w:rsidRPr="00415351">
        <w:rPr>
          <w:rFonts w:ascii="Times New Roman" w:eastAsia="Calibri" w:hAnsi="Times New Roman" w:cs="Times New Roman"/>
          <w:sz w:val="28"/>
          <w:szCs w:val="28"/>
          <w:lang w:val="ru-RU"/>
        </w:rPr>
        <w:t>.</w:t>
      </w:r>
    </w:p>
    <w:p w14:paraId="545B51D1" w14:textId="77777777" w:rsidR="00415351" w:rsidRPr="00415351" w:rsidRDefault="00415351" w:rsidP="00415351">
      <w:pPr>
        <w:spacing w:before="0" w:after="160" w:line="259" w:lineRule="auto"/>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w:t>
      </w:r>
      <w:r w:rsidRPr="00415351">
        <w:rPr>
          <w:rFonts w:ascii="Times New Roman" w:eastAsia="Calibri" w:hAnsi="Times New Roman" w:cs="Times New Roman"/>
          <w:sz w:val="28"/>
          <w:szCs w:val="28"/>
        </w:rPr>
        <w:tab/>
        <w:t xml:space="preserve"> 3.8. Встановити що строк пред’явлення вимог кредиторами спортивно – оздоровчого комплексу «</w:t>
      </w:r>
      <w:proofErr w:type="spellStart"/>
      <w:r w:rsidRPr="00415351">
        <w:rPr>
          <w:rFonts w:ascii="Times New Roman" w:eastAsia="Calibri" w:hAnsi="Times New Roman" w:cs="Times New Roman"/>
          <w:sz w:val="28"/>
          <w:szCs w:val="28"/>
        </w:rPr>
        <w:t>Доломітчик</w:t>
      </w:r>
      <w:proofErr w:type="spellEnd"/>
      <w:r w:rsidRPr="00415351">
        <w:rPr>
          <w:rFonts w:ascii="Times New Roman" w:eastAsia="Calibri" w:hAnsi="Times New Roman" w:cs="Times New Roman"/>
          <w:sz w:val="28"/>
          <w:szCs w:val="28"/>
        </w:rPr>
        <w:t>» Сіверської міської ради Бахмутського району Донецької області становить два місяці з дня оприлюднення  повідомлення про дане рішення.</w:t>
      </w:r>
    </w:p>
    <w:p w14:paraId="4E5EB46A" w14:textId="77777777" w:rsidR="00415351" w:rsidRPr="00415351" w:rsidRDefault="00415351" w:rsidP="00415351">
      <w:pPr>
        <w:spacing w:before="0" w:after="160" w:line="259" w:lineRule="auto"/>
        <w:ind w:firstLine="708"/>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3.9. Місце знаходження ліквідаційної комісії: Донецька область, Бахмутський район, м. Сіверськ, вул. </w:t>
      </w:r>
      <w:r w:rsidRPr="00415351">
        <w:rPr>
          <w:rFonts w:ascii="Times New Roman" w:eastAsia="Calibri" w:hAnsi="Times New Roman" w:cs="Times New Roman"/>
          <w:sz w:val="28"/>
          <w:szCs w:val="28"/>
          <w:lang w:val="ru-RU"/>
        </w:rPr>
        <w:t>Центральна, буд.8</w:t>
      </w:r>
      <w:r w:rsidRPr="00415351">
        <w:rPr>
          <w:rFonts w:ascii="Times New Roman" w:eastAsia="Calibri" w:hAnsi="Times New Roman" w:cs="Times New Roman"/>
          <w:sz w:val="28"/>
          <w:szCs w:val="28"/>
        </w:rPr>
        <w:t>.</w:t>
      </w:r>
    </w:p>
    <w:p w14:paraId="223C1928" w14:textId="77777777" w:rsidR="00415351" w:rsidRPr="00415351" w:rsidRDefault="00415351" w:rsidP="00415351">
      <w:pPr>
        <w:shd w:val="clear" w:color="auto" w:fill="FFFFFF"/>
        <w:spacing w:before="0" w:after="160" w:line="259" w:lineRule="auto"/>
        <w:ind w:firstLine="708"/>
        <w:jc w:val="both"/>
        <w:textAlignment w:val="baseline"/>
        <w:rPr>
          <w:rFonts w:ascii="Times New Roman" w:eastAsia="Calibri" w:hAnsi="Times New Roman" w:cs="Times New Roman"/>
          <w:color w:val="3A3A3A"/>
          <w:sz w:val="28"/>
          <w:szCs w:val="28"/>
        </w:rPr>
      </w:pPr>
      <w:r w:rsidRPr="00415351">
        <w:rPr>
          <w:rFonts w:ascii="Times New Roman" w:eastAsia="Calibri" w:hAnsi="Times New Roman" w:cs="Times New Roman"/>
          <w:color w:val="000000"/>
          <w:sz w:val="28"/>
          <w:szCs w:val="28"/>
          <w:bdr w:val="none" w:sz="0" w:space="0" w:color="auto" w:frame="1"/>
          <w:lang w:val="ru-RU"/>
        </w:rPr>
        <w:t xml:space="preserve">4. </w:t>
      </w:r>
      <w:r w:rsidRPr="00415351">
        <w:rPr>
          <w:rFonts w:ascii="Times New Roman" w:eastAsia="Calibri" w:hAnsi="Times New Roman" w:cs="Times New Roman"/>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769DD46B" w14:textId="77777777" w:rsidR="00415351" w:rsidRPr="00415351" w:rsidRDefault="00415351" w:rsidP="00415351">
      <w:pPr>
        <w:spacing w:before="0" w:after="160" w:line="259" w:lineRule="auto"/>
        <w:rPr>
          <w:rFonts w:ascii="Times New Roman" w:eastAsia="Calibri" w:hAnsi="Times New Roman" w:cs="Times New Roman"/>
          <w:color w:val="000000"/>
          <w:sz w:val="28"/>
          <w:szCs w:val="28"/>
        </w:rPr>
      </w:pPr>
    </w:p>
    <w:p w14:paraId="1FEAF240" w14:textId="77777777" w:rsidR="00415351" w:rsidRPr="00415351" w:rsidRDefault="00415351" w:rsidP="00415351">
      <w:pPr>
        <w:spacing w:before="0" w:after="160" w:line="259" w:lineRule="auto"/>
        <w:rPr>
          <w:rFonts w:ascii="Times New Roman" w:eastAsia="Calibri" w:hAnsi="Times New Roman" w:cs="Times New Roman"/>
          <w:color w:val="000000"/>
          <w:sz w:val="28"/>
          <w:szCs w:val="28"/>
        </w:rPr>
      </w:pPr>
      <w:r w:rsidRPr="00415351">
        <w:rPr>
          <w:rFonts w:ascii="Times New Roman" w:eastAsia="Calibri" w:hAnsi="Times New Roman" w:cs="Times New Roman"/>
          <w:color w:val="000000"/>
          <w:sz w:val="28"/>
          <w:szCs w:val="28"/>
        </w:rPr>
        <w:t xml:space="preserve">Міський голова                                                           </w:t>
      </w:r>
      <w:r w:rsidRPr="00415351">
        <w:rPr>
          <w:rFonts w:ascii="Times New Roman" w:eastAsia="Calibri" w:hAnsi="Times New Roman" w:cs="Times New Roman"/>
          <w:color w:val="000000"/>
          <w:sz w:val="28"/>
          <w:szCs w:val="28"/>
          <w:lang w:val="ru-RU"/>
        </w:rPr>
        <w:t xml:space="preserve">              </w:t>
      </w:r>
      <w:r w:rsidRPr="00415351">
        <w:rPr>
          <w:rFonts w:ascii="Times New Roman" w:eastAsia="Calibri" w:hAnsi="Times New Roman" w:cs="Times New Roman"/>
          <w:color w:val="000000"/>
          <w:sz w:val="28"/>
          <w:szCs w:val="28"/>
        </w:rPr>
        <w:t>Андрій ЧЕРНЯЄВ</w:t>
      </w:r>
    </w:p>
    <w:p w14:paraId="135C51F3" w14:textId="77777777" w:rsidR="00415351" w:rsidRPr="00415351" w:rsidRDefault="00415351" w:rsidP="00415351">
      <w:pPr>
        <w:spacing w:before="0" w:after="160" w:line="259" w:lineRule="auto"/>
        <w:rPr>
          <w:rFonts w:ascii="Calibri" w:eastAsia="Calibri" w:hAnsi="Calibri" w:cs="Times New Roman"/>
          <w:szCs w:val="22"/>
        </w:rPr>
      </w:pPr>
    </w:p>
    <w:p w14:paraId="57C0A2CE" w14:textId="77777777" w:rsidR="00415351" w:rsidRPr="00415351" w:rsidRDefault="00415351" w:rsidP="00415351">
      <w:pPr>
        <w:spacing w:before="0" w:after="160" w:line="259" w:lineRule="auto"/>
        <w:rPr>
          <w:rFonts w:ascii="Calibri" w:eastAsia="Calibri" w:hAnsi="Calibri" w:cs="Times New Roman"/>
          <w:szCs w:val="22"/>
        </w:rPr>
      </w:pPr>
    </w:p>
    <w:p w14:paraId="14329646" w14:textId="77777777" w:rsidR="00415351" w:rsidRPr="00415351" w:rsidRDefault="00415351" w:rsidP="00415351">
      <w:pPr>
        <w:spacing w:before="0" w:after="160" w:line="259" w:lineRule="auto"/>
        <w:rPr>
          <w:rFonts w:ascii="Calibri" w:eastAsia="Calibri" w:hAnsi="Calibri" w:cs="Times New Roman"/>
          <w:szCs w:val="22"/>
        </w:rPr>
      </w:pPr>
    </w:p>
    <w:p w14:paraId="73BBC24F" w14:textId="77777777" w:rsidR="00415351" w:rsidRPr="00415351" w:rsidRDefault="00415351" w:rsidP="00415351">
      <w:pPr>
        <w:spacing w:before="0" w:after="160" w:line="259" w:lineRule="auto"/>
        <w:rPr>
          <w:rFonts w:ascii="Calibri" w:eastAsia="Calibri" w:hAnsi="Calibri" w:cs="Times New Roman"/>
          <w:szCs w:val="22"/>
        </w:rPr>
      </w:pPr>
    </w:p>
    <w:p w14:paraId="051A4A76" w14:textId="77777777" w:rsidR="00415351" w:rsidRPr="00415351" w:rsidRDefault="00415351" w:rsidP="00415351">
      <w:pPr>
        <w:spacing w:before="0" w:after="160" w:line="259" w:lineRule="auto"/>
        <w:rPr>
          <w:rFonts w:ascii="Calibri" w:eastAsia="Calibri" w:hAnsi="Calibri" w:cs="Times New Roman"/>
          <w:szCs w:val="22"/>
        </w:rPr>
      </w:pPr>
    </w:p>
    <w:p w14:paraId="5CA74AC9" w14:textId="77777777" w:rsidR="00415351" w:rsidRPr="00415351" w:rsidRDefault="00415351" w:rsidP="00415351">
      <w:pPr>
        <w:spacing w:before="0" w:after="160" w:line="259" w:lineRule="auto"/>
        <w:rPr>
          <w:rFonts w:ascii="Calibri" w:eastAsia="Calibri" w:hAnsi="Calibri" w:cs="Times New Roman"/>
          <w:szCs w:val="22"/>
        </w:rPr>
      </w:pPr>
    </w:p>
    <w:p w14:paraId="4DEAB20F" w14:textId="6E1D4147" w:rsidR="00415351" w:rsidRDefault="00415351" w:rsidP="00415351">
      <w:pPr>
        <w:spacing w:before="0" w:after="160" w:line="259" w:lineRule="auto"/>
        <w:rPr>
          <w:rFonts w:ascii="Calibri" w:eastAsia="Calibri" w:hAnsi="Calibri" w:cs="Times New Roman"/>
          <w:szCs w:val="22"/>
        </w:rPr>
      </w:pPr>
    </w:p>
    <w:p w14:paraId="735E34A1" w14:textId="77777777" w:rsidR="005D2A30" w:rsidRPr="00415351" w:rsidRDefault="005D2A30" w:rsidP="00415351">
      <w:pPr>
        <w:spacing w:before="0" w:after="160" w:line="259" w:lineRule="auto"/>
        <w:rPr>
          <w:rFonts w:ascii="Calibri" w:eastAsia="Calibri" w:hAnsi="Calibri" w:cs="Times New Roman"/>
          <w:szCs w:val="22"/>
        </w:rPr>
      </w:pPr>
    </w:p>
    <w:p w14:paraId="630142C1" w14:textId="77777777" w:rsidR="00415351" w:rsidRPr="00415351" w:rsidRDefault="00415351" w:rsidP="00415351">
      <w:pPr>
        <w:spacing w:before="0" w:after="160" w:line="259" w:lineRule="auto"/>
        <w:rPr>
          <w:rFonts w:ascii="Calibri" w:eastAsia="Calibri" w:hAnsi="Calibri" w:cs="Times New Roman"/>
          <w:szCs w:val="22"/>
        </w:rPr>
      </w:pPr>
    </w:p>
    <w:bookmarkEnd w:id="136"/>
    <w:p w14:paraId="426ADC46" w14:textId="77777777" w:rsidR="00415351" w:rsidRPr="00415351" w:rsidRDefault="00415351" w:rsidP="00415351">
      <w:pPr>
        <w:spacing w:before="0" w:after="160" w:line="259" w:lineRule="auto"/>
        <w:ind w:left="5664" w:firstLine="708"/>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lastRenderedPageBreak/>
        <w:t>Додаток</w:t>
      </w:r>
    </w:p>
    <w:p w14:paraId="1891546E" w14:textId="5E7907F3" w:rsidR="00415351" w:rsidRPr="00415351" w:rsidRDefault="00415351" w:rsidP="00415351">
      <w:pPr>
        <w:spacing w:before="0" w:after="160" w:line="259" w:lineRule="auto"/>
        <w:ind w:left="6372"/>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до рішення міської ради </w:t>
      </w:r>
      <w:r w:rsidR="005D2A30">
        <w:rPr>
          <w:rFonts w:ascii="Times New Roman" w:eastAsia="Calibri" w:hAnsi="Times New Roman" w:cs="Times New Roman"/>
          <w:sz w:val="28"/>
          <w:szCs w:val="28"/>
        </w:rPr>
        <w:t xml:space="preserve">21.10.2021 </w:t>
      </w:r>
      <w:r w:rsidRPr="00415351">
        <w:rPr>
          <w:rFonts w:ascii="Times New Roman" w:eastAsia="Calibri" w:hAnsi="Times New Roman" w:cs="Times New Roman"/>
          <w:sz w:val="28"/>
          <w:szCs w:val="28"/>
        </w:rPr>
        <w:t>№</w:t>
      </w:r>
      <w:r w:rsidR="005D2A30">
        <w:rPr>
          <w:rFonts w:ascii="Times New Roman" w:eastAsia="Calibri" w:hAnsi="Times New Roman" w:cs="Times New Roman"/>
          <w:sz w:val="28"/>
          <w:szCs w:val="28"/>
        </w:rPr>
        <w:t>8/18-332</w:t>
      </w:r>
    </w:p>
    <w:p w14:paraId="1A60C220" w14:textId="77777777" w:rsidR="00415351" w:rsidRPr="00415351" w:rsidRDefault="00415351" w:rsidP="00415351">
      <w:pPr>
        <w:spacing w:before="0" w:after="160" w:line="259" w:lineRule="auto"/>
        <w:ind w:left="6663"/>
        <w:contextualSpacing/>
        <w:rPr>
          <w:rFonts w:ascii="Times New Roman" w:eastAsia="Calibri" w:hAnsi="Times New Roman" w:cs="Times New Roman"/>
          <w:sz w:val="28"/>
          <w:szCs w:val="28"/>
        </w:rPr>
      </w:pPr>
    </w:p>
    <w:p w14:paraId="0D040804" w14:textId="77777777" w:rsidR="00415351" w:rsidRPr="00415351" w:rsidRDefault="00415351" w:rsidP="00415351">
      <w:pPr>
        <w:spacing w:before="0" w:after="160" w:line="259" w:lineRule="auto"/>
        <w:ind w:left="7088" w:hanging="7088"/>
        <w:contextualSpacing/>
        <w:jc w:val="center"/>
        <w:rPr>
          <w:rFonts w:ascii="Times New Roman" w:eastAsia="Calibri" w:hAnsi="Times New Roman" w:cs="Times New Roman"/>
          <w:sz w:val="28"/>
          <w:szCs w:val="28"/>
        </w:rPr>
      </w:pPr>
      <w:r w:rsidRPr="00415351">
        <w:rPr>
          <w:rFonts w:ascii="Times New Roman" w:eastAsia="Calibri" w:hAnsi="Times New Roman" w:cs="Times New Roman"/>
          <w:sz w:val="28"/>
          <w:szCs w:val="28"/>
        </w:rPr>
        <w:t>СКЛАД</w:t>
      </w:r>
    </w:p>
    <w:p w14:paraId="6EB43261" w14:textId="77777777" w:rsidR="00415351" w:rsidRPr="00415351" w:rsidRDefault="00415351" w:rsidP="00415351">
      <w:pPr>
        <w:spacing w:before="0" w:after="160" w:line="259" w:lineRule="auto"/>
        <w:contextualSpacing/>
        <w:jc w:val="center"/>
        <w:rPr>
          <w:rFonts w:ascii="Times New Roman" w:eastAsia="Calibri" w:hAnsi="Times New Roman" w:cs="Times New Roman"/>
          <w:sz w:val="28"/>
          <w:szCs w:val="28"/>
        </w:rPr>
      </w:pPr>
      <w:r w:rsidRPr="00415351">
        <w:rPr>
          <w:rFonts w:ascii="Times New Roman" w:eastAsia="Calibri" w:hAnsi="Times New Roman" w:cs="Times New Roman"/>
          <w:bCs/>
          <w:sz w:val="28"/>
          <w:szCs w:val="28"/>
        </w:rPr>
        <w:t xml:space="preserve"> ліквідаційної комісії </w:t>
      </w:r>
    </w:p>
    <w:p w14:paraId="11FDA488"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5"/>
      </w:tblGrid>
      <w:tr w:rsidR="00415351" w:rsidRPr="00415351" w14:paraId="7B3EDA85" w14:textId="77777777" w:rsidTr="00F67289">
        <w:tc>
          <w:tcPr>
            <w:tcW w:w="4390" w:type="dxa"/>
          </w:tcPr>
          <w:p w14:paraId="4A9DC175"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1. Коваленко </w:t>
            </w:r>
            <w:proofErr w:type="spellStart"/>
            <w:r w:rsidRPr="00415351">
              <w:rPr>
                <w:rFonts w:ascii="Times New Roman" w:eastAsia="Calibri" w:hAnsi="Times New Roman" w:cs="Times New Roman"/>
                <w:sz w:val="28"/>
                <w:szCs w:val="28"/>
              </w:rPr>
              <w:t>Ірина</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Євгеніївна</w:t>
            </w:r>
            <w:proofErr w:type="spellEnd"/>
          </w:p>
        </w:tc>
        <w:tc>
          <w:tcPr>
            <w:tcW w:w="4955" w:type="dxa"/>
          </w:tcPr>
          <w:p w14:paraId="21138D5B"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заступник </w:t>
            </w:r>
            <w:proofErr w:type="spellStart"/>
            <w:r w:rsidRPr="00415351">
              <w:rPr>
                <w:rFonts w:ascii="Times New Roman" w:eastAsia="Calibri" w:hAnsi="Times New Roman" w:cs="Times New Roman"/>
                <w:sz w:val="28"/>
                <w:szCs w:val="28"/>
              </w:rPr>
              <w:t>міського</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голови</w:t>
            </w:r>
            <w:proofErr w:type="spellEnd"/>
            <w:r w:rsidRPr="00415351">
              <w:rPr>
                <w:rFonts w:ascii="Times New Roman" w:eastAsia="Calibri" w:hAnsi="Times New Roman" w:cs="Times New Roman"/>
                <w:sz w:val="28"/>
                <w:szCs w:val="28"/>
              </w:rPr>
              <w:t xml:space="preserve"> з </w:t>
            </w:r>
            <w:proofErr w:type="spellStart"/>
            <w:r w:rsidRPr="00415351">
              <w:rPr>
                <w:rFonts w:ascii="Times New Roman" w:eastAsia="Calibri" w:hAnsi="Times New Roman" w:cs="Times New Roman"/>
                <w:sz w:val="28"/>
                <w:szCs w:val="28"/>
              </w:rPr>
              <w:t>питань</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діяльності</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виконавчих</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органів</w:t>
            </w:r>
            <w:proofErr w:type="spellEnd"/>
            <w:r w:rsidRPr="00415351">
              <w:rPr>
                <w:rFonts w:ascii="Times New Roman" w:eastAsia="Calibri" w:hAnsi="Times New Roman" w:cs="Times New Roman"/>
                <w:sz w:val="28"/>
                <w:szCs w:val="28"/>
              </w:rPr>
              <w:t xml:space="preserve"> ради, голова </w:t>
            </w:r>
            <w:proofErr w:type="spellStart"/>
            <w:r w:rsidRPr="00415351">
              <w:rPr>
                <w:rFonts w:ascii="Times New Roman" w:eastAsia="Calibri" w:hAnsi="Times New Roman" w:cs="Times New Roman"/>
                <w:sz w:val="28"/>
                <w:szCs w:val="28"/>
              </w:rPr>
              <w:t>комісії</w:t>
            </w:r>
            <w:proofErr w:type="spellEnd"/>
          </w:p>
          <w:p w14:paraId="0622AC76"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p>
        </w:tc>
      </w:tr>
      <w:tr w:rsidR="00415351" w:rsidRPr="00415351" w14:paraId="5D58BE9D" w14:textId="77777777" w:rsidTr="00F67289">
        <w:tc>
          <w:tcPr>
            <w:tcW w:w="4390" w:type="dxa"/>
          </w:tcPr>
          <w:p w14:paraId="35520E3D"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2. </w:t>
            </w:r>
            <w:proofErr w:type="spellStart"/>
            <w:r w:rsidRPr="00415351">
              <w:rPr>
                <w:rFonts w:ascii="Times New Roman" w:eastAsia="Calibri" w:hAnsi="Times New Roman" w:cs="Times New Roman"/>
                <w:sz w:val="28"/>
                <w:szCs w:val="28"/>
              </w:rPr>
              <w:t>Бондаревська</w:t>
            </w:r>
            <w:proofErr w:type="spellEnd"/>
            <w:r w:rsidRPr="00415351">
              <w:rPr>
                <w:rFonts w:ascii="Times New Roman" w:eastAsia="Calibri" w:hAnsi="Times New Roman" w:cs="Times New Roman"/>
                <w:sz w:val="28"/>
                <w:szCs w:val="28"/>
              </w:rPr>
              <w:t xml:space="preserve"> Ганна </w:t>
            </w:r>
            <w:proofErr w:type="spellStart"/>
            <w:r w:rsidRPr="00415351">
              <w:rPr>
                <w:rFonts w:ascii="Times New Roman" w:eastAsia="Calibri" w:hAnsi="Times New Roman" w:cs="Times New Roman"/>
                <w:sz w:val="28"/>
                <w:szCs w:val="28"/>
              </w:rPr>
              <w:t>Леонідівна</w:t>
            </w:r>
            <w:proofErr w:type="spellEnd"/>
          </w:p>
        </w:tc>
        <w:tc>
          <w:tcPr>
            <w:tcW w:w="4955" w:type="dxa"/>
          </w:tcPr>
          <w:p w14:paraId="27F8FF9F"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керуючий</w:t>
            </w:r>
            <w:proofErr w:type="spellEnd"/>
            <w:r w:rsidRPr="00415351">
              <w:rPr>
                <w:rFonts w:ascii="Times New Roman" w:eastAsia="Calibri" w:hAnsi="Times New Roman" w:cs="Times New Roman"/>
                <w:sz w:val="28"/>
                <w:szCs w:val="28"/>
              </w:rPr>
              <w:t xml:space="preserve"> справами </w:t>
            </w:r>
            <w:proofErr w:type="spellStart"/>
            <w:r w:rsidRPr="00415351">
              <w:rPr>
                <w:rFonts w:ascii="Times New Roman" w:eastAsia="Calibri" w:hAnsi="Times New Roman" w:cs="Times New Roman"/>
                <w:sz w:val="28"/>
                <w:szCs w:val="28"/>
              </w:rPr>
              <w:t>виконкому</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міської</w:t>
            </w:r>
            <w:proofErr w:type="spellEnd"/>
            <w:r w:rsidRPr="00415351">
              <w:rPr>
                <w:rFonts w:ascii="Times New Roman" w:eastAsia="Calibri" w:hAnsi="Times New Roman" w:cs="Times New Roman"/>
                <w:sz w:val="28"/>
                <w:szCs w:val="28"/>
              </w:rPr>
              <w:t xml:space="preserve"> ради, заступник </w:t>
            </w:r>
            <w:proofErr w:type="spellStart"/>
            <w:r w:rsidRPr="00415351">
              <w:rPr>
                <w:rFonts w:ascii="Times New Roman" w:eastAsia="Calibri" w:hAnsi="Times New Roman" w:cs="Times New Roman"/>
                <w:sz w:val="28"/>
                <w:szCs w:val="28"/>
              </w:rPr>
              <w:t>голови</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комісії</w:t>
            </w:r>
            <w:proofErr w:type="spellEnd"/>
          </w:p>
          <w:p w14:paraId="167338DA"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p>
        </w:tc>
      </w:tr>
      <w:tr w:rsidR="00415351" w:rsidRPr="00415351" w14:paraId="74FC6273" w14:textId="77777777" w:rsidTr="00F67289">
        <w:tc>
          <w:tcPr>
            <w:tcW w:w="4390" w:type="dxa"/>
          </w:tcPr>
          <w:p w14:paraId="30956873"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3. Сердюкова Марина </w:t>
            </w:r>
            <w:proofErr w:type="spellStart"/>
            <w:r w:rsidRPr="00415351">
              <w:rPr>
                <w:rFonts w:ascii="Times New Roman" w:eastAsia="Calibri" w:hAnsi="Times New Roman" w:cs="Times New Roman"/>
                <w:sz w:val="28"/>
                <w:szCs w:val="28"/>
              </w:rPr>
              <w:t>Геннадіївна</w:t>
            </w:r>
            <w:proofErr w:type="spellEnd"/>
          </w:p>
        </w:tc>
        <w:tc>
          <w:tcPr>
            <w:tcW w:w="4955" w:type="dxa"/>
          </w:tcPr>
          <w:p w14:paraId="6ED4CE54"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провідний</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спеціаліст</w:t>
            </w:r>
            <w:proofErr w:type="spellEnd"/>
            <w:r w:rsidRPr="00415351">
              <w:rPr>
                <w:rFonts w:ascii="Times New Roman" w:eastAsia="Calibri" w:hAnsi="Times New Roman" w:cs="Times New Roman"/>
                <w:sz w:val="28"/>
                <w:szCs w:val="28"/>
              </w:rPr>
              <w:t xml:space="preserve"> з </w:t>
            </w:r>
            <w:proofErr w:type="spellStart"/>
            <w:r w:rsidRPr="00415351">
              <w:rPr>
                <w:rFonts w:ascii="Times New Roman" w:eastAsia="Calibri" w:hAnsi="Times New Roman" w:cs="Times New Roman"/>
                <w:sz w:val="28"/>
                <w:szCs w:val="28"/>
              </w:rPr>
              <w:t>питань</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сім’ї</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молоді</w:t>
            </w:r>
            <w:proofErr w:type="spellEnd"/>
            <w:r w:rsidRPr="00415351">
              <w:rPr>
                <w:rFonts w:ascii="Times New Roman" w:eastAsia="Calibri" w:hAnsi="Times New Roman" w:cs="Times New Roman"/>
                <w:sz w:val="28"/>
                <w:szCs w:val="28"/>
              </w:rPr>
              <w:t xml:space="preserve"> та спорту </w:t>
            </w:r>
            <w:proofErr w:type="spellStart"/>
            <w:r w:rsidRPr="00415351">
              <w:rPr>
                <w:rFonts w:ascii="Times New Roman" w:eastAsia="Calibri" w:hAnsi="Times New Roman" w:cs="Times New Roman"/>
                <w:sz w:val="28"/>
                <w:szCs w:val="28"/>
              </w:rPr>
              <w:t>виконкому</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міської</w:t>
            </w:r>
            <w:proofErr w:type="spellEnd"/>
            <w:r w:rsidRPr="00415351">
              <w:rPr>
                <w:rFonts w:ascii="Times New Roman" w:eastAsia="Calibri" w:hAnsi="Times New Roman" w:cs="Times New Roman"/>
                <w:sz w:val="28"/>
                <w:szCs w:val="28"/>
              </w:rPr>
              <w:t xml:space="preserve"> ради, </w:t>
            </w:r>
            <w:proofErr w:type="spellStart"/>
            <w:r w:rsidRPr="00415351">
              <w:rPr>
                <w:rFonts w:ascii="Times New Roman" w:eastAsia="Calibri" w:hAnsi="Times New Roman" w:cs="Times New Roman"/>
                <w:sz w:val="28"/>
                <w:szCs w:val="28"/>
              </w:rPr>
              <w:t>секретар</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комісії</w:t>
            </w:r>
            <w:proofErr w:type="spellEnd"/>
            <w:r w:rsidRPr="00415351">
              <w:rPr>
                <w:rFonts w:ascii="Times New Roman" w:eastAsia="Calibri" w:hAnsi="Times New Roman" w:cs="Times New Roman"/>
                <w:sz w:val="28"/>
                <w:szCs w:val="28"/>
              </w:rPr>
              <w:t xml:space="preserve"> </w:t>
            </w:r>
          </w:p>
        </w:tc>
      </w:tr>
      <w:tr w:rsidR="00415351" w:rsidRPr="00415351" w14:paraId="286BE312" w14:textId="77777777" w:rsidTr="00F67289">
        <w:tc>
          <w:tcPr>
            <w:tcW w:w="9345" w:type="dxa"/>
            <w:gridSpan w:val="2"/>
          </w:tcPr>
          <w:p w14:paraId="1159D263"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Члени </w:t>
            </w:r>
            <w:proofErr w:type="spellStart"/>
            <w:r w:rsidRPr="00415351">
              <w:rPr>
                <w:rFonts w:ascii="Times New Roman" w:eastAsia="Calibri" w:hAnsi="Times New Roman" w:cs="Times New Roman"/>
                <w:sz w:val="28"/>
                <w:szCs w:val="28"/>
              </w:rPr>
              <w:t>комісії</w:t>
            </w:r>
            <w:proofErr w:type="spellEnd"/>
            <w:r w:rsidRPr="00415351">
              <w:rPr>
                <w:rFonts w:ascii="Times New Roman" w:eastAsia="Calibri" w:hAnsi="Times New Roman" w:cs="Times New Roman"/>
                <w:sz w:val="28"/>
                <w:szCs w:val="28"/>
              </w:rPr>
              <w:t>:</w:t>
            </w:r>
          </w:p>
          <w:p w14:paraId="3DE8D623"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p>
        </w:tc>
      </w:tr>
      <w:tr w:rsidR="00415351" w:rsidRPr="00415351" w14:paraId="3F5E1953" w14:textId="77777777" w:rsidTr="00F67289">
        <w:tc>
          <w:tcPr>
            <w:tcW w:w="4390" w:type="dxa"/>
          </w:tcPr>
          <w:p w14:paraId="4DF2E1A9"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5. Грек </w:t>
            </w:r>
            <w:proofErr w:type="spellStart"/>
            <w:r w:rsidRPr="00415351">
              <w:rPr>
                <w:rFonts w:ascii="Times New Roman" w:eastAsia="Calibri" w:hAnsi="Times New Roman" w:cs="Times New Roman"/>
                <w:sz w:val="28"/>
                <w:szCs w:val="28"/>
              </w:rPr>
              <w:t>Віктор</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Васильович</w:t>
            </w:r>
            <w:proofErr w:type="spellEnd"/>
            <w:r w:rsidRPr="00415351">
              <w:rPr>
                <w:rFonts w:ascii="Times New Roman" w:eastAsia="Calibri" w:hAnsi="Times New Roman" w:cs="Times New Roman"/>
                <w:sz w:val="28"/>
                <w:szCs w:val="28"/>
              </w:rPr>
              <w:t xml:space="preserve">  </w:t>
            </w:r>
          </w:p>
        </w:tc>
        <w:tc>
          <w:tcPr>
            <w:tcW w:w="4955" w:type="dxa"/>
          </w:tcPr>
          <w:p w14:paraId="79C7EC1B"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заступник </w:t>
            </w:r>
            <w:proofErr w:type="spellStart"/>
            <w:r w:rsidRPr="00415351">
              <w:rPr>
                <w:rFonts w:ascii="Times New Roman" w:eastAsia="Calibri" w:hAnsi="Times New Roman" w:cs="Times New Roman"/>
                <w:sz w:val="28"/>
                <w:szCs w:val="28"/>
              </w:rPr>
              <w:t>міського</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голови</w:t>
            </w:r>
            <w:proofErr w:type="spellEnd"/>
            <w:r w:rsidRPr="00415351">
              <w:rPr>
                <w:rFonts w:ascii="Times New Roman" w:eastAsia="Calibri" w:hAnsi="Times New Roman" w:cs="Times New Roman"/>
                <w:sz w:val="28"/>
                <w:szCs w:val="28"/>
              </w:rPr>
              <w:t xml:space="preserve"> з </w:t>
            </w:r>
            <w:proofErr w:type="spellStart"/>
            <w:r w:rsidRPr="00415351">
              <w:rPr>
                <w:rFonts w:ascii="Times New Roman" w:eastAsia="Calibri" w:hAnsi="Times New Roman" w:cs="Times New Roman"/>
                <w:sz w:val="28"/>
                <w:szCs w:val="28"/>
              </w:rPr>
              <w:t>питань</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діяльності</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виконавчих</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органів</w:t>
            </w:r>
            <w:proofErr w:type="spellEnd"/>
            <w:r w:rsidRPr="00415351">
              <w:rPr>
                <w:rFonts w:ascii="Times New Roman" w:eastAsia="Calibri" w:hAnsi="Times New Roman" w:cs="Times New Roman"/>
                <w:sz w:val="28"/>
                <w:szCs w:val="28"/>
              </w:rPr>
              <w:t xml:space="preserve"> ради</w:t>
            </w:r>
          </w:p>
          <w:p w14:paraId="05B9AE3D"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p>
        </w:tc>
      </w:tr>
      <w:tr w:rsidR="00415351" w:rsidRPr="00415351" w14:paraId="0B7D4357" w14:textId="77777777" w:rsidTr="00F67289">
        <w:tc>
          <w:tcPr>
            <w:tcW w:w="4390" w:type="dxa"/>
          </w:tcPr>
          <w:p w14:paraId="17FE63B7"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6. Зозуля </w:t>
            </w:r>
            <w:proofErr w:type="spellStart"/>
            <w:r w:rsidRPr="00415351">
              <w:rPr>
                <w:rFonts w:ascii="Times New Roman" w:eastAsia="Calibri" w:hAnsi="Times New Roman" w:cs="Times New Roman"/>
                <w:sz w:val="28"/>
                <w:szCs w:val="28"/>
              </w:rPr>
              <w:t>Світлана</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Вікторівна</w:t>
            </w:r>
            <w:proofErr w:type="spellEnd"/>
            <w:r w:rsidRPr="00415351">
              <w:rPr>
                <w:rFonts w:ascii="Times New Roman" w:eastAsia="Calibri" w:hAnsi="Times New Roman" w:cs="Times New Roman"/>
                <w:sz w:val="28"/>
                <w:szCs w:val="28"/>
              </w:rPr>
              <w:t xml:space="preserve"> </w:t>
            </w:r>
          </w:p>
        </w:tc>
        <w:tc>
          <w:tcPr>
            <w:tcW w:w="4955" w:type="dxa"/>
          </w:tcPr>
          <w:p w14:paraId="15441FCD"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депутат </w:t>
            </w:r>
            <w:proofErr w:type="spellStart"/>
            <w:r w:rsidRPr="00415351">
              <w:rPr>
                <w:rFonts w:ascii="Times New Roman" w:eastAsia="Calibri" w:hAnsi="Times New Roman" w:cs="Times New Roman"/>
                <w:sz w:val="28"/>
                <w:szCs w:val="28"/>
              </w:rPr>
              <w:t>міської</w:t>
            </w:r>
            <w:proofErr w:type="spellEnd"/>
            <w:r w:rsidRPr="00415351">
              <w:rPr>
                <w:rFonts w:ascii="Times New Roman" w:eastAsia="Calibri" w:hAnsi="Times New Roman" w:cs="Times New Roman"/>
                <w:sz w:val="28"/>
                <w:szCs w:val="28"/>
              </w:rPr>
              <w:t xml:space="preserve"> ради (за </w:t>
            </w:r>
            <w:proofErr w:type="spellStart"/>
            <w:r w:rsidRPr="00415351">
              <w:rPr>
                <w:rFonts w:ascii="Times New Roman" w:eastAsia="Calibri" w:hAnsi="Times New Roman" w:cs="Times New Roman"/>
                <w:sz w:val="28"/>
                <w:szCs w:val="28"/>
              </w:rPr>
              <w:t>згодою</w:t>
            </w:r>
            <w:proofErr w:type="spellEnd"/>
            <w:r w:rsidRPr="00415351">
              <w:rPr>
                <w:rFonts w:ascii="Times New Roman" w:eastAsia="Calibri" w:hAnsi="Times New Roman" w:cs="Times New Roman"/>
                <w:sz w:val="28"/>
                <w:szCs w:val="28"/>
              </w:rPr>
              <w:t>)</w:t>
            </w:r>
          </w:p>
          <w:p w14:paraId="7184B76A"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p>
        </w:tc>
      </w:tr>
      <w:tr w:rsidR="00415351" w:rsidRPr="00415351" w14:paraId="7A463899" w14:textId="77777777" w:rsidTr="00F67289">
        <w:tc>
          <w:tcPr>
            <w:tcW w:w="4390" w:type="dxa"/>
          </w:tcPr>
          <w:p w14:paraId="5F8D0E63"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7. </w:t>
            </w:r>
            <w:proofErr w:type="spellStart"/>
            <w:r w:rsidRPr="00415351">
              <w:rPr>
                <w:rFonts w:ascii="Times New Roman" w:eastAsia="Calibri" w:hAnsi="Times New Roman" w:cs="Times New Roman"/>
                <w:sz w:val="28"/>
                <w:szCs w:val="28"/>
              </w:rPr>
              <w:t>Іващенко</w:t>
            </w:r>
            <w:proofErr w:type="spellEnd"/>
            <w:r w:rsidRPr="00415351">
              <w:rPr>
                <w:rFonts w:ascii="Times New Roman" w:eastAsia="Calibri" w:hAnsi="Times New Roman" w:cs="Times New Roman"/>
                <w:sz w:val="28"/>
                <w:szCs w:val="28"/>
              </w:rPr>
              <w:t xml:space="preserve"> Людмила </w:t>
            </w:r>
            <w:proofErr w:type="spellStart"/>
            <w:r w:rsidRPr="00415351">
              <w:rPr>
                <w:rFonts w:ascii="Times New Roman" w:eastAsia="Calibri" w:hAnsi="Times New Roman" w:cs="Times New Roman"/>
                <w:sz w:val="28"/>
                <w:szCs w:val="28"/>
              </w:rPr>
              <w:t>Григорівна</w:t>
            </w:r>
            <w:proofErr w:type="spellEnd"/>
          </w:p>
        </w:tc>
        <w:tc>
          <w:tcPr>
            <w:tcW w:w="4955" w:type="dxa"/>
          </w:tcPr>
          <w:p w14:paraId="416DC521"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начальник </w:t>
            </w:r>
            <w:proofErr w:type="spellStart"/>
            <w:r w:rsidRPr="00415351">
              <w:rPr>
                <w:rFonts w:ascii="Times New Roman" w:eastAsia="Calibri" w:hAnsi="Times New Roman" w:cs="Times New Roman"/>
                <w:sz w:val="28"/>
                <w:szCs w:val="28"/>
              </w:rPr>
              <w:t>відділу</w:t>
            </w:r>
            <w:proofErr w:type="spellEnd"/>
            <w:r w:rsidRPr="00415351">
              <w:rPr>
                <w:rFonts w:ascii="Times New Roman" w:eastAsia="Calibri" w:hAnsi="Times New Roman" w:cs="Times New Roman"/>
                <w:sz w:val="28"/>
                <w:szCs w:val="28"/>
              </w:rPr>
              <w:t xml:space="preserve"> з </w:t>
            </w:r>
            <w:proofErr w:type="spellStart"/>
            <w:r w:rsidRPr="00415351">
              <w:rPr>
                <w:rFonts w:ascii="Times New Roman" w:eastAsia="Calibri" w:hAnsi="Times New Roman" w:cs="Times New Roman"/>
                <w:sz w:val="28"/>
                <w:szCs w:val="28"/>
              </w:rPr>
              <w:t>питань</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обліку</w:t>
            </w:r>
            <w:proofErr w:type="spellEnd"/>
            <w:r w:rsidRPr="00415351">
              <w:rPr>
                <w:rFonts w:ascii="Times New Roman" w:eastAsia="Calibri" w:hAnsi="Times New Roman" w:cs="Times New Roman"/>
                <w:sz w:val="28"/>
                <w:szCs w:val="28"/>
              </w:rPr>
              <w:t xml:space="preserve"> та </w:t>
            </w:r>
            <w:proofErr w:type="spellStart"/>
            <w:r w:rsidRPr="00415351">
              <w:rPr>
                <w:rFonts w:ascii="Times New Roman" w:eastAsia="Calibri" w:hAnsi="Times New Roman" w:cs="Times New Roman"/>
                <w:sz w:val="28"/>
                <w:szCs w:val="28"/>
              </w:rPr>
              <w:t>звітності</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виконкому</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міської</w:t>
            </w:r>
            <w:proofErr w:type="spellEnd"/>
            <w:r w:rsidRPr="00415351">
              <w:rPr>
                <w:rFonts w:ascii="Times New Roman" w:eastAsia="Calibri" w:hAnsi="Times New Roman" w:cs="Times New Roman"/>
                <w:sz w:val="28"/>
                <w:szCs w:val="28"/>
              </w:rPr>
              <w:t xml:space="preserve"> ради</w:t>
            </w:r>
          </w:p>
          <w:p w14:paraId="2B3062AC"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p>
        </w:tc>
      </w:tr>
      <w:tr w:rsidR="00415351" w:rsidRPr="00415351" w14:paraId="46D741BC" w14:textId="77777777" w:rsidTr="00F67289">
        <w:tc>
          <w:tcPr>
            <w:tcW w:w="4390" w:type="dxa"/>
          </w:tcPr>
          <w:p w14:paraId="72F636CC"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8. </w:t>
            </w:r>
            <w:proofErr w:type="spellStart"/>
            <w:r w:rsidRPr="00415351">
              <w:rPr>
                <w:rFonts w:ascii="Times New Roman" w:eastAsia="Calibri" w:hAnsi="Times New Roman" w:cs="Times New Roman"/>
                <w:sz w:val="28"/>
                <w:szCs w:val="28"/>
              </w:rPr>
              <w:t>Рєзнікова</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Світлана</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Миколаївна</w:t>
            </w:r>
            <w:proofErr w:type="spellEnd"/>
          </w:p>
        </w:tc>
        <w:tc>
          <w:tcPr>
            <w:tcW w:w="4955" w:type="dxa"/>
          </w:tcPr>
          <w:p w14:paraId="6AA11BA1"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 начальник </w:t>
            </w:r>
            <w:proofErr w:type="spellStart"/>
            <w:r w:rsidRPr="00415351">
              <w:rPr>
                <w:rFonts w:ascii="Times New Roman" w:eastAsia="Calibri" w:hAnsi="Times New Roman" w:cs="Times New Roman"/>
                <w:sz w:val="28"/>
                <w:szCs w:val="28"/>
              </w:rPr>
              <w:t>фінансового</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управління</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Сіверської</w:t>
            </w:r>
            <w:proofErr w:type="spellEnd"/>
            <w:r w:rsidRPr="00415351">
              <w:rPr>
                <w:rFonts w:ascii="Times New Roman" w:eastAsia="Calibri" w:hAnsi="Times New Roman" w:cs="Times New Roman"/>
                <w:sz w:val="28"/>
                <w:szCs w:val="28"/>
              </w:rPr>
              <w:t xml:space="preserve"> </w:t>
            </w:r>
            <w:proofErr w:type="spellStart"/>
            <w:r w:rsidRPr="00415351">
              <w:rPr>
                <w:rFonts w:ascii="Times New Roman" w:eastAsia="Calibri" w:hAnsi="Times New Roman" w:cs="Times New Roman"/>
                <w:sz w:val="28"/>
                <w:szCs w:val="28"/>
              </w:rPr>
              <w:t>міської</w:t>
            </w:r>
            <w:proofErr w:type="spellEnd"/>
            <w:r w:rsidRPr="00415351">
              <w:rPr>
                <w:rFonts w:ascii="Times New Roman" w:eastAsia="Calibri" w:hAnsi="Times New Roman" w:cs="Times New Roman"/>
                <w:sz w:val="28"/>
                <w:szCs w:val="28"/>
              </w:rPr>
              <w:t xml:space="preserve"> ради</w:t>
            </w:r>
          </w:p>
          <w:p w14:paraId="41ADE281"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p>
        </w:tc>
      </w:tr>
      <w:tr w:rsidR="00415351" w:rsidRPr="00415351" w14:paraId="12D12443" w14:textId="77777777" w:rsidTr="00F67289">
        <w:tc>
          <w:tcPr>
            <w:tcW w:w="4390" w:type="dxa"/>
          </w:tcPr>
          <w:p w14:paraId="4B019F17"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9. </w:t>
            </w:r>
            <w:proofErr w:type="spellStart"/>
            <w:r w:rsidRPr="00415351">
              <w:rPr>
                <w:rFonts w:ascii="Times New Roman" w:eastAsia="Calibri" w:hAnsi="Times New Roman" w:cs="Times New Roman"/>
                <w:sz w:val="28"/>
                <w:szCs w:val="28"/>
              </w:rPr>
              <w:t>Сєров</w:t>
            </w:r>
            <w:proofErr w:type="spellEnd"/>
            <w:r w:rsidRPr="00415351">
              <w:rPr>
                <w:rFonts w:ascii="Times New Roman" w:eastAsia="Calibri" w:hAnsi="Times New Roman" w:cs="Times New Roman"/>
                <w:sz w:val="28"/>
                <w:szCs w:val="28"/>
              </w:rPr>
              <w:t xml:space="preserve"> Валентин Миколайович </w:t>
            </w:r>
          </w:p>
        </w:tc>
        <w:tc>
          <w:tcPr>
            <w:tcW w:w="4955" w:type="dxa"/>
          </w:tcPr>
          <w:p w14:paraId="18410E5F" w14:textId="77777777" w:rsidR="00415351" w:rsidRPr="00415351" w:rsidRDefault="00415351" w:rsidP="00415351">
            <w:pPr>
              <w:spacing w:before="0" w:after="160" w:line="259" w:lineRule="auto"/>
              <w:contextualSpacing/>
              <w:jc w:val="both"/>
              <w:rPr>
                <w:rFonts w:ascii="Times New Roman" w:eastAsia="Calibri" w:hAnsi="Times New Roman" w:cs="Times New Roman"/>
                <w:sz w:val="28"/>
                <w:szCs w:val="28"/>
              </w:rPr>
            </w:pPr>
            <w:r w:rsidRPr="00415351">
              <w:rPr>
                <w:rFonts w:ascii="Times New Roman" w:eastAsia="Calibri" w:hAnsi="Times New Roman" w:cs="Times New Roman"/>
                <w:sz w:val="28"/>
                <w:szCs w:val="28"/>
              </w:rPr>
              <w:t>- директор СОК «</w:t>
            </w:r>
            <w:proofErr w:type="spellStart"/>
            <w:r w:rsidRPr="00415351">
              <w:rPr>
                <w:rFonts w:ascii="Times New Roman" w:eastAsia="Calibri" w:hAnsi="Times New Roman" w:cs="Times New Roman"/>
                <w:sz w:val="28"/>
                <w:szCs w:val="28"/>
              </w:rPr>
              <w:t>Доломітчик</w:t>
            </w:r>
            <w:proofErr w:type="spellEnd"/>
            <w:r w:rsidRPr="00415351">
              <w:rPr>
                <w:rFonts w:ascii="Times New Roman" w:eastAsia="Calibri" w:hAnsi="Times New Roman" w:cs="Times New Roman"/>
                <w:sz w:val="28"/>
                <w:szCs w:val="28"/>
              </w:rPr>
              <w:t>»</w:t>
            </w:r>
          </w:p>
        </w:tc>
      </w:tr>
    </w:tbl>
    <w:p w14:paraId="7C68D855"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p>
    <w:p w14:paraId="5D402558"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p>
    <w:p w14:paraId="00E5938A"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p>
    <w:p w14:paraId="0259BE33" w14:textId="77777777" w:rsidR="00415351" w:rsidRPr="00415351" w:rsidRDefault="00415351" w:rsidP="00415351">
      <w:pPr>
        <w:spacing w:before="0" w:after="160" w:line="259" w:lineRule="auto"/>
        <w:contextualSpacing/>
        <w:rPr>
          <w:rFonts w:ascii="Times New Roman" w:eastAsia="Calibri" w:hAnsi="Times New Roman" w:cs="Times New Roman"/>
          <w:sz w:val="28"/>
          <w:szCs w:val="28"/>
        </w:rPr>
      </w:pPr>
      <w:r w:rsidRPr="00415351">
        <w:rPr>
          <w:rFonts w:ascii="Times New Roman" w:eastAsia="Calibri" w:hAnsi="Times New Roman" w:cs="Times New Roman"/>
          <w:sz w:val="28"/>
          <w:szCs w:val="28"/>
        </w:rPr>
        <w:t xml:space="preserve">Секретар міської ради </w:t>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r>
      <w:r w:rsidRPr="00415351">
        <w:rPr>
          <w:rFonts w:ascii="Times New Roman" w:eastAsia="Calibri" w:hAnsi="Times New Roman" w:cs="Times New Roman"/>
          <w:sz w:val="28"/>
          <w:szCs w:val="28"/>
        </w:rPr>
        <w:tab/>
        <w:t>Тетяна ВОЛОШИНА</w:t>
      </w:r>
    </w:p>
    <w:p w14:paraId="47E24C52" w14:textId="77777777" w:rsidR="00415351" w:rsidRPr="00415351" w:rsidRDefault="00415351" w:rsidP="00415351">
      <w:pPr>
        <w:spacing w:before="0" w:after="160" w:line="259" w:lineRule="auto"/>
        <w:rPr>
          <w:rFonts w:ascii="Times New Roman" w:eastAsia="Calibri" w:hAnsi="Times New Roman" w:cs="Times New Roman"/>
          <w:szCs w:val="22"/>
        </w:rPr>
      </w:pPr>
    </w:p>
    <w:p w14:paraId="4F96C80E" w14:textId="77777777" w:rsidR="00415351" w:rsidRPr="00415351" w:rsidRDefault="00415351" w:rsidP="00415351">
      <w:pPr>
        <w:spacing w:before="0" w:after="160" w:line="259" w:lineRule="auto"/>
        <w:rPr>
          <w:rFonts w:ascii="Times New Roman" w:eastAsia="Calibri" w:hAnsi="Times New Roman" w:cs="Times New Roman"/>
          <w:szCs w:val="22"/>
        </w:rPr>
      </w:pPr>
    </w:p>
    <w:p w14:paraId="66859FA5" w14:textId="3FBDCD54" w:rsidR="00415351" w:rsidRDefault="00415351" w:rsidP="00415351">
      <w:pPr>
        <w:tabs>
          <w:tab w:val="left" w:pos="1693"/>
        </w:tabs>
        <w:spacing w:before="0" w:after="160" w:line="259" w:lineRule="auto"/>
        <w:rPr>
          <w:rFonts w:ascii="Calibri" w:eastAsia="Calibri" w:hAnsi="Calibri" w:cs="Times New Roman"/>
          <w:szCs w:val="22"/>
        </w:rPr>
      </w:pPr>
    </w:p>
    <w:p w14:paraId="6F7AEE39" w14:textId="5A11F153" w:rsidR="00415351" w:rsidRDefault="00415351" w:rsidP="00415351">
      <w:pPr>
        <w:tabs>
          <w:tab w:val="left" w:pos="1693"/>
        </w:tabs>
        <w:spacing w:before="0" w:after="160" w:line="259" w:lineRule="auto"/>
        <w:rPr>
          <w:rFonts w:ascii="Calibri" w:eastAsia="Calibri" w:hAnsi="Calibri" w:cs="Times New Roman"/>
          <w:szCs w:val="22"/>
        </w:rPr>
      </w:pPr>
    </w:p>
    <w:p w14:paraId="7D63D74A" w14:textId="7A471F6D" w:rsidR="00415351" w:rsidRDefault="00415351" w:rsidP="00415351">
      <w:pPr>
        <w:tabs>
          <w:tab w:val="left" w:pos="1693"/>
        </w:tabs>
        <w:spacing w:before="0" w:after="160" w:line="259" w:lineRule="auto"/>
        <w:rPr>
          <w:rFonts w:ascii="Calibri" w:eastAsia="Calibri" w:hAnsi="Calibri" w:cs="Times New Roman"/>
          <w:szCs w:val="22"/>
        </w:rPr>
      </w:pPr>
    </w:p>
    <w:p w14:paraId="158D8805" w14:textId="77777777" w:rsidR="00415351" w:rsidRPr="00415351" w:rsidRDefault="00415351" w:rsidP="00415351">
      <w:pPr>
        <w:tabs>
          <w:tab w:val="left" w:pos="1693"/>
        </w:tabs>
        <w:spacing w:before="0" w:after="160" w:line="259" w:lineRule="auto"/>
        <w:rPr>
          <w:rFonts w:ascii="Calibri" w:eastAsia="Calibri" w:hAnsi="Calibri" w:cs="Times New Roman"/>
          <w:szCs w:val="22"/>
        </w:rPr>
      </w:pPr>
    </w:p>
    <w:p w14:paraId="48B57BA9" w14:textId="10E60E2A" w:rsidR="003A3A6B" w:rsidRDefault="003A3A6B" w:rsidP="00BD24E1">
      <w:pPr>
        <w:tabs>
          <w:tab w:val="center" w:pos="4988"/>
          <w:tab w:val="left" w:pos="6336"/>
        </w:tabs>
        <w:spacing w:after="0" w:line="240" w:lineRule="auto"/>
        <w:rPr>
          <w:rFonts w:ascii="Times New Roman" w:eastAsia="Calibri" w:hAnsi="Times New Roman" w:cs="Times New Roman"/>
        </w:rPr>
      </w:pPr>
    </w:p>
    <w:p w14:paraId="434203E3"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07758A29">
          <v:shape id="_x0000_i1037" type="#_x0000_t75" style="width:34pt;height:43.5pt" o:ole="" filled="t">
            <v:fill color2="black"/>
            <v:imagedata r:id="rId6" o:title=""/>
          </v:shape>
          <o:OLEObject Type="Embed" ProgID="Word.Picture.8" ShapeID="_x0000_i1037" DrawAspect="Content" ObjectID="_1697352162" r:id="rId32"/>
        </w:object>
      </w:r>
    </w:p>
    <w:p w14:paraId="569BEFC2"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3749CC94"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253A2135"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4218C71E"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4B9BB412"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2F57FF24"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33CF6" w:rsidRPr="002E7AC5" w14:paraId="173C5096" w14:textId="77777777" w:rsidTr="00F67289">
        <w:trPr>
          <w:jc w:val="center"/>
        </w:trPr>
        <w:tc>
          <w:tcPr>
            <w:tcW w:w="3095" w:type="dxa"/>
            <w:hideMark/>
          </w:tcPr>
          <w:p w14:paraId="5DE3D16E" w14:textId="68900E93" w:rsidR="00D33CF6" w:rsidRPr="002E7AC5" w:rsidRDefault="00D33CF6" w:rsidP="00D33CF6">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7E66280" w14:textId="0DE5C5AB" w:rsidR="00D33CF6" w:rsidRPr="002E7AC5" w:rsidRDefault="00D33CF6" w:rsidP="00D33CF6">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2C5D6D71" w14:textId="4BEFCAC6" w:rsidR="00D33CF6" w:rsidRPr="002E7AC5" w:rsidRDefault="00D33CF6" w:rsidP="00D33CF6">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№8/18 - 333</w:t>
            </w:r>
          </w:p>
        </w:tc>
      </w:tr>
    </w:tbl>
    <w:p w14:paraId="414A7E65" w14:textId="77777777" w:rsidR="000A559D" w:rsidRDefault="000A559D" w:rsidP="00BD24E1">
      <w:pPr>
        <w:tabs>
          <w:tab w:val="center" w:pos="4988"/>
          <w:tab w:val="left" w:pos="6336"/>
        </w:tabs>
        <w:spacing w:after="0" w:line="240" w:lineRule="auto"/>
        <w:rPr>
          <w:rFonts w:ascii="Times New Roman" w:eastAsia="Calibri" w:hAnsi="Times New Roman" w:cs="Times New Roman"/>
        </w:rPr>
      </w:pPr>
    </w:p>
    <w:p w14:paraId="7CAC1BE9" w14:textId="71B7B174" w:rsidR="003A3A6B" w:rsidRDefault="003A3A6B" w:rsidP="00BD24E1">
      <w:pPr>
        <w:tabs>
          <w:tab w:val="center" w:pos="4988"/>
          <w:tab w:val="left" w:pos="6336"/>
        </w:tabs>
        <w:spacing w:after="0" w:line="240" w:lineRule="auto"/>
        <w:rPr>
          <w:rFonts w:ascii="Times New Roman" w:eastAsia="Calibri" w:hAnsi="Times New Roman" w:cs="Times New Roman"/>
        </w:rPr>
      </w:pPr>
    </w:p>
    <w:p w14:paraId="709CD57D" w14:textId="77777777" w:rsidR="000A559D" w:rsidRPr="000A559D" w:rsidRDefault="000A559D" w:rsidP="000A559D">
      <w:pPr>
        <w:shd w:val="clear" w:color="auto" w:fill="FFFFFF"/>
        <w:spacing w:before="0" w:after="0" w:line="322" w:lineRule="exact"/>
        <w:ind w:right="-2"/>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Про  внесення  змін до рішення </w:t>
      </w:r>
    </w:p>
    <w:p w14:paraId="4BB72155" w14:textId="77777777" w:rsidR="000A559D" w:rsidRPr="000A559D" w:rsidRDefault="000A559D" w:rsidP="000A559D">
      <w:pPr>
        <w:shd w:val="clear" w:color="auto" w:fill="FFFFFF"/>
        <w:spacing w:before="0" w:after="0" w:line="322" w:lineRule="exact"/>
        <w:ind w:right="-2"/>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міської   ради   від   26.03.2021 </w:t>
      </w:r>
    </w:p>
    <w:p w14:paraId="4B869CB5"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№8/9-126 «Про    затвердження    </w:t>
      </w:r>
    </w:p>
    <w:p w14:paraId="0636BC00"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Програми економічного і соціального</w:t>
      </w:r>
    </w:p>
    <w:p w14:paraId="7CD70338"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розвитку Сіверської міської ради</w:t>
      </w:r>
    </w:p>
    <w:p w14:paraId="5FA37686" w14:textId="77777777" w:rsidR="000A559D" w:rsidRPr="000A559D" w:rsidRDefault="000A559D" w:rsidP="000A559D">
      <w:pPr>
        <w:tabs>
          <w:tab w:val="left" w:pos="2085"/>
        </w:tabs>
        <w:spacing w:before="0" w:after="0" w:line="240" w:lineRule="auto"/>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на 2021 рік»</w:t>
      </w:r>
    </w:p>
    <w:p w14:paraId="1D06E433" w14:textId="77777777" w:rsidR="000A559D" w:rsidRPr="000A559D" w:rsidRDefault="000A559D" w:rsidP="000A559D">
      <w:pPr>
        <w:tabs>
          <w:tab w:val="left" w:pos="2085"/>
        </w:tabs>
        <w:spacing w:before="0" w:after="0" w:line="240" w:lineRule="auto"/>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w:t>
      </w:r>
    </w:p>
    <w:p w14:paraId="2C6D331F"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З метою   створення єдиної Програми забезпечення  заходів з підготовки територіальної оборони Бахмутського району та придбання   комп’ютерної техніки  (ноутбуки) для закладів освіти, враховуючи  службові записки  провідного спеціаліста  відділу житлово-комунального господарства, благоустрою та розвитку інфраструктури виконкому міської ради  </w:t>
      </w:r>
      <w:proofErr w:type="spellStart"/>
      <w:r w:rsidRPr="000A559D">
        <w:rPr>
          <w:rFonts w:ascii="Times New Roman" w:eastAsia="Times New Roman" w:hAnsi="Times New Roman" w:cs="Times New Roman"/>
          <w:sz w:val="26"/>
          <w:szCs w:val="26"/>
          <w:lang w:eastAsia="ru-RU"/>
        </w:rPr>
        <w:t>Макеєнка</w:t>
      </w:r>
      <w:proofErr w:type="spellEnd"/>
      <w:r w:rsidRPr="000A559D">
        <w:rPr>
          <w:rFonts w:ascii="Times New Roman" w:eastAsia="Times New Roman" w:hAnsi="Times New Roman" w:cs="Times New Roman"/>
          <w:sz w:val="26"/>
          <w:szCs w:val="26"/>
          <w:lang w:eastAsia="ru-RU"/>
        </w:rPr>
        <w:t xml:space="preserve"> В.В., начальника Управління освіти Сіверської міської ради Зозулі С.В. (додаються), керуючись статтею 26 Закону  України «Про місцеве самоврядування в Україні», міська рада </w:t>
      </w:r>
    </w:p>
    <w:p w14:paraId="744F07BF"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p>
    <w:p w14:paraId="16E92246"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ВИРІШИЛА:</w:t>
      </w:r>
    </w:p>
    <w:p w14:paraId="08D4A2E3"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p>
    <w:p w14:paraId="60798E91" w14:textId="77777777" w:rsidR="000A559D" w:rsidRPr="000A559D" w:rsidRDefault="000A559D" w:rsidP="000A559D">
      <w:pPr>
        <w:shd w:val="clear" w:color="auto" w:fill="FFFFFF"/>
        <w:spacing w:before="0" w:after="0" w:line="240" w:lineRule="auto"/>
        <w:ind w:right="-2"/>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1. </w:t>
      </w:r>
      <w:proofErr w:type="spellStart"/>
      <w:r w:rsidRPr="000A559D">
        <w:rPr>
          <w:rFonts w:ascii="Times New Roman" w:eastAsia="Times New Roman" w:hAnsi="Times New Roman" w:cs="Times New Roman"/>
          <w:sz w:val="26"/>
          <w:szCs w:val="26"/>
          <w:lang w:eastAsia="ru-RU"/>
        </w:rPr>
        <w:t>Внести</w:t>
      </w:r>
      <w:proofErr w:type="spellEnd"/>
      <w:r w:rsidRPr="000A559D">
        <w:rPr>
          <w:rFonts w:ascii="Times New Roman" w:eastAsia="Times New Roman" w:hAnsi="Times New Roman" w:cs="Times New Roman"/>
          <w:sz w:val="26"/>
          <w:szCs w:val="26"/>
          <w:lang w:eastAsia="ru-RU"/>
        </w:rPr>
        <w:t xml:space="preserve"> в Програму економічного і соціального розвитку Сіверської міської ради  на 2021 рік» затверджену рішенням міської ради від 26.03.2021 №8/9-126 наступні зміни до: </w:t>
      </w:r>
    </w:p>
    <w:p w14:paraId="325F420B" w14:textId="77777777" w:rsidR="000A559D" w:rsidRPr="000A559D" w:rsidRDefault="000A559D" w:rsidP="000A559D">
      <w:pPr>
        <w:shd w:val="clear" w:color="auto" w:fill="FFFFFF"/>
        <w:spacing w:before="0" w:after="0" w:line="240" w:lineRule="auto"/>
        <w:ind w:right="-2"/>
        <w:jc w:val="both"/>
        <w:rPr>
          <w:rFonts w:ascii="Times New Roman" w:eastAsia="Times New Roman" w:hAnsi="Times New Roman" w:cs="Times New Roman"/>
          <w:sz w:val="26"/>
          <w:szCs w:val="26"/>
          <w:lang w:eastAsia="ru-RU"/>
        </w:rPr>
      </w:pPr>
    </w:p>
    <w:p w14:paraId="0B757305"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1) додатку 2. «Заходи щодо забезпечення  виконання завдань Програми економічного і соціального розвитку Сіверської міської ради  на 2021 рік» (додаток1);</w:t>
      </w:r>
    </w:p>
    <w:p w14:paraId="33CA442F"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p>
    <w:p w14:paraId="71A68FD8"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2)  додатку 3. «Фінансове забезпечення  заходів Програми» (додаток 2);</w:t>
      </w:r>
    </w:p>
    <w:p w14:paraId="1DE94A55"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p>
    <w:p w14:paraId="19D551E8"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w:t>
      </w:r>
    </w:p>
    <w:p w14:paraId="27B3FF82" w14:textId="77777777" w:rsidR="000A559D" w:rsidRPr="000A559D" w:rsidRDefault="000A559D" w:rsidP="000A559D">
      <w:pPr>
        <w:tabs>
          <w:tab w:val="left" w:pos="284"/>
          <w:tab w:val="left" w:pos="567"/>
          <w:tab w:val="left" w:pos="7020"/>
        </w:tabs>
        <w:spacing w:before="0" w:after="0" w:line="240" w:lineRule="auto"/>
        <w:rPr>
          <w:rFonts w:ascii="Times New Roman" w:eastAsia="Times New Roman" w:hAnsi="Times New Roman" w:cs="Times New Roman"/>
          <w:sz w:val="26"/>
          <w:szCs w:val="26"/>
          <w:lang w:eastAsia="ru-RU"/>
        </w:rPr>
      </w:pPr>
    </w:p>
    <w:p w14:paraId="3F5DE9FB" w14:textId="77777777" w:rsidR="000A559D" w:rsidRPr="000A559D" w:rsidRDefault="000A559D" w:rsidP="000A559D">
      <w:pPr>
        <w:tabs>
          <w:tab w:val="left" w:pos="7020"/>
        </w:tabs>
        <w:spacing w:before="0" w:after="0" w:line="240" w:lineRule="auto"/>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6"/>
          <w:szCs w:val="26"/>
          <w:lang w:eastAsia="ru-RU"/>
        </w:rPr>
        <w:t xml:space="preserve">Міський голова                                                                      </w:t>
      </w:r>
      <w:r w:rsidRPr="000A559D">
        <w:rPr>
          <w:rFonts w:ascii="Times New Roman" w:eastAsia="Times New Roman" w:hAnsi="Times New Roman" w:cs="Times New Roman"/>
          <w:sz w:val="26"/>
          <w:szCs w:val="26"/>
          <w:lang w:eastAsia="ru-RU"/>
        </w:rPr>
        <w:tab/>
        <w:t>Андрій ЧЕРНЯЄВ</w:t>
      </w:r>
    </w:p>
    <w:p w14:paraId="2F1F9A11" w14:textId="6A663971" w:rsidR="003A3A6B" w:rsidRDefault="003A3A6B" w:rsidP="00BD24E1">
      <w:pPr>
        <w:tabs>
          <w:tab w:val="center" w:pos="4988"/>
          <w:tab w:val="left" w:pos="6336"/>
        </w:tabs>
        <w:spacing w:after="0" w:line="240" w:lineRule="auto"/>
        <w:rPr>
          <w:rFonts w:ascii="Times New Roman" w:eastAsia="Calibri" w:hAnsi="Times New Roman" w:cs="Times New Roman"/>
        </w:rPr>
      </w:pPr>
    </w:p>
    <w:p w14:paraId="6EB697E3" w14:textId="6DEDD89F" w:rsidR="003A3A6B" w:rsidRDefault="003A3A6B" w:rsidP="00BD24E1">
      <w:pPr>
        <w:tabs>
          <w:tab w:val="center" w:pos="4988"/>
          <w:tab w:val="left" w:pos="6336"/>
        </w:tabs>
        <w:spacing w:after="0" w:line="240" w:lineRule="auto"/>
        <w:rPr>
          <w:rFonts w:ascii="Times New Roman" w:eastAsia="Calibri" w:hAnsi="Times New Roman" w:cs="Times New Roman"/>
        </w:rPr>
      </w:pPr>
    </w:p>
    <w:p w14:paraId="589C4106" w14:textId="7D77675B" w:rsidR="003A3A6B" w:rsidRDefault="003A3A6B" w:rsidP="00BD24E1">
      <w:pPr>
        <w:tabs>
          <w:tab w:val="center" w:pos="4988"/>
          <w:tab w:val="left" w:pos="6336"/>
        </w:tabs>
        <w:spacing w:after="0" w:line="240" w:lineRule="auto"/>
        <w:rPr>
          <w:rFonts w:ascii="Times New Roman" w:eastAsia="Calibri" w:hAnsi="Times New Roman" w:cs="Times New Roman"/>
        </w:rPr>
      </w:pPr>
    </w:p>
    <w:p w14:paraId="68C508A4" w14:textId="77777777" w:rsidR="003A3A6B" w:rsidRDefault="003A3A6B" w:rsidP="00BD24E1">
      <w:pPr>
        <w:tabs>
          <w:tab w:val="center" w:pos="4988"/>
          <w:tab w:val="left" w:pos="6336"/>
        </w:tabs>
        <w:spacing w:after="0" w:line="240" w:lineRule="auto"/>
        <w:rPr>
          <w:rFonts w:ascii="Times New Roman" w:eastAsia="Calibri" w:hAnsi="Times New Roman" w:cs="Times New Roman"/>
        </w:rPr>
      </w:pPr>
    </w:p>
    <w:p w14:paraId="3CF18EB4" w14:textId="61DFAEF9" w:rsidR="00BD24E1" w:rsidRDefault="00BD24E1" w:rsidP="00BD24E1">
      <w:pPr>
        <w:rPr>
          <w:rFonts w:ascii="Times New Roman" w:eastAsia="Times New Roman" w:hAnsi="Times New Roman" w:cs="Times New Roman"/>
          <w:sz w:val="28"/>
          <w:szCs w:val="28"/>
        </w:rPr>
      </w:pPr>
    </w:p>
    <w:p w14:paraId="5D486ED5" w14:textId="3ED0BC31" w:rsidR="000A559D" w:rsidRDefault="000A559D" w:rsidP="00BD24E1">
      <w:pPr>
        <w:rPr>
          <w:rFonts w:ascii="Times New Roman" w:eastAsia="Times New Roman" w:hAnsi="Times New Roman" w:cs="Times New Roman"/>
          <w:sz w:val="28"/>
          <w:szCs w:val="28"/>
        </w:rPr>
      </w:pPr>
    </w:p>
    <w:p w14:paraId="68D08355" w14:textId="7D3B9F36" w:rsidR="000A559D" w:rsidRDefault="000A559D" w:rsidP="00BD24E1">
      <w:pPr>
        <w:rPr>
          <w:rFonts w:ascii="Times New Roman" w:eastAsia="Times New Roman" w:hAnsi="Times New Roman" w:cs="Times New Roman"/>
          <w:sz w:val="28"/>
          <w:szCs w:val="28"/>
        </w:rPr>
      </w:pPr>
    </w:p>
    <w:p w14:paraId="6DD0FB56"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009EF95C">
          <v:shape id="_x0000_i1038" type="#_x0000_t75" style="width:34pt;height:43.5pt" o:ole="" filled="t">
            <v:fill color2="black"/>
            <v:imagedata r:id="rId6" o:title=""/>
          </v:shape>
          <o:OLEObject Type="Embed" ProgID="Word.Picture.8" ShapeID="_x0000_i1038" DrawAspect="Content" ObjectID="_1697352163" r:id="rId33"/>
        </w:object>
      </w:r>
    </w:p>
    <w:p w14:paraId="054705F0"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10BB723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0219CABB"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32830921"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6801FC5F"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2F3BC0FF"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33CF6" w:rsidRPr="002E7AC5" w14:paraId="2D8E2618" w14:textId="77777777" w:rsidTr="00F67289">
        <w:trPr>
          <w:jc w:val="center"/>
        </w:trPr>
        <w:tc>
          <w:tcPr>
            <w:tcW w:w="3095" w:type="dxa"/>
            <w:hideMark/>
          </w:tcPr>
          <w:p w14:paraId="2267D37A" w14:textId="57D618BC" w:rsidR="00D33CF6" w:rsidRPr="002E7AC5" w:rsidRDefault="00D33CF6" w:rsidP="00D33CF6">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428A4D3" w14:textId="0096C068" w:rsidR="00D33CF6" w:rsidRPr="002E7AC5" w:rsidRDefault="00D33CF6" w:rsidP="00D33CF6">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2647DA4B" w14:textId="46AC59A6" w:rsidR="00D33CF6" w:rsidRPr="002E7AC5" w:rsidRDefault="00D33CF6" w:rsidP="00D33CF6">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№8/18 - 334</w:t>
            </w:r>
          </w:p>
        </w:tc>
      </w:tr>
    </w:tbl>
    <w:p w14:paraId="7D6EBCCE" w14:textId="77777777" w:rsidR="000A559D" w:rsidRPr="00C40BE2" w:rsidRDefault="000A559D" w:rsidP="00BD24E1">
      <w:pPr>
        <w:rPr>
          <w:rFonts w:ascii="Times New Roman" w:eastAsia="Times New Roman" w:hAnsi="Times New Roman" w:cs="Times New Roman"/>
          <w:sz w:val="28"/>
          <w:szCs w:val="28"/>
        </w:rPr>
      </w:pPr>
    </w:p>
    <w:tbl>
      <w:tblPr>
        <w:tblW w:w="0" w:type="auto"/>
        <w:tblLook w:val="00A0" w:firstRow="1" w:lastRow="0" w:firstColumn="1" w:lastColumn="0" w:noHBand="0" w:noVBand="0"/>
      </w:tblPr>
      <w:tblGrid>
        <w:gridCol w:w="5529"/>
      </w:tblGrid>
      <w:tr w:rsidR="00BD24E1" w:rsidRPr="008561DB" w14:paraId="3A879A94" w14:textId="77777777" w:rsidTr="008A7004">
        <w:tc>
          <w:tcPr>
            <w:tcW w:w="5529" w:type="dxa"/>
          </w:tcPr>
          <w:p w14:paraId="19FC749F" w14:textId="77777777" w:rsidR="00BD24E1" w:rsidRPr="003310EB" w:rsidRDefault="00BD24E1" w:rsidP="008A7004">
            <w:pPr>
              <w:spacing w:after="0" w:line="240" w:lineRule="auto"/>
              <w:ind w:right="39"/>
              <w:rPr>
                <w:rFonts w:ascii="Times New Roman" w:eastAsia="Calibri" w:hAnsi="Times New Roman" w:cs="Times New Roman"/>
                <w:bCs/>
                <w:sz w:val="28"/>
                <w:szCs w:val="28"/>
                <w:lang w:eastAsia="ru-RU"/>
              </w:rPr>
            </w:pPr>
            <w:bookmarkStart w:id="137" w:name="_Hlk83289209"/>
            <w:r w:rsidRPr="003310EB">
              <w:rPr>
                <w:rFonts w:ascii="Times New Roman" w:eastAsia="Calibri" w:hAnsi="Times New Roman" w:cs="Times New Roman"/>
                <w:bCs/>
                <w:sz w:val="28"/>
                <w:szCs w:val="28"/>
                <w:lang w:eastAsia="ru-RU"/>
              </w:rPr>
              <w:t>Про внесення змін до рішення міської ради</w:t>
            </w:r>
            <w:r>
              <w:rPr>
                <w:rFonts w:ascii="Times New Roman" w:eastAsia="Calibri" w:hAnsi="Times New Roman" w:cs="Times New Roman"/>
                <w:bCs/>
                <w:sz w:val="28"/>
                <w:szCs w:val="28"/>
                <w:lang w:eastAsia="ru-RU"/>
              </w:rPr>
              <w:t xml:space="preserve"> </w:t>
            </w:r>
            <w:r w:rsidRPr="003310EB">
              <w:rPr>
                <w:rFonts w:ascii="Times New Roman" w:eastAsia="Calibri" w:hAnsi="Times New Roman" w:cs="Times New Roman"/>
                <w:bCs/>
                <w:sz w:val="28"/>
                <w:szCs w:val="28"/>
                <w:lang w:eastAsia="ru-RU"/>
              </w:rPr>
              <w:t xml:space="preserve">від </w:t>
            </w:r>
            <w:r>
              <w:rPr>
                <w:rFonts w:ascii="Times New Roman" w:eastAsia="Calibri" w:hAnsi="Times New Roman" w:cs="Times New Roman"/>
                <w:bCs/>
                <w:sz w:val="28"/>
                <w:szCs w:val="28"/>
                <w:lang w:eastAsia="ru-RU"/>
              </w:rPr>
              <w:t>22.12.2020 № 8/3-52 «Про утворення Опікунської ради при виконавчому комітеті Сіверської міської ради та затвердження її персонального складу</w:t>
            </w:r>
            <w:r w:rsidRPr="003310EB">
              <w:rPr>
                <w:rFonts w:ascii="Times New Roman" w:eastAsia="Calibri" w:hAnsi="Times New Roman" w:cs="Times New Roman"/>
                <w:bCs/>
                <w:sz w:val="28"/>
                <w:szCs w:val="28"/>
                <w:lang w:eastAsia="ru-RU"/>
              </w:rPr>
              <w:t>»</w:t>
            </w:r>
          </w:p>
          <w:bookmarkEnd w:id="137"/>
          <w:p w14:paraId="0512BA74" w14:textId="77777777" w:rsidR="00BD24E1" w:rsidRPr="003310EB" w:rsidRDefault="00BD24E1" w:rsidP="008A7004">
            <w:pPr>
              <w:spacing w:after="0" w:line="240" w:lineRule="auto"/>
              <w:ind w:right="39"/>
              <w:jc w:val="both"/>
              <w:rPr>
                <w:rFonts w:ascii="Times New Roman" w:eastAsia="Calibri" w:hAnsi="Times New Roman" w:cs="Times New Roman"/>
                <w:b/>
                <w:sz w:val="28"/>
                <w:szCs w:val="28"/>
                <w:lang w:eastAsia="ru-RU"/>
              </w:rPr>
            </w:pPr>
          </w:p>
        </w:tc>
      </w:tr>
    </w:tbl>
    <w:p w14:paraId="7F420092" w14:textId="77777777" w:rsidR="00BD24E1" w:rsidRPr="003310EB" w:rsidRDefault="00BD24E1" w:rsidP="00BD24E1">
      <w:pPr>
        <w:shd w:val="clear" w:color="auto" w:fill="FFFFFF"/>
        <w:spacing w:before="300" w:after="15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зв’язку з кадровими змінами в </w:t>
      </w:r>
      <w:proofErr w:type="spellStart"/>
      <w:r>
        <w:rPr>
          <w:rFonts w:ascii="Times New Roman" w:eastAsia="Times New Roman" w:hAnsi="Times New Roman" w:cs="Times New Roman"/>
          <w:sz w:val="28"/>
          <w:szCs w:val="28"/>
        </w:rPr>
        <w:t>апараті</w:t>
      </w:r>
      <w:proofErr w:type="spellEnd"/>
      <w:r>
        <w:rPr>
          <w:rFonts w:ascii="Times New Roman" w:eastAsia="Times New Roman" w:hAnsi="Times New Roman" w:cs="Times New Roman"/>
          <w:sz w:val="28"/>
          <w:szCs w:val="28"/>
        </w:rPr>
        <w:t xml:space="preserve"> виконкому міської ради, р</w:t>
      </w:r>
      <w:r w:rsidRPr="003310EB">
        <w:rPr>
          <w:rFonts w:ascii="Times New Roman" w:eastAsia="Times New Roman" w:hAnsi="Times New Roman" w:cs="Times New Roman"/>
          <w:sz w:val="28"/>
          <w:szCs w:val="28"/>
        </w:rPr>
        <w:t>озглянувши служб</w:t>
      </w:r>
      <w:r>
        <w:rPr>
          <w:rFonts w:ascii="Times New Roman" w:eastAsia="Times New Roman" w:hAnsi="Times New Roman" w:cs="Times New Roman"/>
          <w:sz w:val="28"/>
          <w:szCs w:val="28"/>
        </w:rPr>
        <w:t>ову записку начальника відділу з питань соціального захисту населення виконкому міської ради Савченко О.В. (додається)</w:t>
      </w:r>
      <w:r w:rsidRPr="003310EB">
        <w:rPr>
          <w:rFonts w:ascii="Times New Roman" w:eastAsia="Times New Roman" w:hAnsi="Times New Roman" w:cs="Times New Roman"/>
          <w:sz w:val="28"/>
          <w:szCs w:val="28"/>
        </w:rPr>
        <w:t>, відповідно до статті 25 Закону України «Про місцеве самоврядування в Україні», міська рада</w:t>
      </w:r>
    </w:p>
    <w:p w14:paraId="221CD4F5" w14:textId="77777777" w:rsidR="00BD24E1" w:rsidRPr="003310EB" w:rsidRDefault="00BD24E1" w:rsidP="00BD24E1">
      <w:pPr>
        <w:spacing w:after="0" w:line="240" w:lineRule="auto"/>
        <w:ind w:right="39"/>
        <w:jc w:val="both"/>
        <w:rPr>
          <w:rFonts w:ascii="Times New Roman" w:eastAsia="Calibri" w:hAnsi="Times New Roman" w:cs="Times New Roman"/>
          <w:sz w:val="28"/>
          <w:szCs w:val="28"/>
          <w:lang w:eastAsia="ru-RU"/>
        </w:rPr>
      </w:pPr>
    </w:p>
    <w:p w14:paraId="47226E7B" w14:textId="77777777" w:rsidR="00BD24E1" w:rsidRPr="003310EB" w:rsidRDefault="00BD24E1" w:rsidP="00BD24E1">
      <w:pPr>
        <w:spacing w:after="0" w:line="240" w:lineRule="auto"/>
        <w:ind w:right="39"/>
        <w:rPr>
          <w:rFonts w:ascii="Times New Roman" w:eastAsia="Calibri" w:hAnsi="Times New Roman" w:cs="Times New Roman"/>
          <w:sz w:val="28"/>
          <w:szCs w:val="28"/>
          <w:lang w:eastAsia="ru-RU"/>
        </w:rPr>
      </w:pPr>
      <w:r w:rsidRPr="003310EB">
        <w:rPr>
          <w:rFonts w:ascii="Times New Roman" w:eastAsia="Calibri" w:hAnsi="Times New Roman" w:cs="Times New Roman"/>
          <w:sz w:val="28"/>
          <w:szCs w:val="28"/>
          <w:lang w:eastAsia="ru-RU"/>
        </w:rPr>
        <w:t>ВИРІШИЛА:</w:t>
      </w:r>
    </w:p>
    <w:p w14:paraId="0EF5365C" w14:textId="77777777" w:rsidR="00BD24E1" w:rsidRPr="003310EB" w:rsidRDefault="00BD24E1" w:rsidP="00BD24E1">
      <w:pPr>
        <w:widowControl w:val="0"/>
        <w:autoSpaceDE w:val="0"/>
        <w:autoSpaceDN w:val="0"/>
        <w:adjustRightInd w:val="0"/>
        <w:spacing w:after="0" w:line="240" w:lineRule="auto"/>
        <w:ind w:right="39" w:firstLine="340"/>
        <w:contextualSpacing/>
        <w:rPr>
          <w:rFonts w:ascii="Times New Roman" w:eastAsia="Calibri" w:hAnsi="Times New Roman" w:cs="Times New Roman"/>
          <w:sz w:val="28"/>
          <w:szCs w:val="28"/>
          <w:lang w:eastAsia="ru-RU"/>
        </w:rPr>
      </w:pPr>
    </w:p>
    <w:p w14:paraId="70331A72" w14:textId="77777777" w:rsidR="00BD24E1" w:rsidRDefault="00BD24E1" w:rsidP="00BD24E1">
      <w:pPr>
        <w:spacing w:after="0" w:line="240" w:lineRule="auto"/>
        <w:ind w:right="39" w:firstLine="709"/>
        <w:jc w:val="both"/>
        <w:rPr>
          <w:rFonts w:ascii="Times New Roman" w:eastAsia="Calibri" w:hAnsi="Times New Roman" w:cs="Times New Roman"/>
          <w:bCs/>
          <w:sz w:val="28"/>
          <w:szCs w:val="28"/>
          <w:lang w:eastAsia="ru-RU"/>
        </w:rPr>
      </w:pPr>
      <w:r w:rsidRPr="003310EB">
        <w:rPr>
          <w:rFonts w:ascii="Times New Roman" w:eastAsia="Calibri" w:hAnsi="Times New Roman" w:cs="Times New Roman"/>
          <w:sz w:val="28"/>
          <w:szCs w:val="28"/>
          <w:lang w:eastAsia="ru-RU"/>
        </w:rPr>
        <w:t xml:space="preserve">1. </w:t>
      </w:r>
      <w:proofErr w:type="spellStart"/>
      <w:r w:rsidRPr="003310EB">
        <w:rPr>
          <w:rFonts w:ascii="Times New Roman" w:eastAsia="Calibri" w:hAnsi="Times New Roman" w:cs="Times New Roman"/>
          <w:sz w:val="28"/>
          <w:szCs w:val="28"/>
          <w:lang w:eastAsia="ru-RU"/>
        </w:rPr>
        <w:t>Внести</w:t>
      </w:r>
      <w:proofErr w:type="spellEnd"/>
      <w:r w:rsidRPr="003310EB">
        <w:rPr>
          <w:rFonts w:ascii="Times New Roman" w:eastAsia="Calibri" w:hAnsi="Times New Roman" w:cs="Times New Roman"/>
          <w:sz w:val="28"/>
          <w:szCs w:val="28"/>
          <w:lang w:eastAsia="ru-RU"/>
        </w:rPr>
        <w:t xml:space="preserve"> </w:t>
      </w:r>
      <w:r w:rsidRPr="003310EB">
        <w:rPr>
          <w:rFonts w:ascii="Times New Roman" w:eastAsia="Calibri" w:hAnsi="Times New Roman" w:cs="Times New Roman"/>
          <w:bCs/>
          <w:sz w:val="28"/>
          <w:szCs w:val="28"/>
          <w:lang w:eastAsia="ru-RU"/>
        </w:rPr>
        <w:t>до рішення місько</w:t>
      </w:r>
      <w:r>
        <w:rPr>
          <w:rFonts w:ascii="Times New Roman" w:eastAsia="Calibri" w:hAnsi="Times New Roman" w:cs="Times New Roman"/>
          <w:bCs/>
          <w:sz w:val="28"/>
          <w:szCs w:val="28"/>
          <w:lang w:eastAsia="ru-RU"/>
        </w:rPr>
        <w:t xml:space="preserve">ї ради </w:t>
      </w:r>
      <w:r w:rsidRPr="003310EB">
        <w:rPr>
          <w:rFonts w:ascii="Times New Roman" w:eastAsia="Calibri" w:hAnsi="Times New Roman" w:cs="Times New Roman"/>
          <w:bCs/>
          <w:sz w:val="28"/>
          <w:szCs w:val="28"/>
          <w:lang w:eastAsia="ru-RU"/>
        </w:rPr>
        <w:t xml:space="preserve">від </w:t>
      </w:r>
      <w:r>
        <w:rPr>
          <w:rFonts w:ascii="Times New Roman" w:eastAsia="Calibri" w:hAnsi="Times New Roman" w:cs="Times New Roman"/>
          <w:bCs/>
          <w:sz w:val="28"/>
          <w:szCs w:val="28"/>
          <w:lang w:eastAsia="ru-RU"/>
        </w:rPr>
        <w:t>22.12.2020 № 8/3-52 «Про утворення Опікунської ради при виконавчому комітеті Сіверської міської ради та затвердження її персонального складу</w:t>
      </w:r>
      <w:r w:rsidRPr="003310EB">
        <w:rPr>
          <w:rFonts w:ascii="Times New Roman" w:eastAsia="Calibri" w:hAnsi="Times New Roman" w:cs="Times New Roman"/>
          <w:bCs/>
          <w:sz w:val="28"/>
          <w:szCs w:val="28"/>
          <w:lang w:eastAsia="ru-RU"/>
        </w:rPr>
        <w:t>» наступні зміни:</w:t>
      </w:r>
    </w:p>
    <w:p w14:paraId="738A7C00" w14:textId="77777777" w:rsidR="00BD24E1" w:rsidRPr="003310EB" w:rsidRDefault="00BD24E1" w:rsidP="00BD24E1">
      <w:pPr>
        <w:spacing w:after="0" w:line="240" w:lineRule="auto"/>
        <w:ind w:right="39" w:firstLine="709"/>
        <w:jc w:val="both"/>
        <w:rPr>
          <w:rFonts w:ascii="Times New Roman" w:eastAsia="Calibri" w:hAnsi="Times New Roman" w:cs="Times New Roman"/>
          <w:bCs/>
          <w:sz w:val="28"/>
          <w:szCs w:val="28"/>
          <w:lang w:eastAsia="ru-RU"/>
        </w:rPr>
      </w:pPr>
    </w:p>
    <w:p w14:paraId="22C3FE1E" w14:textId="77777777" w:rsidR="00BD24E1" w:rsidRPr="003310EB" w:rsidRDefault="00BD24E1" w:rsidP="00BD24E1">
      <w:pPr>
        <w:spacing w:after="0" w:line="240" w:lineRule="auto"/>
        <w:ind w:right="39"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додаток 1</w:t>
      </w:r>
      <w:r w:rsidRPr="003310EB">
        <w:rPr>
          <w:rFonts w:ascii="Times New Roman" w:eastAsia="Calibri" w:hAnsi="Times New Roman" w:cs="Times New Roman"/>
          <w:bCs/>
          <w:sz w:val="28"/>
          <w:szCs w:val="28"/>
          <w:lang w:eastAsia="ru-RU"/>
        </w:rPr>
        <w:t xml:space="preserve"> до даного рішення викласти в новій редакції (додається).</w:t>
      </w:r>
    </w:p>
    <w:p w14:paraId="53F890F3" w14:textId="77777777" w:rsidR="00BD24E1" w:rsidRPr="003310EB" w:rsidRDefault="00BD24E1" w:rsidP="00BD24E1">
      <w:pPr>
        <w:spacing w:after="0" w:line="240" w:lineRule="auto"/>
        <w:ind w:right="39" w:firstLine="709"/>
        <w:jc w:val="both"/>
        <w:rPr>
          <w:rFonts w:ascii="Times New Roman" w:eastAsia="Calibri" w:hAnsi="Times New Roman" w:cs="Times New Roman"/>
          <w:sz w:val="28"/>
          <w:szCs w:val="28"/>
          <w:lang w:eastAsia="ru-RU"/>
        </w:rPr>
      </w:pPr>
    </w:p>
    <w:p w14:paraId="01DDA222" w14:textId="77777777" w:rsidR="00BD24E1" w:rsidRPr="003310EB" w:rsidRDefault="00BD24E1" w:rsidP="00BD24E1">
      <w:pPr>
        <w:spacing w:after="0" w:line="240" w:lineRule="auto"/>
        <w:ind w:left="57" w:right="39" w:firstLine="709"/>
        <w:jc w:val="both"/>
        <w:rPr>
          <w:rFonts w:ascii="Times New Roman" w:eastAsia="Calibri" w:hAnsi="Times New Roman" w:cs="Times New Roman"/>
          <w:sz w:val="28"/>
          <w:szCs w:val="28"/>
          <w:lang w:eastAsia="ru-RU"/>
        </w:rPr>
      </w:pPr>
    </w:p>
    <w:p w14:paraId="2EA19C63" w14:textId="77777777" w:rsidR="00BD24E1" w:rsidRPr="003310EB" w:rsidRDefault="00BD24E1" w:rsidP="00BD24E1">
      <w:pPr>
        <w:rPr>
          <w:rFonts w:ascii="Times New Roman" w:eastAsia="Calibri" w:hAnsi="Times New Roman" w:cs="Times New Roman"/>
          <w:sz w:val="28"/>
          <w:szCs w:val="28"/>
          <w:lang w:eastAsia="ru-RU"/>
        </w:rPr>
      </w:pPr>
    </w:p>
    <w:p w14:paraId="3EF9D268" w14:textId="2936C135" w:rsidR="00417B8E" w:rsidRDefault="00BD24E1" w:rsidP="00BD24E1">
      <w:pPr>
        <w:rPr>
          <w:rFonts w:ascii="Times New Roman" w:eastAsia="Calibri" w:hAnsi="Times New Roman" w:cs="Times New Roman"/>
          <w:sz w:val="28"/>
          <w:szCs w:val="28"/>
          <w:lang w:eastAsia="ru-RU"/>
        </w:rPr>
      </w:pPr>
      <w:r w:rsidRPr="003310EB">
        <w:rPr>
          <w:rFonts w:ascii="Times New Roman" w:eastAsia="Calibri" w:hAnsi="Times New Roman" w:cs="Times New Roman"/>
          <w:sz w:val="28"/>
          <w:szCs w:val="28"/>
          <w:lang w:eastAsia="ru-RU"/>
        </w:rPr>
        <w:t>Міський голова</w:t>
      </w:r>
      <w:r>
        <w:rPr>
          <w:rFonts w:ascii="Times New Roman" w:eastAsia="Calibri" w:hAnsi="Times New Roman" w:cs="Times New Roman"/>
          <w:sz w:val="28"/>
          <w:szCs w:val="28"/>
          <w:lang w:eastAsia="ru-RU"/>
        </w:rPr>
        <w:t xml:space="preserve"> </w:t>
      </w:r>
      <w:r w:rsidRPr="003310EB">
        <w:rPr>
          <w:rFonts w:ascii="Times New Roman" w:eastAsia="Calibri" w:hAnsi="Times New Roman" w:cs="Times New Roman"/>
          <w:sz w:val="28"/>
          <w:szCs w:val="28"/>
          <w:lang w:eastAsia="ru-RU"/>
        </w:rPr>
        <w:t xml:space="preserve">                                                                          Андрій ЧЕРНЯЄВ</w:t>
      </w:r>
    </w:p>
    <w:p w14:paraId="349EE373" w14:textId="4E889169" w:rsidR="002E7AC5" w:rsidRDefault="002E7AC5" w:rsidP="00BD24E1">
      <w:pPr>
        <w:rPr>
          <w:rFonts w:ascii="Times New Roman" w:eastAsia="Calibri" w:hAnsi="Times New Roman" w:cs="Times New Roman"/>
          <w:sz w:val="28"/>
          <w:szCs w:val="28"/>
          <w:lang w:eastAsia="ru-RU"/>
        </w:rPr>
      </w:pPr>
    </w:p>
    <w:p w14:paraId="683F52CB" w14:textId="605813EE" w:rsidR="002E7AC5" w:rsidRDefault="002E7AC5" w:rsidP="00BD24E1">
      <w:pPr>
        <w:rPr>
          <w:rFonts w:ascii="Times New Roman" w:eastAsia="Calibri" w:hAnsi="Times New Roman" w:cs="Times New Roman"/>
          <w:sz w:val="28"/>
          <w:szCs w:val="28"/>
          <w:lang w:eastAsia="ru-RU"/>
        </w:rPr>
      </w:pPr>
    </w:p>
    <w:p w14:paraId="2E0177AA" w14:textId="77777777" w:rsidR="002E7AC5" w:rsidRDefault="002E7AC5" w:rsidP="00BD24E1">
      <w:pPr>
        <w:rPr>
          <w:rFonts w:ascii="Times New Roman" w:eastAsia="Calibri" w:hAnsi="Times New Roman" w:cs="Times New Roman"/>
          <w:sz w:val="28"/>
          <w:szCs w:val="28"/>
          <w:lang w:eastAsia="ru-RU"/>
        </w:rPr>
      </w:pPr>
    </w:p>
    <w:p w14:paraId="06282CC6" w14:textId="0F295D0B" w:rsidR="00BD24E1" w:rsidRDefault="00BD24E1" w:rsidP="00BD24E1">
      <w:pPr>
        <w:rPr>
          <w:rFonts w:ascii="Times New Roman" w:eastAsia="Calibri" w:hAnsi="Times New Roman" w:cs="Times New Roman"/>
          <w:sz w:val="28"/>
          <w:szCs w:val="28"/>
          <w:lang w:eastAsia="ru-RU"/>
        </w:rPr>
      </w:pPr>
    </w:p>
    <w:p w14:paraId="40E332F5" w14:textId="77777777" w:rsidR="000A559D" w:rsidRDefault="000A559D" w:rsidP="00BD24E1">
      <w:pPr>
        <w:rPr>
          <w:rFonts w:ascii="Times New Roman" w:eastAsia="Calibri" w:hAnsi="Times New Roman" w:cs="Times New Roman"/>
          <w:sz w:val="28"/>
          <w:szCs w:val="28"/>
          <w:lang w:eastAsia="ru-RU"/>
        </w:rPr>
      </w:pPr>
    </w:p>
    <w:p w14:paraId="4E4A53C3" w14:textId="77777777" w:rsidR="00BD24E1" w:rsidRDefault="00BD24E1" w:rsidP="00BD24E1">
      <w:pPr>
        <w:ind w:left="6237"/>
        <w:contextualSpacing/>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Додаток 1 до рішення міської ради</w:t>
      </w:r>
    </w:p>
    <w:p w14:paraId="147C43A6" w14:textId="5F09F356" w:rsidR="00BD24E1" w:rsidRDefault="00BD24E1" w:rsidP="00BD24E1">
      <w:pPr>
        <w:ind w:left="6804" w:hanging="567"/>
        <w:contextualSpacing/>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від_</w:t>
      </w:r>
      <w:r w:rsidR="00D33CF6">
        <w:rPr>
          <w:rFonts w:ascii="Times New Roman" w:eastAsia="Calibri" w:hAnsi="Times New Roman" w:cs="Times New Roman"/>
          <w:sz w:val="28"/>
          <w:szCs w:val="28"/>
          <w:lang w:eastAsia="ru-RU"/>
        </w:rPr>
        <w:t>21.10.2021№8/18-334</w:t>
      </w:r>
    </w:p>
    <w:p w14:paraId="7E3BE8AE" w14:textId="77777777" w:rsidR="00BD24E1" w:rsidRDefault="00BD24E1" w:rsidP="00BD24E1">
      <w:pPr>
        <w:contextualSpacing/>
        <w:jc w:val="center"/>
        <w:rPr>
          <w:rFonts w:ascii="Times New Roman" w:eastAsia="Calibri" w:hAnsi="Times New Roman" w:cs="Times New Roman"/>
          <w:sz w:val="28"/>
          <w:szCs w:val="28"/>
          <w:lang w:eastAsia="ru-RU"/>
        </w:rPr>
      </w:pPr>
    </w:p>
    <w:p w14:paraId="5B5A4FF3" w14:textId="77777777" w:rsidR="00BD24E1" w:rsidRDefault="00BD24E1" w:rsidP="00BD24E1">
      <w:pPr>
        <w:contextualSpacing/>
        <w:jc w:val="center"/>
        <w:rPr>
          <w:rFonts w:ascii="Times New Roman" w:eastAsia="Calibri" w:hAnsi="Times New Roman" w:cs="Times New Roman"/>
          <w:sz w:val="28"/>
          <w:szCs w:val="28"/>
          <w:lang w:eastAsia="ru-RU"/>
        </w:rPr>
      </w:pPr>
    </w:p>
    <w:p w14:paraId="32B9F71E" w14:textId="77777777" w:rsidR="00BD24E1" w:rsidRPr="005E5E6A" w:rsidRDefault="00BD24E1" w:rsidP="00BD24E1">
      <w:pPr>
        <w:contextualSpacing/>
        <w:jc w:val="center"/>
        <w:rPr>
          <w:rFonts w:ascii="Times New Roman" w:eastAsia="Calibri" w:hAnsi="Times New Roman" w:cs="Times New Roman"/>
          <w:b/>
          <w:sz w:val="28"/>
          <w:szCs w:val="28"/>
          <w:lang w:eastAsia="ru-RU"/>
        </w:rPr>
      </w:pPr>
      <w:r w:rsidRPr="005E5E6A">
        <w:rPr>
          <w:rFonts w:ascii="Times New Roman" w:eastAsia="Calibri" w:hAnsi="Times New Roman" w:cs="Times New Roman"/>
          <w:b/>
          <w:sz w:val="28"/>
          <w:szCs w:val="28"/>
          <w:lang w:eastAsia="ru-RU"/>
        </w:rPr>
        <w:t>Склад Опікунської ради</w:t>
      </w:r>
    </w:p>
    <w:p w14:paraId="234A0B93" w14:textId="77777777" w:rsidR="00BD24E1" w:rsidRPr="005E5E6A" w:rsidRDefault="00BD24E1" w:rsidP="00BD24E1">
      <w:pPr>
        <w:contextualSpacing/>
        <w:jc w:val="center"/>
        <w:rPr>
          <w:rFonts w:ascii="Times New Roman" w:eastAsia="Calibri" w:hAnsi="Times New Roman" w:cs="Times New Roman"/>
          <w:b/>
          <w:sz w:val="28"/>
          <w:szCs w:val="28"/>
          <w:lang w:eastAsia="ru-RU"/>
        </w:rPr>
      </w:pPr>
      <w:r w:rsidRPr="005E5E6A">
        <w:rPr>
          <w:rFonts w:ascii="Times New Roman" w:eastAsia="Calibri" w:hAnsi="Times New Roman" w:cs="Times New Roman"/>
          <w:b/>
          <w:sz w:val="28"/>
          <w:szCs w:val="28"/>
          <w:lang w:eastAsia="ru-RU"/>
        </w:rPr>
        <w:t>при виконавчому комітеті Сіверської міської ради</w:t>
      </w:r>
    </w:p>
    <w:p w14:paraId="6AAAB96D" w14:textId="77777777" w:rsidR="00BD24E1" w:rsidRPr="005E5E6A" w:rsidRDefault="00BD24E1" w:rsidP="00BD24E1">
      <w:pPr>
        <w:contextualSpacing/>
        <w:jc w:val="center"/>
        <w:rPr>
          <w:rFonts w:ascii="Times New Roman" w:eastAsia="Calibri" w:hAnsi="Times New Roman" w:cs="Times New Roman"/>
          <w:sz w:val="28"/>
          <w:szCs w:val="28"/>
          <w:lang w:eastAsia="ru-RU"/>
        </w:rPr>
      </w:pPr>
    </w:p>
    <w:p w14:paraId="32987F30"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1. Коваленко Ірина Євгеніївна – заступник міського голови з питань діяльності виконавчих органів ради, голова Опікунської ради;</w:t>
      </w:r>
    </w:p>
    <w:p w14:paraId="1F542031"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2. Волошина Тетяна Вікторівна – секретар міської ради, заступник голови Опікунської ради;</w:t>
      </w:r>
    </w:p>
    <w:p w14:paraId="7963C3C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3. Кібець Юлія Юріївна – провідний спеціаліст відділу з питань соціального захисту населення виконкому міської ради, секретар Опікунської ради.</w:t>
      </w:r>
    </w:p>
    <w:p w14:paraId="035A8A2E"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4373B4F1"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Члени Опікунської ради:</w:t>
      </w:r>
    </w:p>
    <w:p w14:paraId="48F15E29"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6EB6383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4. Бабенко Людмила Петрівна – депутат міської ради, голова постійної комісії з питань соціально-правової політики та депутатської діяльності;</w:t>
      </w:r>
    </w:p>
    <w:p w14:paraId="5F977058"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5. </w:t>
      </w:r>
      <w:proofErr w:type="spellStart"/>
      <w:r w:rsidRPr="005E5E6A">
        <w:rPr>
          <w:rFonts w:ascii="Times New Roman" w:eastAsia="Calibri" w:hAnsi="Times New Roman" w:cs="Times New Roman"/>
          <w:sz w:val="28"/>
          <w:szCs w:val="28"/>
          <w:lang w:eastAsia="ru-RU"/>
        </w:rPr>
        <w:t>Балабухін</w:t>
      </w:r>
      <w:proofErr w:type="spellEnd"/>
      <w:r w:rsidRPr="005E5E6A">
        <w:rPr>
          <w:rFonts w:ascii="Times New Roman" w:eastAsia="Calibri" w:hAnsi="Times New Roman" w:cs="Times New Roman"/>
          <w:sz w:val="28"/>
          <w:szCs w:val="28"/>
          <w:lang w:eastAsia="ru-RU"/>
        </w:rPr>
        <w:t xml:space="preserve"> Олександр Олександрович – староста </w:t>
      </w:r>
      <w:proofErr w:type="spellStart"/>
      <w:r w:rsidRPr="005E5E6A">
        <w:rPr>
          <w:rFonts w:ascii="Times New Roman" w:eastAsia="Calibri" w:hAnsi="Times New Roman" w:cs="Times New Roman"/>
          <w:sz w:val="28"/>
          <w:szCs w:val="28"/>
          <w:lang w:eastAsia="ru-RU"/>
        </w:rPr>
        <w:t>Дронівського</w:t>
      </w:r>
      <w:proofErr w:type="spellEnd"/>
      <w:r w:rsidRPr="005E5E6A">
        <w:rPr>
          <w:rFonts w:ascii="Times New Roman" w:eastAsia="Calibri" w:hAnsi="Times New Roman" w:cs="Times New Roman"/>
          <w:sz w:val="28"/>
          <w:szCs w:val="28"/>
          <w:lang w:eastAsia="ru-RU"/>
        </w:rPr>
        <w:t xml:space="preserve"> </w:t>
      </w:r>
      <w:proofErr w:type="spellStart"/>
      <w:r w:rsidRPr="005E5E6A">
        <w:rPr>
          <w:rFonts w:ascii="Times New Roman" w:eastAsia="Calibri" w:hAnsi="Times New Roman" w:cs="Times New Roman"/>
          <w:sz w:val="28"/>
          <w:szCs w:val="28"/>
          <w:lang w:eastAsia="ru-RU"/>
        </w:rPr>
        <w:t>старостинського</w:t>
      </w:r>
      <w:proofErr w:type="spellEnd"/>
      <w:r w:rsidRPr="005E5E6A">
        <w:rPr>
          <w:rFonts w:ascii="Times New Roman" w:eastAsia="Calibri" w:hAnsi="Times New Roman" w:cs="Times New Roman"/>
          <w:sz w:val="28"/>
          <w:szCs w:val="28"/>
          <w:lang w:eastAsia="ru-RU"/>
        </w:rPr>
        <w:t xml:space="preserve"> округу;</w:t>
      </w:r>
    </w:p>
    <w:p w14:paraId="4FBDBC34"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6. </w:t>
      </w:r>
      <w:proofErr w:type="spellStart"/>
      <w:r w:rsidRPr="005E5E6A">
        <w:rPr>
          <w:rFonts w:ascii="Times New Roman" w:eastAsia="Calibri" w:hAnsi="Times New Roman" w:cs="Times New Roman"/>
          <w:sz w:val="28"/>
          <w:szCs w:val="28"/>
          <w:lang w:eastAsia="ru-RU"/>
        </w:rPr>
        <w:t>Бондаревська</w:t>
      </w:r>
      <w:proofErr w:type="spellEnd"/>
      <w:r w:rsidRPr="005E5E6A">
        <w:rPr>
          <w:rFonts w:ascii="Times New Roman" w:eastAsia="Calibri" w:hAnsi="Times New Roman" w:cs="Times New Roman"/>
          <w:sz w:val="28"/>
          <w:szCs w:val="28"/>
          <w:lang w:eastAsia="ru-RU"/>
        </w:rPr>
        <w:t xml:space="preserve"> Ганна Леонідівна – керуючий справами виконкому міської ради;</w:t>
      </w:r>
    </w:p>
    <w:p w14:paraId="3CEA07BC"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7. </w:t>
      </w:r>
      <w:proofErr w:type="spellStart"/>
      <w:r w:rsidRPr="005E5E6A">
        <w:rPr>
          <w:rFonts w:ascii="Times New Roman" w:eastAsia="Calibri" w:hAnsi="Times New Roman" w:cs="Times New Roman"/>
          <w:sz w:val="28"/>
          <w:szCs w:val="28"/>
          <w:lang w:eastAsia="ru-RU"/>
        </w:rPr>
        <w:t>Гатченко</w:t>
      </w:r>
      <w:proofErr w:type="spellEnd"/>
      <w:r w:rsidRPr="005E5E6A">
        <w:rPr>
          <w:rFonts w:ascii="Times New Roman" w:eastAsia="Calibri" w:hAnsi="Times New Roman" w:cs="Times New Roman"/>
          <w:sz w:val="28"/>
          <w:szCs w:val="28"/>
          <w:lang w:eastAsia="ru-RU"/>
        </w:rPr>
        <w:t xml:space="preserve"> Світлана Вікторівна – директор Сіверського закладу загальної середньої освіти I</w:t>
      </w:r>
      <w:r w:rsidRPr="005E5E6A">
        <w:rPr>
          <w:rFonts w:ascii="Times New Roman" w:eastAsia="Calibri" w:hAnsi="Times New Roman" w:cs="Times New Roman"/>
          <w:sz w:val="28"/>
          <w:szCs w:val="28"/>
          <w:lang w:val="ru-RU" w:eastAsia="ru-RU"/>
        </w:rPr>
        <w:t xml:space="preserve"> – </w:t>
      </w:r>
      <w:r w:rsidRPr="005E5E6A">
        <w:rPr>
          <w:rFonts w:ascii="Times New Roman" w:eastAsia="Calibri" w:hAnsi="Times New Roman" w:cs="Times New Roman"/>
          <w:sz w:val="28"/>
          <w:szCs w:val="28"/>
          <w:lang w:eastAsia="ru-RU"/>
        </w:rPr>
        <w:t>III ступенів № 2;</w:t>
      </w:r>
    </w:p>
    <w:p w14:paraId="79377FE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8. Грек Віктор Васильович – заступник міського голови з питань діяльності виконавчих органів ради;</w:t>
      </w:r>
    </w:p>
    <w:p w14:paraId="61329B21"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9. </w:t>
      </w:r>
      <w:proofErr w:type="spellStart"/>
      <w:r w:rsidRPr="005E5E6A">
        <w:rPr>
          <w:rFonts w:ascii="Times New Roman" w:eastAsia="Calibri" w:hAnsi="Times New Roman" w:cs="Times New Roman"/>
          <w:sz w:val="28"/>
          <w:szCs w:val="28"/>
          <w:lang w:eastAsia="ru-RU"/>
        </w:rPr>
        <w:t>Гура</w:t>
      </w:r>
      <w:proofErr w:type="spellEnd"/>
      <w:r w:rsidRPr="005E5E6A">
        <w:rPr>
          <w:rFonts w:ascii="Times New Roman" w:eastAsia="Calibri" w:hAnsi="Times New Roman" w:cs="Times New Roman"/>
          <w:sz w:val="28"/>
          <w:szCs w:val="28"/>
          <w:lang w:eastAsia="ru-RU"/>
        </w:rPr>
        <w:t xml:space="preserve"> Світлана Павлівна – директор КЗ «Центр культури та дозвілля»;</w:t>
      </w:r>
    </w:p>
    <w:p w14:paraId="6D763580"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10. Зозуля Світлана Вікторівна – начальник управління освіти Сіверської міської ради;</w:t>
      </w:r>
    </w:p>
    <w:p w14:paraId="6AEF5AA5" w14:textId="77777777" w:rsidR="00BD24E1" w:rsidRPr="005E5E6A" w:rsidRDefault="00BD24E1" w:rsidP="00BD24E1">
      <w:pPr>
        <w:ind w:firstLine="709"/>
        <w:contextualSpacing/>
        <w:jc w:val="both"/>
        <w:rPr>
          <w:rFonts w:ascii="Times New Roman" w:hAnsi="Times New Roman" w:cs="Times New Roman"/>
          <w:sz w:val="28"/>
          <w:szCs w:val="28"/>
        </w:rPr>
      </w:pPr>
      <w:r w:rsidRPr="005E5E6A">
        <w:rPr>
          <w:rFonts w:ascii="Times New Roman" w:eastAsia="Calibri" w:hAnsi="Times New Roman" w:cs="Times New Roman"/>
          <w:sz w:val="28"/>
          <w:szCs w:val="28"/>
          <w:lang w:eastAsia="ru-RU"/>
        </w:rPr>
        <w:t xml:space="preserve">11. </w:t>
      </w:r>
      <w:proofErr w:type="spellStart"/>
      <w:r w:rsidRPr="005E5E6A">
        <w:rPr>
          <w:rFonts w:ascii="Times New Roman" w:eastAsia="Calibri" w:hAnsi="Times New Roman" w:cs="Times New Roman"/>
          <w:sz w:val="28"/>
          <w:szCs w:val="28"/>
          <w:lang w:eastAsia="ru-RU"/>
        </w:rPr>
        <w:t>Клішкан</w:t>
      </w:r>
      <w:proofErr w:type="spellEnd"/>
      <w:r w:rsidRPr="005E5E6A">
        <w:rPr>
          <w:rFonts w:ascii="Times New Roman" w:eastAsia="Calibri" w:hAnsi="Times New Roman" w:cs="Times New Roman"/>
          <w:sz w:val="28"/>
          <w:szCs w:val="28"/>
          <w:lang w:eastAsia="ru-RU"/>
        </w:rPr>
        <w:t xml:space="preserve"> Інна Георгіївна – </w:t>
      </w:r>
      <w:r w:rsidRPr="005E5E6A">
        <w:rPr>
          <w:rFonts w:ascii="Times New Roman" w:hAnsi="Times New Roman" w:cs="Times New Roman"/>
          <w:sz w:val="28"/>
          <w:szCs w:val="28"/>
        </w:rPr>
        <w:t>провідний спеціаліст з питань охорони здоров’я виконкому міської ради;</w:t>
      </w:r>
    </w:p>
    <w:p w14:paraId="7B75628D"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12. Різник Ніна Вікторівна – староста </w:t>
      </w:r>
      <w:proofErr w:type="spellStart"/>
      <w:r w:rsidRPr="005E5E6A">
        <w:rPr>
          <w:rFonts w:ascii="Times New Roman" w:eastAsia="Calibri" w:hAnsi="Times New Roman" w:cs="Times New Roman"/>
          <w:sz w:val="28"/>
          <w:szCs w:val="28"/>
          <w:lang w:eastAsia="ru-RU"/>
        </w:rPr>
        <w:t>Різниківського</w:t>
      </w:r>
      <w:proofErr w:type="spellEnd"/>
      <w:r w:rsidRPr="005E5E6A">
        <w:rPr>
          <w:rFonts w:ascii="Times New Roman" w:eastAsia="Calibri" w:hAnsi="Times New Roman" w:cs="Times New Roman"/>
          <w:sz w:val="28"/>
          <w:szCs w:val="28"/>
          <w:lang w:eastAsia="ru-RU"/>
        </w:rPr>
        <w:t xml:space="preserve"> </w:t>
      </w:r>
      <w:proofErr w:type="spellStart"/>
      <w:r w:rsidRPr="005E5E6A">
        <w:rPr>
          <w:rFonts w:ascii="Times New Roman" w:eastAsia="Calibri" w:hAnsi="Times New Roman" w:cs="Times New Roman"/>
          <w:sz w:val="28"/>
          <w:szCs w:val="28"/>
          <w:lang w:eastAsia="ru-RU"/>
        </w:rPr>
        <w:t>старостинського</w:t>
      </w:r>
      <w:proofErr w:type="spellEnd"/>
      <w:r w:rsidRPr="005E5E6A">
        <w:rPr>
          <w:rFonts w:ascii="Times New Roman" w:eastAsia="Calibri" w:hAnsi="Times New Roman" w:cs="Times New Roman"/>
          <w:sz w:val="28"/>
          <w:szCs w:val="28"/>
          <w:lang w:eastAsia="ru-RU"/>
        </w:rPr>
        <w:t xml:space="preserve"> округу;</w:t>
      </w:r>
    </w:p>
    <w:p w14:paraId="6152A9BD" w14:textId="77777777" w:rsidR="00BD24E1" w:rsidRPr="005E5E6A" w:rsidRDefault="00BD24E1" w:rsidP="00BD24E1">
      <w:pPr>
        <w:ind w:firstLine="709"/>
        <w:contextualSpacing/>
        <w:jc w:val="both"/>
        <w:rPr>
          <w:rFonts w:ascii="Times New Roman" w:hAnsi="Times New Roman" w:cs="Times New Roman"/>
          <w:sz w:val="28"/>
          <w:szCs w:val="28"/>
        </w:rPr>
      </w:pPr>
      <w:r w:rsidRPr="005E5E6A">
        <w:rPr>
          <w:rFonts w:ascii="Times New Roman" w:hAnsi="Times New Roman" w:cs="Times New Roman"/>
          <w:sz w:val="28"/>
          <w:szCs w:val="28"/>
        </w:rPr>
        <w:t xml:space="preserve">13. Савченко Олена </w:t>
      </w:r>
      <w:proofErr w:type="spellStart"/>
      <w:r w:rsidRPr="005E5E6A">
        <w:rPr>
          <w:rFonts w:ascii="Times New Roman" w:hAnsi="Times New Roman" w:cs="Times New Roman"/>
          <w:sz w:val="28"/>
          <w:szCs w:val="28"/>
        </w:rPr>
        <w:t>Вячеславівна</w:t>
      </w:r>
      <w:proofErr w:type="spellEnd"/>
      <w:r w:rsidRPr="005E5E6A">
        <w:rPr>
          <w:rFonts w:ascii="Times New Roman" w:hAnsi="Times New Roman" w:cs="Times New Roman"/>
          <w:sz w:val="28"/>
          <w:szCs w:val="28"/>
        </w:rPr>
        <w:t xml:space="preserve"> – начальник відділу з питань соціального захисту населення виконкому міської ради;</w:t>
      </w:r>
    </w:p>
    <w:p w14:paraId="3B46B4DE"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lastRenderedPageBreak/>
        <w:t xml:space="preserve">14. </w:t>
      </w:r>
      <w:proofErr w:type="spellStart"/>
      <w:r w:rsidRPr="005E5E6A">
        <w:rPr>
          <w:rFonts w:ascii="Times New Roman" w:eastAsia="Calibri" w:hAnsi="Times New Roman" w:cs="Times New Roman"/>
          <w:sz w:val="28"/>
          <w:szCs w:val="28"/>
          <w:lang w:eastAsia="ru-RU"/>
        </w:rPr>
        <w:t>Стешенко</w:t>
      </w:r>
      <w:proofErr w:type="spellEnd"/>
      <w:r w:rsidRPr="005E5E6A">
        <w:rPr>
          <w:rFonts w:ascii="Times New Roman" w:eastAsia="Calibri" w:hAnsi="Times New Roman" w:cs="Times New Roman"/>
          <w:sz w:val="28"/>
          <w:szCs w:val="28"/>
          <w:lang w:eastAsia="ru-RU"/>
        </w:rPr>
        <w:t xml:space="preserve"> Інна Михайлівна – староста </w:t>
      </w:r>
      <w:proofErr w:type="spellStart"/>
      <w:r w:rsidRPr="005E5E6A">
        <w:rPr>
          <w:rFonts w:ascii="Times New Roman" w:eastAsia="Calibri" w:hAnsi="Times New Roman" w:cs="Times New Roman"/>
          <w:sz w:val="28"/>
          <w:szCs w:val="28"/>
          <w:lang w:eastAsia="ru-RU"/>
        </w:rPr>
        <w:t>Серебрянського</w:t>
      </w:r>
      <w:proofErr w:type="spellEnd"/>
      <w:r w:rsidRPr="005E5E6A">
        <w:rPr>
          <w:rFonts w:ascii="Times New Roman" w:eastAsia="Calibri" w:hAnsi="Times New Roman" w:cs="Times New Roman"/>
          <w:sz w:val="28"/>
          <w:szCs w:val="28"/>
          <w:lang w:eastAsia="ru-RU"/>
        </w:rPr>
        <w:t xml:space="preserve"> </w:t>
      </w:r>
      <w:proofErr w:type="spellStart"/>
      <w:r w:rsidRPr="005E5E6A">
        <w:rPr>
          <w:rFonts w:ascii="Times New Roman" w:eastAsia="Calibri" w:hAnsi="Times New Roman" w:cs="Times New Roman"/>
          <w:sz w:val="28"/>
          <w:szCs w:val="28"/>
          <w:lang w:eastAsia="ru-RU"/>
        </w:rPr>
        <w:t>старостинського</w:t>
      </w:r>
      <w:proofErr w:type="spellEnd"/>
      <w:r w:rsidRPr="005E5E6A">
        <w:rPr>
          <w:rFonts w:ascii="Times New Roman" w:eastAsia="Calibri" w:hAnsi="Times New Roman" w:cs="Times New Roman"/>
          <w:sz w:val="28"/>
          <w:szCs w:val="28"/>
          <w:lang w:eastAsia="ru-RU"/>
        </w:rPr>
        <w:t xml:space="preserve"> округу;</w:t>
      </w:r>
    </w:p>
    <w:p w14:paraId="22957022"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15. </w:t>
      </w:r>
      <w:proofErr w:type="spellStart"/>
      <w:r w:rsidRPr="005E5E6A">
        <w:rPr>
          <w:rFonts w:ascii="Times New Roman" w:eastAsia="Calibri" w:hAnsi="Times New Roman" w:cs="Times New Roman"/>
          <w:sz w:val="28"/>
          <w:szCs w:val="28"/>
          <w:lang w:eastAsia="ru-RU"/>
        </w:rPr>
        <w:t>Стиранець</w:t>
      </w:r>
      <w:proofErr w:type="spellEnd"/>
      <w:r w:rsidRPr="005E5E6A">
        <w:rPr>
          <w:rFonts w:ascii="Times New Roman" w:eastAsia="Calibri" w:hAnsi="Times New Roman" w:cs="Times New Roman"/>
          <w:sz w:val="28"/>
          <w:szCs w:val="28"/>
          <w:lang w:eastAsia="ru-RU"/>
        </w:rPr>
        <w:t xml:space="preserve"> Володимир Іванович – директор Сіверського професійного ліцею (за згодою);</w:t>
      </w:r>
    </w:p>
    <w:p w14:paraId="59FB86C4"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16. </w:t>
      </w:r>
      <w:proofErr w:type="spellStart"/>
      <w:r w:rsidRPr="005E5E6A">
        <w:rPr>
          <w:rFonts w:ascii="Times New Roman" w:eastAsia="Calibri" w:hAnsi="Times New Roman" w:cs="Times New Roman"/>
          <w:sz w:val="28"/>
          <w:szCs w:val="28"/>
          <w:lang w:eastAsia="ru-RU"/>
        </w:rPr>
        <w:t>Торічко</w:t>
      </w:r>
      <w:proofErr w:type="spellEnd"/>
      <w:r w:rsidRPr="005E5E6A">
        <w:rPr>
          <w:rFonts w:ascii="Times New Roman" w:eastAsia="Calibri" w:hAnsi="Times New Roman" w:cs="Times New Roman"/>
          <w:sz w:val="28"/>
          <w:szCs w:val="28"/>
          <w:lang w:eastAsia="ru-RU"/>
        </w:rPr>
        <w:t xml:space="preserve"> Ігор Валерійович – інспектор сектору превенції Бахмутського відділу поліції Головного управління Національної поліції України в Донецькій області, старший лейтенант (за згодою);</w:t>
      </w:r>
    </w:p>
    <w:p w14:paraId="216DF2CF"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hAnsi="Times New Roman" w:cs="Times New Roman"/>
          <w:sz w:val="28"/>
          <w:szCs w:val="28"/>
        </w:rPr>
        <w:t>17. Чурсіна Валерія Миколаївна – начальник служби у справах дітей виконкому міської ради.</w:t>
      </w:r>
    </w:p>
    <w:p w14:paraId="1208AE5E"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72160458"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51B186A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228770B0"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40FAD65F" w14:textId="77777777" w:rsidR="00BD24E1" w:rsidRPr="005E5E6A" w:rsidRDefault="00BD24E1" w:rsidP="00BD24E1">
      <w:pPr>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Секретар міської ради                                                                   Тетяна ВОЛОШИНА</w:t>
      </w:r>
    </w:p>
    <w:p w14:paraId="1E957744" w14:textId="1636D0C0" w:rsidR="0078272B" w:rsidRDefault="0078272B"/>
    <w:p w14:paraId="4FF309E6" w14:textId="39CFA694" w:rsidR="004E4B27" w:rsidRDefault="004E4B27"/>
    <w:p w14:paraId="6E36566D" w14:textId="359E8B8F" w:rsidR="004E4B27" w:rsidRDefault="004E4B27"/>
    <w:p w14:paraId="1E5CBF73" w14:textId="1BC924E7" w:rsidR="004E4B27" w:rsidRDefault="004E4B27"/>
    <w:p w14:paraId="0E9972A9" w14:textId="2FD06E79" w:rsidR="00D33CF6" w:rsidRDefault="00D33CF6"/>
    <w:p w14:paraId="6A2AF0D2" w14:textId="0C659277" w:rsidR="00D33CF6" w:rsidRDefault="00D33CF6"/>
    <w:p w14:paraId="2FB0A178" w14:textId="262F41F3" w:rsidR="00D33CF6" w:rsidRDefault="00D33CF6"/>
    <w:p w14:paraId="7E01DA72" w14:textId="28263915" w:rsidR="00D33CF6" w:rsidRDefault="00D33CF6"/>
    <w:p w14:paraId="5D68A33C" w14:textId="124B0F03" w:rsidR="00D33CF6" w:rsidRDefault="00D33CF6"/>
    <w:p w14:paraId="648BB43D" w14:textId="5E8E734E" w:rsidR="00D33CF6" w:rsidRDefault="00D33CF6"/>
    <w:p w14:paraId="19EA6DCD" w14:textId="51830B9E" w:rsidR="00D33CF6" w:rsidRDefault="00D33CF6"/>
    <w:p w14:paraId="2B618471" w14:textId="5722A6EF" w:rsidR="00D33CF6" w:rsidRDefault="00D33CF6"/>
    <w:p w14:paraId="676B0E64" w14:textId="1113FDEE" w:rsidR="00D33CF6" w:rsidRDefault="00D33CF6"/>
    <w:p w14:paraId="470140A5" w14:textId="1619C1BA" w:rsidR="00D33CF6" w:rsidRDefault="00D33CF6"/>
    <w:p w14:paraId="7529B07E" w14:textId="5B64CD41" w:rsidR="00D33CF6" w:rsidRDefault="00D33CF6"/>
    <w:p w14:paraId="45231DA4" w14:textId="6F34ED0C" w:rsidR="00D33CF6" w:rsidRDefault="00D33CF6"/>
    <w:p w14:paraId="5C76E8B5" w14:textId="77777777" w:rsidR="00D33CF6" w:rsidRDefault="00D33CF6"/>
    <w:p w14:paraId="1DD03E9A" w14:textId="58FE6C84" w:rsidR="000A559D" w:rsidRDefault="000A559D"/>
    <w:p w14:paraId="3395E43D" w14:textId="1861BB4C" w:rsidR="000A559D" w:rsidRDefault="000A559D"/>
    <w:p w14:paraId="463958BE" w14:textId="77777777" w:rsidR="0046011A" w:rsidRPr="0046011A" w:rsidRDefault="0046011A" w:rsidP="0046011A">
      <w:pPr>
        <w:tabs>
          <w:tab w:val="left" w:pos="4120"/>
        </w:tabs>
        <w:spacing w:before="0" w:after="0" w:line="240" w:lineRule="auto"/>
        <w:jc w:val="center"/>
        <w:rPr>
          <w:rFonts w:ascii="Times New Roman" w:eastAsia="Times New Roman" w:hAnsi="Times New Roman" w:cs="Times New Roman"/>
          <w:sz w:val="20"/>
          <w:lang w:eastAsia="ru-RU"/>
        </w:rPr>
      </w:pPr>
      <w:r w:rsidRPr="0046011A">
        <w:rPr>
          <w:rFonts w:ascii="Times New Roman" w:eastAsia="Times New Roman" w:hAnsi="Times New Roman" w:cs="Times New Roman"/>
          <w:sz w:val="20"/>
          <w:lang w:eastAsia="ru-RU"/>
        </w:rPr>
        <w:object w:dxaOrig="675" w:dyaOrig="870" w14:anchorId="3476A233">
          <v:shape id="_x0000_i1039" type="#_x0000_t75" style="width:34pt;height:43.5pt" o:ole="" filled="t">
            <v:fill color2="black"/>
            <v:imagedata r:id="rId6" o:title=""/>
          </v:shape>
          <o:OLEObject Type="Embed" ProgID="Word.Picture.8" ShapeID="_x0000_i1039" DrawAspect="Content" ObjectID="_1697352164" r:id="rId34"/>
        </w:object>
      </w:r>
    </w:p>
    <w:p w14:paraId="210E3F2D" w14:textId="77777777" w:rsidR="0046011A" w:rsidRPr="0046011A" w:rsidRDefault="0046011A" w:rsidP="0046011A">
      <w:pPr>
        <w:spacing w:before="0" w:after="0" w:line="240" w:lineRule="auto"/>
        <w:ind w:hanging="13"/>
        <w:jc w:val="center"/>
        <w:rPr>
          <w:rFonts w:ascii="Times New Roman" w:eastAsia="Times New Roman" w:hAnsi="Times New Roman" w:cs="Times New Roman"/>
          <w:b/>
          <w:sz w:val="28"/>
          <w:szCs w:val="28"/>
          <w:lang w:eastAsia="ru-RU"/>
        </w:rPr>
      </w:pPr>
      <w:r w:rsidRPr="0046011A">
        <w:rPr>
          <w:rFonts w:ascii="Times New Roman" w:eastAsia="Times New Roman" w:hAnsi="Times New Roman" w:cs="Times New Roman"/>
          <w:b/>
          <w:sz w:val="28"/>
          <w:szCs w:val="28"/>
          <w:lang w:eastAsia="ru-RU"/>
        </w:rPr>
        <w:t>УКРАЇНА</w:t>
      </w:r>
    </w:p>
    <w:p w14:paraId="3A9A6622" w14:textId="77777777" w:rsidR="0046011A" w:rsidRPr="0046011A" w:rsidRDefault="0046011A" w:rsidP="0046011A">
      <w:pPr>
        <w:spacing w:before="0" w:after="0" w:line="240" w:lineRule="auto"/>
        <w:jc w:val="center"/>
        <w:rPr>
          <w:rFonts w:ascii="Times New Roman" w:eastAsia="Times New Roman" w:hAnsi="Times New Roman" w:cs="Times New Roman"/>
          <w:b/>
          <w:sz w:val="28"/>
          <w:szCs w:val="28"/>
          <w:lang w:eastAsia="ru-RU"/>
        </w:rPr>
      </w:pPr>
      <w:r w:rsidRPr="0046011A">
        <w:rPr>
          <w:rFonts w:ascii="Times New Roman" w:eastAsia="Times New Roman" w:hAnsi="Times New Roman" w:cs="Times New Roman"/>
          <w:b/>
          <w:sz w:val="28"/>
          <w:szCs w:val="28"/>
          <w:lang w:eastAsia="ru-RU"/>
        </w:rPr>
        <w:t>СІВЕРСЬКА  МІСЬКА  РАДА</w:t>
      </w:r>
    </w:p>
    <w:p w14:paraId="504CF673" w14:textId="77777777" w:rsidR="0046011A" w:rsidRPr="0046011A" w:rsidRDefault="0046011A" w:rsidP="0046011A">
      <w:pPr>
        <w:spacing w:before="0" w:after="0" w:line="240" w:lineRule="auto"/>
        <w:jc w:val="center"/>
        <w:rPr>
          <w:rFonts w:ascii="Times New Roman" w:eastAsia="Times New Roman" w:hAnsi="Times New Roman" w:cs="Times New Roman"/>
          <w:b/>
          <w:sz w:val="28"/>
          <w:szCs w:val="28"/>
          <w:lang w:eastAsia="ru-RU"/>
        </w:rPr>
      </w:pPr>
      <w:r w:rsidRPr="0046011A">
        <w:rPr>
          <w:rFonts w:ascii="Times New Roman" w:eastAsia="Times New Roman" w:hAnsi="Times New Roman" w:cs="Times New Roman"/>
          <w:b/>
          <w:sz w:val="28"/>
          <w:szCs w:val="28"/>
          <w:lang w:eastAsia="ru-RU"/>
        </w:rPr>
        <w:t>БАХМУТСЬКОГО  РАЙОНУ  ДОНЕЦЬКОЇ ОБЛАСТІ</w:t>
      </w:r>
    </w:p>
    <w:p w14:paraId="33977A49" w14:textId="77777777" w:rsidR="0046011A" w:rsidRPr="0046011A" w:rsidRDefault="0046011A" w:rsidP="0046011A">
      <w:pPr>
        <w:spacing w:before="0" w:after="0" w:line="240" w:lineRule="auto"/>
        <w:jc w:val="center"/>
        <w:rPr>
          <w:rFonts w:ascii="Times New Roman" w:eastAsia="Times New Roman" w:hAnsi="Times New Roman" w:cs="Times New Roman"/>
          <w:b/>
          <w:sz w:val="28"/>
          <w:szCs w:val="28"/>
          <w:lang w:eastAsia="ru-RU"/>
        </w:rPr>
      </w:pPr>
    </w:p>
    <w:p w14:paraId="553B1A8F" w14:textId="77777777" w:rsidR="0046011A" w:rsidRPr="0046011A" w:rsidRDefault="0046011A" w:rsidP="0046011A">
      <w:pPr>
        <w:spacing w:before="0" w:after="0" w:line="240" w:lineRule="auto"/>
        <w:jc w:val="center"/>
        <w:rPr>
          <w:rFonts w:ascii="Times New Roman" w:eastAsia="Times New Roman" w:hAnsi="Times New Roman" w:cs="Times New Roman"/>
          <w:b/>
          <w:i/>
          <w:sz w:val="28"/>
          <w:szCs w:val="28"/>
          <w:lang w:eastAsia="ru-RU"/>
        </w:rPr>
      </w:pPr>
      <w:r w:rsidRPr="0046011A">
        <w:rPr>
          <w:rFonts w:ascii="Times New Roman" w:eastAsia="Times New Roman" w:hAnsi="Times New Roman" w:cs="Times New Roman"/>
          <w:b/>
          <w:sz w:val="28"/>
          <w:szCs w:val="28"/>
          <w:lang w:eastAsia="ru-RU"/>
        </w:rPr>
        <w:t xml:space="preserve">Р І Ш Е Н </w:t>
      </w:r>
      <w:proofErr w:type="spellStart"/>
      <w:r w:rsidRPr="0046011A">
        <w:rPr>
          <w:rFonts w:ascii="Times New Roman" w:eastAsia="Times New Roman" w:hAnsi="Times New Roman" w:cs="Times New Roman"/>
          <w:b/>
          <w:sz w:val="28"/>
          <w:szCs w:val="28"/>
          <w:lang w:eastAsia="ru-RU"/>
        </w:rPr>
        <w:t>Н</w:t>
      </w:r>
      <w:proofErr w:type="spellEnd"/>
      <w:r w:rsidRPr="0046011A">
        <w:rPr>
          <w:rFonts w:ascii="Times New Roman" w:eastAsia="Times New Roman" w:hAnsi="Times New Roman" w:cs="Times New Roman"/>
          <w:b/>
          <w:sz w:val="28"/>
          <w:szCs w:val="28"/>
          <w:lang w:eastAsia="ru-RU"/>
        </w:rPr>
        <w:t xml:space="preserve"> Я</w:t>
      </w:r>
    </w:p>
    <w:p w14:paraId="5776CA32" w14:textId="77777777" w:rsidR="0046011A" w:rsidRPr="0046011A" w:rsidRDefault="0046011A" w:rsidP="0046011A">
      <w:pPr>
        <w:spacing w:before="0"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33CF6" w:rsidRPr="0046011A" w14:paraId="06DA976E" w14:textId="77777777" w:rsidTr="00FC14B2">
        <w:trPr>
          <w:jc w:val="center"/>
        </w:trPr>
        <w:tc>
          <w:tcPr>
            <w:tcW w:w="3095" w:type="dxa"/>
            <w:hideMark/>
          </w:tcPr>
          <w:p w14:paraId="0337CFBC" w14:textId="0A47D0FF" w:rsidR="00D33CF6" w:rsidRPr="0046011A" w:rsidRDefault="00D33CF6" w:rsidP="00D33CF6">
            <w:pPr>
              <w:widowControl w:val="0"/>
              <w:tabs>
                <w:tab w:val="left" w:pos="4680"/>
                <w:tab w:val="left" w:pos="6804"/>
              </w:tabs>
              <w:suppressAutoHyphens/>
              <w:spacing w:before="0" w:after="0" w:line="256" w:lineRule="auto"/>
              <w:jc w:val="center"/>
              <w:rPr>
                <w:rFonts w:ascii="Times New Roman" w:eastAsia="Times New Roman" w:hAnsi="Times New Roman" w:cs="Times New Roman"/>
                <w:kern w:val="2"/>
                <w:sz w:val="28"/>
                <w:szCs w:val="28"/>
                <w:lang w:eastAsia="ar-SA"/>
              </w:rPr>
            </w:pPr>
            <w:r>
              <w:rPr>
                <w:rFonts w:ascii="Times New Roman" w:eastAsia="Calibri" w:hAnsi="Times New Roman" w:cs="Times New Roman"/>
                <w:b/>
                <w:kern w:val="2"/>
                <w:sz w:val="26"/>
                <w:szCs w:val="26"/>
                <w:lang w:eastAsia="ar-SA"/>
              </w:rPr>
              <w:t>21.10.2021</w:t>
            </w:r>
          </w:p>
        </w:tc>
        <w:tc>
          <w:tcPr>
            <w:tcW w:w="3096" w:type="dxa"/>
            <w:hideMark/>
          </w:tcPr>
          <w:p w14:paraId="0F292489" w14:textId="54DBE217" w:rsidR="00D33CF6" w:rsidRPr="0046011A" w:rsidRDefault="00D33CF6" w:rsidP="00D33CF6">
            <w:pPr>
              <w:widowControl w:val="0"/>
              <w:tabs>
                <w:tab w:val="left" w:pos="4680"/>
                <w:tab w:val="left" w:pos="6804"/>
              </w:tabs>
              <w:suppressAutoHyphens/>
              <w:spacing w:before="0" w:after="0" w:line="256" w:lineRule="auto"/>
              <w:jc w:val="center"/>
              <w:rPr>
                <w:rFonts w:ascii="Times New Roman" w:eastAsia="Times New Roman" w:hAnsi="Times New Roman" w:cs="Times New Roman"/>
                <w:kern w:val="2"/>
                <w:sz w:val="28"/>
                <w:szCs w:val="28"/>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386B48F4" w14:textId="1DA06E11" w:rsidR="00D33CF6" w:rsidRPr="0046011A" w:rsidRDefault="00D33CF6" w:rsidP="00D33CF6">
            <w:pPr>
              <w:widowControl w:val="0"/>
              <w:tabs>
                <w:tab w:val="left" w:pos="4680"/>
                <w:tab w:val="left" w:pos="6804"/>
              </w:tabs>
              <w:suppressAutoHyphens/>
              <w:spacing w:before="0" w:after="0" w:line="256" w:lineRule="auto"/>
              <w:jc w:val="center"/>
              <w:rPr>
                <w:rFonts w:ascii="Times New Roman" w:eastAsia="Times New Roman" w:hAnsi="Times New Roman" w:cs="Times New Roman"/>
                <w:kern w:val="2"/>
                <w:sz w:val="28"/>
                <w:szCs w:val="28"/>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№8/18 - 335</w:t>
            </w:r>
          </w:p>
        </w:tc>
      </w:tr>
    </w:tbl>
    <w:p w14:paraId="0AF001D3" w14:textId="77777777" w:rsidR="0046011A" w:rsidRPr="0046011A" w:rsidRDefault="0046011A" w:rsidP="0046011A">
      <w:pPr>
        <w:spacing w:before="0" w:after="0" w:line="240" w:lineRule="auto"/>
        <w:jc w:val="both"/>
        <w:rPr>
          <w:rFonts w:ascii="Times New Roman" w:eastAsia="Times New Roman" w:hAnsi="Times New Roman" w:cs="Times New Roman"/>
          <w:sz w:val="28"/>
          <w:szCs w:val="26"/>
          <w:lang w:eastAsia="ru-RU"/>
        </w:rPr>
      </w:pPr>
    </w:p>
    <w:p w14:paraId="3482AB3C" w14:textId="77777777" w:rsidR="0046011A" w:rsidRPr="0046011A" w:rsidRDefault="0046011A" w:rsidP="0046011A">
      <w:pPr>
        <w:spacing w:before="0" w:after="0" w:line="240" w:lineRule="auto"/>
        <w:jc w:val="both"/>
        <w:rPr>
          <w:rFonts w:ascii="Times New Roman" w:eastAsia="Times New Roman" w:hAnsi="Times New Roman" w:cs="Times New Roman"/>
          <w:sz w:val="28"/>
          <w:szCs w:val="26"/>
          <w:lang w:eastAsia="ru-RU"/>
        </w:rPr>
      </w:pPr>
    </w:p>
    <w:p w14:paraId="13EFDD63" w14:textId="77777777" w:rsidR="0046011A" w:rsidRPr="0046011A" w:rsidRDefault="0046011A" w:rsidP="0046011A">
      <w:pPr>
        <w:spacing w:before="0" w:after="0" w:line="240" w:lineRule="auto"/>
        <w:jc w:val="both"/>
        <w:rPr>
          <w:rFonts w:ascii="Times New Roman" w:eastAsia="Times New Roman" w:hAnsi="Times New Roman" w:cs="Times New Roman"/>
          <w:bCs/>
          <w:sz w:val="28"/>
          <w:szCs w:val="26"/>
          <w:lang w:eastAsia="ru-RU"/>
        </w:rPr>
      </w:pPr>
      <w:r w:rsidRPr="0046011A">
        <w:rPr>
          <w:rFonts w:ascii="Times New Roman" w:eastAsia="Times New Roman" w:hAnsi="Times New Roman" w:cs="Times New Roman"/>
          <w:sz w:val="28"/>
          <w:szCs w:val="26"/>
          <w:lang w:eastAsia="ru-RU"/>
        </w:rPr>
        <w:t xml:space="preserve">Про затвердження Програми </w:t>
      </w:r>
      <w:r w:rsidRPr="0046011A">
        <w:rPr>
          <w:rFonts w:ascii="Times New Roman" w:eastAsia="Times New Roman" w:hAnsi="Times New Roman" w:cs="Times New Roman"/>
          <w:bCs/>
          <w:sz w:val="28"/>
          <w:szCs w:val="26"/>
          <w:lang w:eastAsia="ru-RU"/>
        </w:rPr>
        <w:t xml:space="preserve">розвитку </w:t>
      </w:r>
    </w:p>
    <w:p w14:paraId="740CE877" w14:textId="77777777" w:rsidR="0046011A" w:rsidRPr="0046011A" w:rsidRDefault="0046011A" w:rsidP="0046011A">
      <w:pPr>
        <w:spacing w:before="0" w:after="0" w:line="240" w:lineRule="auto"/>
        <w:jc w:val="both"/>
        <w:rPr>
          <w:rFonts w:ascii="Times New Roman" w:eastAsia="Times New Roman" w:hAnsi="Times New Roman" w:cs="Times New Roman"/>
          <w:sz w:val="28"/>
          <w:szCs w:val="26"/>
          <w:lang w:eastAsia="ru-RU"/>
        </w:rPr>
      </w:pPr>
      <w:r w:rsidRPr="0046011A">
        <w:rPr>
          <w:rFonts w:ascii="Times New Roman" w:eastAsia="Times New Roman" w:hAnsi="Times New Roman" w:cs="Times New Roman"/>
          <w:sz w:val="28"/>
          <w:szCs w:val="26"/>
          <w:lang w:eastAsia="ru-RU"/>
        </w:rPr>
        <w:t xml:space="preserve">освіти на території Сіверської міської </w:t>
      </w:r>
    </w:p>
    <w:p w14:paraId="2E3F24B4" w14:textId="77777777" w:rsidR="0046011A" w:rsidRPr="0046011A" w:rsidRDefault="0046011A" w:rsidP="0046011A">
      <w:pPr>
        <w:spacing w:before="0" w:after="0" w:line="240" w:lineRule="auto"/>
        <w:jc w:val="both"/>
        <w:rPr>
          <w:rFonts w:ascii="Times New Roman" w:eastAsia="Times New Roman" w:hAnsi="Times New Roman" w:cs="Times New Roman"/>
          <w:sz w:val="28"/>
          <w:szCs w:val="26"/>
          <w:lang w:eastAsia="ru-RU"/>
        </w:rPr>
      </w:pPr>
      <w:r w:rsidRPr="0046011A">
        <w:rPr>
          <w:rFonts w:ascii="Times New Roman" w:eastAsia="Times New Roman" w:hAnsi="Times New Roman" w:cs="Times New Roman"/>
          <w:sz w:val="28"/>
          <w:szCs w:val="26"/>
          <w:lang w:eastAsia="ru-RU"/>
        </w:rPr>
        <w:t>територіальної громади на 2021-2027 роки</w:t>
      </w:r>
    </w:p>
    <w:p w14:paraId="476FD074" w14:textId="77777777" w:rsidR="0046011A" w:rsidRPr="0046011A" w:rsidRDefault="0046011A" w:rsidP="0046011A">
      <w:pPr>
        <w:spacing w:beforeAutospacing="1" w:after="100" w:afterAutospacing="1" w:line="240" w:lineRule="auto"/>
        <w:ind w:firstLine="708"/>
        <w:jc w:val="both"/>
        <w:outlineLvl w:val="1"/>
        <w:rPr>
          <w:rFonts w:ascii="Helvetica" w:eastAsia="Times New Roman" w:hAnsi="Helvetica" w:cs="Helvetica"/>
          <w:color w:val="000000"/>
          <w:sz w:val="24"/>
          <w:szCs w:val="24"/>
          <w:lang w:eastAsia="ru-RU"/>
        </w:rPr>
      </w:pPr>
      <w:r w:rsidRPr="0046011A">
        <w:rPr>
          <w:rFonts w:ascii="Times New Roman" w:eastAsia="Times New Roman" w:hAnsi="Times New Roman" w:cs="Times New Roman"/>
          <w:color w:val="000000"/>
          <w:sz w:val="28"/>
          <w:szCs w:val="24"/>
          <w:lang w:eastAsia="ru-RU"/>
        </w:rPr>
        <w:t xml:space="preserve">З метою створення необхідних умов для задоволення якісних потреб населення, інноваційного розвитку системи дошкільної, загальної середньої та позашкільної освіти, розглянувши клопотання начальника управління освіти Сіверської міської ради Зозулі С.В. (додається) про затвердження </w:t>
      </w:r>
      <w:r w:rsidRPr="0046011A">
        <w:rPr>
          <w:rFonts w:ascii="Times New Roman" w:eastAsia="Calibri" w:hAnsi="Times New Roman" w:cs="Times New Roman"/>
          <w:sz w:val="28"/>
          <w:szCs w:val="26"/>
          <w:lang w:eastAsia="ru-RU"/>
        </w:rPr>
        <w:t xml:space="preserve">Програми розвитку освіти  на території в Сіверської міської територіальної громади на 2021-2027 роки, відповідно до Закону України «Про освіту», керуючись статтею 26 Закону України «Про місцеве самоврядування в Україні», </w:t>
      </w:r>
      <w:r w:rsidRPr="0046011A">
        <w:rPr>
          <w:rFonts w:ascii="Times New Roman" w:eastAsia="Times New Roman" w:hAnsi="Times New Roman" w:cs="Times New Roman"/>
          <w:color w:val="000000"/>
          <w:sz w:val="24"/>
          <w:szCs w:val="24"/>
          <w:lang w:eastAsia="ru-RU"/>
        </w:rPr>
        <w:t xml:space="preserve"> </w:t>
      </w:r>
      <w:r w:rsidRPr="0046011A">
        <w:rPr>
          <w:rFonts w:ascii="Times New Roman" w:eastAsia="Times New Roman" w:hAnsi="Times New Roman" w:cs="Times New Roman"/>
          <w:color w:val="000000"/>
          <w:sz w:val="28"/>
          <w:szCs w:val="24"/>
          <w:lang w:eastAsia="ru-RU"/>
        </w:rPr>
        <w:t>міська рада</w:t>
      </w:r>
    </w:p>
    <w:p w14:paraId="279CBB6C" w14:textId="77777777" w:rsidR="0046011A" w:rsidRPr="0046011A" w:rsidRDefault="0046011A" w:rsidP="0046011A">
      <w:pPr>
        <w:spacing w:before="0" w:after="0" w:line="240" w:lineRule="auto"/>
        <w:jc w:val="both"/>
        <w:rPr>
          <w:rFonts w:ascii="Times New Roman" w:eastAsia="Times New Roman" w:hAnsi="Times New Roman" w:cs="Times New Roman"/>
          <w:sz w:val="28"/>
          <w:szCs w:val="28"/>
          <w:lang w:eastAsia="ru-RU"/>
        </w:rPr>
      </w:pPr>
      <w:r w:rsidRPr="0046011A">
        <w:rPr>
          <w:rFonts w:ascii="Times New Roman" w:eastAsia="Times New Roman" w:hAnsi="Times New Roman" w:cs="Times New Roman"/>
          <w:sz w:val="28"/>
          <w:szCs w:val="28"/>
          <w:lang w:eastAsia="ru-RU"/>
        </w:rPr>
        <w:t>ВИРІШИЛА:</w:t>
      </w:r>
    </w:p>
    <w:p w14:paraId="42CEEA70" w14:textId="77777777" w:rsidR="0046011A" w:rsidRPr="0046011A" w:rsidRDefault="0046011A" w:rsidP="0046011A">
      <w:pPr>
        <w:spacing w:before="0" w:after="0" w:line="240" w:lineRule="auto"/>
        <w:jc w:val="both"/>
        <w:rPr>
          <w:rFonts w:ascii="Times New Roman" w:eastAsia="Times New Roman" w:hAnsi="Times New Roman" w:cs="Times New Roman"/>
          <w:sz w:val="28"/>
          <w:szCs w:val="28"/>
          <w:lang w:eastAsia="ru-RU"/>
        </w:rPr>
      </w:pPr>
    </w:p>
    <w:p w14:paraId="17049A1D" w14:textId="77777777" w:rsidR="0046011A" w:rsidRPr="0046011A" w:rsidRDefault="0046011A" w:rsidP="0046011A">
      <w:pPr>
        <w:spacing w:before="0" w:after="0" w:line="240" w:lineRule="auto"/>
        <w:ind w:firstLine="708"/>
        <w:jc w:val="both"/>
        <w:rPr>
          <w:rFonts w:ascii="Times New Roman" w:eastAsia="Calibri" w:hAnsi="Times New Roman" w:cs="Times New Roman"/>
          <w:sz w:val="28"/>
          <w:szCs w:val="26"/>
          <w:lang w:eastAsia="ru-RU"/>
        </w:rPr>
      </w:pPr>
      <w:r w:rsidRPr="0046011A">
        <w:rPr>
          <w:rFonts w:ascii="Times New Roman" w:eastAsia="Times New Roman" w:hAnsi="Times New Roman" w:cs="Times New Roman"/>
          <w:sz w:val="28"/>
          <w:szCs w:val="28"/>
          <w:lang w:eastAsia="ru-RU"/>
        </w:rPr>
        <w:t>1. Затвердити Програму</w:t>
      </w:r>
      <w:r w:rsidRPr="0046011A">
        <w:rPr>
          <w:rFonts w:ascii="Times New Roman" w:eastAsia="Calibri" w:hAnsi="Times New Roman" w:cs="Times New Roman"/>
          <w:sz w:val="28"/>
          <w:szCs w:val="26"/>
          <w:lang w:eastAsia="ru-RU"/>
        </w:rPr>
        <w:t xml:space="preserve"> розвитку освіти  на території в Сіверської міської територіальної громади на 2021-2027 роки (далі – Програма) (додається).</w:t>
      </w:r>
    </w:p>
    <w:p w14:paraId="269912B1" w14:textId="77777777" w:rsidR="0046011A" w:rsidRPr="0046011A" w:rsidRDefault="0046011A" w:rsidP="0046011A">
      <w:pPr>
        <w:spacing w:before="0" w:after="0" w:line="240" w:lineRule="auto"/>
        <w:ind w:firstLine="708"/>
        <w:jc w:val="both"/>
        <w:rPr>
          <w:rFonts w:ascii="Times New Roman" w:eastAsia="Times New Roman" w:hAnsi="Times New Roman" w:cs="Times New Roman"/>
          <w:sz w:val="28"/>
          <w:szCs w:val="28"/>
          <w:lang w:eastAsia="ru-RU"/>
        </w:rPr>
      </w:pPr>
      <w:r w:rsidRPr="0046011A">
        <w:rPr>
          <w:rFonts w:ascii="Times New Roman" w:eastAsia="Times New Roman" w:hAnsi="Times New Roman" w:cs="Times New Roman"/>
          <w:sz w:val="28"/>
          <w:szCs w:val="28"/>
          <w:lang w:eastAsia="ru-RU"/>
        </w:rPr>
        <w:t xml:space="preserve">2. Управлінню освіти Сіверської </w:t>
      </w:r>
      <w:r w:rsidRPr="0046011A">
        <w:rPr>
          <w:rFonts w:ascii="Times New Roman" w:eastAsia="Times New Roman" w:hAnsi="Times New Roman" w:cs="Times New Roman"/>
          <w:color w:val="000000"/>
          <w:sz w:val="28"/>
          <w:szCs w:val="28"/>
          <w:lang w:eastAsia="ru-RU"/>
        </w:rPr>
        <w:t>міської ради (Зозуля) звітувати про результати виконання Програми на засіданнях сесії міської ради щорічно у грудні.</w:t>
      </w:r>
    </w:p>
    <w:p w14:paraId="596EE711" w14:textId="77777777" w:rsidR="0046011A" w:rsidRPr="0046011A" w:rsidRDefault="0046011A" w:rsidP="0046011A">
      <w:pPr>
        <w:shd w:val="clear" w:color="auto" w:fill="FFFFFF"/>
        <w:spacing w:before="0" w:after="300" w:line="240" w:lineRule="auto"/>
        <w:ind w:firstLine="708"/>
        <w:jc w:val="both"/>
        <w:rPr>
          <w:rFonts w:ascii="Times New Roman" w:eastAsia="Times New Roman" w:hAnsi="Times New Roman" w:cs="Times New Roman"/>
          <w:color w:val="000000"/>
          <w:sz w:val="28"/>
          <w:szCs w:val="28"/>
          <w:lang w:eastAsia="ru-RU"/>
        </w:rPr>
      </w:pPr>
      <w:r w:rsidRPr="0046011A">
        <w:rPr>
          <w:rFonts w:ascii="Times New Roman" w:eastAsia="Times New Roman" w:hAnsi="Times New Roman" w:cs="Times New Roman"/>
          <w:sz w:val="28"/>
          <w:szCs w:val="28"/>
          <w:lang w:eastAsia="ru-RU"/>
        </w:rPr>
        <w:t>3. Фінансовому управлінню Сіверської міської ради (</w:t>
      </w:r>
      <w:proofErr w:type="spellStart"/>
      <w:r w:rsidRPr="0046011A">
        <w:rPr>
          <w:rFonts w:ascii="Times New Roman" w:eastAsia="Times New Roman" w:hAnsi="Times New Roman" w:cs="Times New Roman"/>
          <w:sz w:val="28"/>
          <w:szCs w:val="28"/>
          <w:lang w:eastAsia="ru-RU"/>
        </w:rPr>
        <w:t>Рєзнікова</w:t>
      </w:r>
      <w:proofErr w:type="spellEnd"/>
      <w:r w:rsidRPr="0046011A">
        <w:rPr>
          <w:rFonts w:ascii="Times New Roman" w:eastAsia="Times New Roman" w:hAnsi="Times New Roman" w:cs="Times New Roman"/>
          <w:sz w:val="28"/>
          <w:szCs w:val="28"/>
          <w:lang w:eastAsia="ru-RU"/>
        </w:rPr>
        <w:t xml:space="preserve">) </w:t>
      </w:r>
      <w:r w:rsidRPr="0046011A">
        <w:rPr>
          <w:rFonts w:ascii="Times New Roman" w:eastAsia="Times New Roman" w:hAnsi="Times New Roman" w:cs="Times New Roman"/>
          <w:color w:val="000000"/>
          <w:sz w:val="28"/>
          <w:szCs w:val="28"/>
          <w:lang w:eastAsia="ru-RU"/>
        </w:rPr>
        <w:t>передбачати кошти на фінансування заходів Програми при формуванні проектів бюджету Сіверської  міської територіальної громади.</w:t>
      </w:r>
    </w:p>
    <w:p w14:paraId="0EA35E0E" w14:textId="77777777" w:rsidR="0046011A" w:rsidRPr="0046011A" w:rsidRDefault="0046011A" w:rsidP="0046011A">
      <w:pPr>
        <w:shd w:val="clear" w:color="auto" w:fill="FFFFFF"/>
        <w:spacing w:before="0" w:after="300" w:line="240" w:lineRule="auto"/>
        <w:jc w:val="both"/>
        <w:rPr>
          <w:rFonts w:ascii="Times New Roman" w:eastAsia="Times New Roman" w:hAnsi="Times New Roman" w:cs="Times New Roman"/>
          <w:color w:val="000000"/>
          <w:sz w:val="28"/>
          <w:szCs w:val="28"/>
          <w:lang w:eastAsia="ru-RU"/>
        </w:rPr>
      </w:pPr>
      <w:r w:rsidRPr="0046011A">
        <w:rPr>
          <w:rFonts w:ascii="Times New Roman" w:eastAsia="Times New Roman" w:hAnsi="Times New Roman" w:cs="Times New Roman"/>
          <w:color w:val="000000"/>
          <w:sz w:val="28"/>
          <w:szCs w:val="28"/>
          <w:lang w:eastAsia="ru-RU"/>
        </w:rPr>
        <w:t xml:space="preserve">         4. Координацію роботи щодо виконання даного рішення покласти на заступника міського голови з питань діяльності виконавчих органів ради Грека Віктора Васильовича.</w:t>
      </w:r>
    </w:p>
    <w:p w14:paraId="2C5C01A0" w14:textId="77777777" w:rsidR="0046011A" w:rsidRPr="0046011A" w:rsidRDefault="0046011A" w:rsidP="0046011A">
      <w:pPr>
        <w:shd w:val="clear" w:color="auto" w:fill="FFFFFF"/>
        <w:spacing w:before="0" w:after="0" w:line="240" w:lineRule="auto"/>
        <w:ind w:firstLine="708"/>
        <w:jc w:val="both"/>
        <w:textAlignment w:val="baseline"/>
        <w:rPr>
          <w:rFonts w:ascii="Times New Roman" w:eastAsia="Times New Roman" w:hAnsi="Times New Roman" w:cs="Times New Roman"/>
          <w:color w:val="3A3A3A"/>
          <w:sz w:val="28"/>
          <w:szCs w:val="28"/>
          <w:lang w:eastAsia="ru-RU"/>
        </w:rPr>
      </w:pPr>
      <w:r w:rsidRPr="0046011A">
        <w:rPr>
          <w:rFonts w:ascii="Times New Roman" w:eastAsia="Times New Roman" w:hAnsi="Times New Roman" w:cs="Times New Roman"/>
          <w:color w:val="000000"/>
          <w:sz w:val="28"/>
          <w:szCs w:val="28"/>
          <w:bdr w:val="none" w:sz="0" w:space="0" w:color="auto" w:frame="1"/>
          <w:lang w:val="ru-RU" w:eastAsia="ru-RU"/>
        </w:rPr>
        <w:t xml:space="preserve">5. </w:t>
      </w:r>
      <w:r w:rsidRPr="0046011A">
        <w:rPr>
          <w:rFonts w:ascii="Times New Roman" w:eastAsia="Times New Roman" w:hAnsi="Times New Roman" w:cs="Times New Roman"/>
          <w:color w:val="000000"/>
          <w:sz w:val="28"/>
          <w:szCs w:val="28"/>
          <w:bdr w:val="none" w:sz="0" w:space="0" w:color="auto" w:frame="1"/>
          <w:lang w:eastAsia="ru-RU"/>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60B715FD" w14:textId="77777777" w:rsidR="0046011A" w:rsidRP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6AD373F5" w14:textId="441C6563"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r w:rsidRPr="0046011A">
        <w:rPr>
          <w:rFonts w:ascii="Times New Roman" w:eastAsia="Times New Roman" w:hAnsi="Times New Roman" w:cs="Times New Roman"/>
          <w:color w:val="000000"/>
          <w:sz w:val="28"/>
          <w:szCs w:val="28"/>
          <w:lang w:eastAsia="ru-RU"/>
        </w:rPr>
        <w:t xml:space="preserve">Міський голова                                                           </w:t>
      </w:r>
      <w:r w:rsidRPr="0046011A">
        <w:rPr>
          <w:rFonts w:ascii="Times New Roman" w:eastAsia="Times New Roman" w:hAnsi="Times New Roman" w:cs="Times New Roman"/>
          <w:color w:val="000000"/>
          <w:sz w:val="28"/>
          <w:szCs w:val="28"/>
          <w:lang w:val="ru-RU" w:eastAsia="ru-RU"/>
        </w:rPr>
        <w:t xml:space="preserve">              </w:t>
      </w:r>
      <w:r w:rsidRPr="0046011A">
        <w:rPr>
          <w:rFonts w:ascii="Times New Roman" w:eastAsia="Times New Roman" w:hAnsi="Times New Roman" w:cs="Times New Roman"/>
          <w:color w:val="000000"/>
          <w:sz w:val="28"/>
          <w:szCs w:val="28"/>
          <w:lang w:eastAsia="ru-RU"/>
        </w:rPr>
        <w:t>Андрій ЧЕРНЯЄВ</w:t>
      </w:r>
    </w:p>
    <w:p w14:paraId="106A7018" w14:textId="39074CBE"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62A1064F" w14:textId="567BF8FD"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6D0BD826" w14:textId="7A702CA0"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3C6CFC06" w14:textId="5B0665BA"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526B8138" w14:textId="77777777" w:rsidR="00B90FD3" w:rsidRPr="00B90FD3" w:rsidRDefault="00B90FD3" w:rsidP="00B90FD3">
      <w:pPr>
        <w:spacing w:before="0" w:after="0" w:line="240" w:lineRule="auto"/>
        <w:ind w:left="5954"/>
        <w:rPr>
          <w:rFonts w:ascii="Times New Roman" w:eastAsia="Calibri" w:hAnsi="Times New Roman" w:cs="Times New Roman"/>
          <w:b/>
          <w:sz w:val="32"/>
          <w:szCs w:val="32"/>
        </w:rPr>
      </w:pPr>
      <w:r w:rsidRPr="00B90FD3">
        <w:rPr>
          <w:rFonts w:ascii="Times New Roman" w:eastAsia="Calibri" w:hAnsi="Times New Roman" w:cs="Times New Roman"/>
          <w:b/>
          <w:sz w:val="32"/>
          <w:szCs w:val="32"/>
        </w:rPr>
        <w:lastRenderedPageBreak/>
        <w:t>ЗАТВЕРДЖЕНО</w:t>
      </w:r>
    </w:p>
    <w:p w14:paraId="01492993" w14:textId="77777777" w:rsidR="00B90FD3" w:rsidRPr="00B90FD3" w:rsidRDefault="00B90FD3" w:rsidP="00B90FD3">
      <w:pPr>
        <w:spacing w:before="0" w:after="0" w:line="240" w:lineRule="auto"/>
        <w:ind w:left="5954"/>
        <w:rPr>
          <w:rFonts w:ascii="Times New Roman" w:eastAsia="Calibri" w:hAnsi="Times New Roman" w:cs="Times New Roman"/>
          <w:sz w:val="32"/>
          <w:szCs w:val="32"/>
        </w:rPr>
      </w:pPr>
      <w:r w:rsidRPr="00B90FD3">
        <w:rPr>
          <w:rFonts w:ascii="Times New Roman" w:eastAsia="Calibri" w:hAnsi="Times New Roman" w:cs="Times New Roman"/>
          <w:sz w:val="32"/>
          <w:szCs w:val="32"/>
        </w:rPr>
        <w:t xml:space="preserve">Рішенням сесії        </w:t>
      </w:r>
    </w:p>
    <w:p w14:paraId="6ECC92EA" w14:textId="77777777" w:rsidR="00B90FD3" w:rsidRPr="00B90FD3" w:rsidRDefault="00B90FD3" w:rsidP="00B90FD3">
      <w:pPr>
        <w:spacing w:before="0" w:after="0" w:line="240" w:lineRule="auto"/>
        <w:ind w:left="5954"/>
        <w:rPr>
          <w:rFonts w:ascii="Times New Roman" w:eastAsia="Calibri" w:hAnsi="Times New Roman" w:cs="Times New Roman"/>
          <w:sz w:val="32"/>
          <w:szCs w:val="32"/>
        </w:rPr>
      </w:pPr>
      <w:r w:rsidRPr="00B90FD3">
        <w:rPr>
          <w:rFonts w:ascii="Times New Roman" w:eastAsia="Calibri" w:hAnsi="Times New Roman" w:cs="Times New Roman"/>
          <w:sz w:val="32"/>
          <w:szCs w:val="32"/>
        </w:rPr>
        <w:t>Сіверської міської ради</w:t>
      </w:r>
    </w:p>
    <w:p w14:paraId="392D02C9" w14:textId="61B4A5FA" w:rsidR="00B90FD3" w:rsidRPr="00B90FD3" w:rsidRDefault="00D33CF6" w:rsidP="00B90FD3">
      <w:pPr>
        <w:spacing w:before="0" w:after="0" w:line="240" w:lineRule="auto"/>
        <w:ind w:left="5954"/>
        <w:rPr>
          <w:rFonts w:ascii="Times New Roman" w:eastAsia="Calibri" w:hAnsi="Times New Roman" w:cs="Times New Roman"/>
          <w:b/>
          <w:sz w:val="32"/>
          <w:szCs w:val="32"/>
        </w:rPr>
      </w:pPr>
      <w:r>
        <w:rPr>
          <w:rFonts w:ascii="Times New Roman" w:eastAsia="Calibri" w:hAnsi="Times New Roman" w:cs="Times New Roman"/>
          <w:sz w:val="32"/>
          <w:szCs w:val="32"/>
        </w:rPr>
        <w:t>21.10.2021 №8/18-335</w:t>
      </w:r>
      <w:r w:rsidR="00B90FD3" w:rsidRPr="00B90FD3">
        <w:rPr>
          <w:rFonts w:ascii="Times New Roman" w:eastAsia="Calibri" w:hAnsi="Times New Roman" w:cs="Times New Roman"/>
          <w:sz w:val="32"/>
          <w:szCs w:val="32"/>
        </w:rPr>
        <w:t xml:space="preserve"> </w:t>
      </w:r>
    </w:p>
    <w:p w14:paraId="0ED0AE11"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76B27BDE"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3846EE9B"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143C8CFF"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71F9E08F"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1A28CA8F"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29EF8620"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64F9399D"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48241A85" w14:textId="77777777" w:rsidR="00B90FD3" w:rsidRPr="00B90FD3" w:rsidRDefault="00B90FD3" w:rsidP="00B90FD3">
      <w:pPr>
        <w:spacing w:before="0" w:after="0" w:line="360" w:lineRule="auto"/>
        <w:jc w:val="center"/>
        <w:rPr>
          <w:rFonts w:ascii="Times New Roman" w:eastAsia="Calibri" w:hAnsi="Times New Roman" w:cs="Times New Roman"/>
          <w:b/>
          <w:sz w:val="36"/>
          <w:szCs w:val="32"/>
        </w:rPr>
      </w:pPr>
      <w:r w:rsidRPr="00B90FD3">
        <w:rPr>
          <w:rFonts w:ascii="Times New Roman" w:eastAsia="Calibri" w:hAnsi="Times New Roman" w:cs="Times New Roman"/>
          <w:b/>
          <w:sz w:val="40"/>
          <w:szCs w:val="32"/>
        </w:rPr>
        <w:t>ПРОГРАМА РОЗВИТКУ ОСВІТИ</w:t>
      </w:r>
    </w:p>
    <w:p w14:paraId="2C1A3C08" w14:textId="77777777" w:rsidR="00B90FD3" w:rsidRPr="00B90FD3" w:rsidRDefault="00B90FD3" w:rsidP="00B90FD3">
      <w:pPr>
        <w:spacing w:before="0" w:after="0" w:line="360" w:lineRule="auto"/>
        <w:jc w:val="center"/>
        <w:rPr>
          <w:rFonts w:ascii="Times New Roman" w:eastAsia="Calibri" w:hAnsi="Times New Roman" w:cs="Times New Roman"/>
          <w:b/>
          <w:sz w:val="32"/>
          <w:szCs w:val="32"/>
        </w:rPr>
      </w:pPr>
      <w:r w:rsidRPr="00B90FD3">
        <w:rPr>
          <w:rFonts w:ascii="Times New Roman" w:eastAsia="Calibri" w:hAnsi="Times New Roman" w:cs="Times New Roman"/>
          <w:b/>
          <w:sz w:val="32"/>
          <w:szCs w:val="32"/>
        </w:rPr>
        <w:t xml:space="preserve">НА ТЕРИТОРІЇ СІВЕРСЬКОЇ МІСЬКОЇ </w:t>
      </w:r>
    </w:p>
    <w:p w14:paraId="057DBEF9" w14:textId="77777777" w:rsidR="00B90FD3" w:rsidRPr="00B90FD3" w:rsidRDefault="00B90FD3" w:rsidP="00B90FD3">
      <w:pPr>
        <w:spacing w:before="0" w:after="0" w:line="360" w:lineRule="auto"/>
        <w:jc w:val="center"/>
        <w:rPr>
          <w:rFonts w:ascii="Times New Roman" w:eastAsia="Calibri" w:hAnsi="Times New Roman" w:cs="Times New Roman"/>
          <w:b/>
          <w:sz w:val="32"/>
          <w:szCs w:val="32"/>
        </w:rPr>
      </w:pPr>
      <w:r w:rsidRPr="00B90FD3">
        <w:rPr>
          <w:rFonts w:ascii="Times New Roman" w:eastAsia="Calibri" w:hAnsi="Times New Roman" w:cs="Times New Roman"/>
          <w:b/>
          <w:sz w:val="32"/>
          <w:szCs w:val="32"/>
        </w:rPr>
        <w:t xml:space="preserve">ТЕРИТОРІАЛЬНОЇ ГРОМАДИ </w:t>
      </w:r>
    </w:p>
    <w:p w14:paraId="4414158C" w14:textId="77777777" w:rsidR="00B90FD3" w:rsidRPr="00B90FD3" w:rsidRDefault="00B90FD3" w:rsidP="00B90FD3">
      <w:pPr>
        <w:spacing w:before="0" w:after="0" w:line="360" w:lineRule="auto"/>
        <w:jc w:val="center"/>
        <w:rPr>
          <w:rFonts w:ascii="Times New Roman" w:eastAsia="Calibri" w:hAnsi="Times New Roman" w:cs="Times New Roman"/>
          <w:b/>
          <w:sz w:val="32"/>
          <w:szCs w:val="32"/>
        </w:rPr>
      </w:pPr>
      <w:r w:rsidRPr="00B90FD3">
        <w:rPr>
          <w:rFonts w:ascii="Times New Roman" w:eastAsia="Calibri" w:hAnsi="Times New Roman" w:cs="Times New Roman"/>
          <w:b/>
          <w:sz w:val="32"/>
          <w:szCs w:val="32"/>
        </w:rPr>
        <w:t>НА 2021-2027 РОКИ</w:t>
      </w:r>
    </w:p>
    <w:p w14:paraId="518B7373"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6DD8E994" w14:textId="77777777" w:rsidR="00B90FD3" w:rsidRPr="00B90FD3" w:rsidRDefault="00B90FD3" w:rsidP="00B90FD3">
      <w:pPr>
        <w:spacing w:before="0" w:after="0" w:line="240" w:lineRule="auto"/>
        <w:rPr>
          <w:rFonts w:ascii="Times New Roman" w:eastAsia="Calibri" w:hAnsi="Times New Roman" w:cs="Times New Roman"/>
          <w:sz w:val="32"/>
          <w:szCs w:val="32"/>
        </w:rPr>
      </w:pPr>
    </w:p>
    <w:p w14:paraId="3585B4B3" w14:textId="77777777" w:rsidR="00B90FD3" w:rsidRPr="00B90FD3" w:rsidRDefault="00B90FD3" w:rsidP="00B90FD3">
      <w:pPr>
        <w:spacing w:before="0" w:after="160" w:line="254" w:lineRule="auto"/>
        <w:rPr>
          <w:rFonts w:ascii="Calibri" w:eastAsia="Calibri" w:hAnsi="Calibri" w:cs="Times New Roman"/>
          <w:sz w:val="32"/>
          <w:szCs w:val="32"/>
        </w:rPr>
      </w:pPr>
    </w:p>
    <w:p w14:paraId="6571FA16" w14:textId="77777777" w:rsidR="00B90FD3" w:rsidRPr="00B90FD3" w:rsidRDefault="00B90FD3" w:rsidP="00B90FD3">
      <w:pPr>
        <w:spacing w:before="0" w:after="160" w:line="254" w:lineRule="auto"/>
        <w:rPr>
          <w:rFonts w:ascii="Calibri" w:eastAsia="Calibri" w:hAnsi="Calibri" w:cs="Times New Roman"/>
          <w:sz w:val="32"/>
          <w:szCs w:val="32"/>
        </w:rPr>
      </w:pPr>
    </w:p>
    <w:p w14:paraId="60940DA2" w14:textId="77777777" w:rsidR="00B90FD3" w:rsidRPr="00B90FD3" w:rsidRDefault="00B90FD3" w:rsidP="00B90FD3">
      <w:pPr>
        <w:spacing w:before="0" w:after="160" w:line="254" w:lineRule="auto"/>
        <w:rPr>
          <w:rFonts w:ascii="Calibri" w:eastAsia="Calibri" w:hAnsi="Calibri" w:cs="Times New Roman"/>
          <w:sz w:val="32"/>
          <w:szCs w:val="32"/>
        </w:rPr>
      </w:pPr>
    </w:p>
    <w:p w14:paraId="2ADBF26B" w14:textId="77777777" w:rsidR="00B90FD3" w:rsidRPr="00B90FD3" w:rsidRDefault="00B90FD3" w:rsidP="00B90FD3">
      <w:pPr>
        <w:spacing w:before="0" w:after="160" w:line="254" w:lineRule="auto"/>
        <w:rPr>
          <w:rFonts w:ascii="Calibri" w:eastAsia="Calibri" w:hAnsi="Calibri" w:cs="Times New Roman"/>
          <w:sz w:val="32"/>
          <w:szCs w:val="32"/>
        </w:rPr>
      </w:pPr>
    </w:p>
    <w:p w14:paraId="52EFC24B" w14:textId="77777777" w:rsidR="00B90FD3" w:rsidRPr="00B90FD3" w:rsidRDefault="00B90FD3" w:rsidP="00B90FD3">
      <w:pPr>
        <w:spacing w:before="0" w:after="160" w:line="254" w:lineRule="auto"/>
        <w:rPr>
          <w:rFonts w:ascii="Calibri" w:eastAsia="Calibri" w:hAnsi="Calibri" w:cs="Times New Roman"/>
          <w:sz w:val="32"/>
          <w:szCs w:val="32"/>
        </w:rPr>
      </w:pPr>
    </w:p>
    <w:p w14:paraId="52FDA5C4" w14:textId="77777777" w:rsidR="00B90FD3" w:rsidRPr="00B90FD3" w:rsidRDefault="00B90FD3" w:rsidP="00B90FD3">
      <w:pPr>
        <w:spacing w:before="0" w:after="160" w:line="254" w:lineRule="auto"/>
        <w:rPr>
          <w:rFonts w:ascii="Calibri" w:eastAsia="Calibri" w:hAnsi="Calibri" w:cs="Times New Roman"/>
          <w:sz w:val="32"/>
          <w:szCs w:val="32"/>
        </w:rPr>
      </w:pPr>
    </w:p>
    <w:p w14:paraId="67CD26F8" w14:textId="77777777" w:rsidR="00B90FD3" w:rsidRPr="00B90FD3" w:rsidRDefault="00B90FD3" w:rsidP="00B90FD3">
      <w:pPr>
        <w:spacing w:before="0" w:after="160" w:line="254" w:lineRule="auto"/>
        <w:rPr>
          <w:rFonts w:ascii="Calibri" w:eastAsia="Calibri" w:hAnsi="Calibri" w:cs="Times New Roman"/>
          <w:sz w:val="32"/>
          <w:szCs w:val="32"/>
        </w:rPr>
      </w:pPr>
    </w:p>
    <w:p w14:paraId="445CDEF8" w14:textId="77777777" w:rsidR="00B90FD3" w:rsidRPr="00B90FD3" w:rsidRDefault="00B90FD3" w:rsidP="00B90FD3">
      <w:pPr>
        <w:spacing w:before="0" w:after="160" w:line="254" w:lineRule="auto"/>
        <w:rPr>
          <w:rFonts w:ascii="Calibri" w:eastAsia="Calibri" w:hAnsi="Calibri" w:cs="Times New Roman"/>
          <w:sz w:val="32"/>
          <w:szCs w:val="32"/>
        </w:rPr>
      </w:pPr>
    </w:p>
    <w:p w14:paraId="39E2B8FE" w14:textId="77777777" w:rsidR="00B90FD3" w:rsidRPr="00B90FD3" w:rsidRDefault="00B90FD3" w:rsidP="00B90FD3">
      <w:pPr>
        <w:spacing w:before="0" w:after="160" w:line="254" w:lineRule="auto"/>
        <w:rPr>
          <w:rFonts w:ascii="Calibri" w:eastAsia="Calibri" w:hAnsi="Calibri" w:cs="Times New Roman"/>
          <w:sz w:val="32"/>
          <w:szCs w:val="32"/>
        </w:rPr>
      </w:pPr>
    </w:p>
    <w:p w14:paraId="49DFCD80" w14:textId="77777777" w:rsidR="00B90FD3" w:rsidRPr="00B90FD3" w:rsidRDefault="00B90FD3" w:rsidP="00B90FD3">
      <w:pPr>
        <w:spacing w:before="0" w:after="160" w:line="254" w:lineRule="auto"/>
        <w:rPr>
          <w:rFonts w:ascii="Calibri" w:eastAsia="Calibri" w:hAnsi="Calibri" w:cs="Times New Roman"/>
          <w:sz w:val="32"/>
          <w:szCs w:val="32"/>
        </w:rPr>
      </w:pPr>
    </w:p>
    <w:p w14:paraId="29DB908D" w14:textId="77777777" w:rsidR="00B90FD3" w:rsidRPr="00B90FD3" w:rsidRDefault="00B90FD3" w:rsidP="00B90FD3">
      <w:pPr>
        <w:spacing w:before="0" w:after="160" w:line="254" w:lineRule="auto"/>
        <w:rPr>
          <w:rFonts w:ascii="Calibri" w:eastAsia="Calibri" w:hAnsi="Calibri" w:cs="Times New Roman"/>
          <w:sz w:val="32"/>
          <w:szCs w:val="32"/>
        </w:rPr>
      </w:pPr>
    </w:p>
    <w:p w14:paraId="67453E06" w14:textId="77777777" w:rsidR="00B90FD3" w:rsidRPr="00B90FD3" w:rsidRDefault="00B90FD3" w:rsidP="00B90FD3">
      <w:pPr>
        <w:spacing w:before="0" w:after="160" w:line="254" w:lineRule="auto"/>
        <w:rPr>
          <w:rFonts w:ascii="Calibri" w:eastAsia="Calibri" w:hAnsi="Calibri" w:cs="Times New Roman"/>
          <w:sz w:val="32"/>
          <w:szCs w:val="32"/>
        </w:rPr>
      </w:pPr>
    </w:p>
    <w:p w14:paraId="66694CFC" w14:textId="77777777" w:rsidR="00B90FD3" w:rsidRPr="00B90FD3" w:rsidRDefault="00B90FD3" w:rsidP="00B90FD3">
      <w:pPr>
        <w:spacing w:before="0" w:after="0" w:line="240" w:lineRule="auto"/>
        <w:jc w:val="center"/>
        <w:rPr>
          <w:rFonts w:ascii="Times New Roman" w:eastAsia="Calibri" w:hAnsi="Times New Roman" w:cs="Times New Roman"/>
          <w:sz w:val="32"/>
          <w:szCs w:val="32"/>
        </w:rPr>
      </w:pPr>
      <w:r w:rsidRPr="00B90FD3">
        <w:rPr>
          <w:rFonts w:ascii="Times New Roman" w:eastAsia="Calibri" w:hAnsi="Times New Roman" w:cs="Times New Roman"/>
          <w:sz w:val="32"/>
          <w:szCs w:val="32"/>
        </w:rPr>
        <w:t>м. Сіверськ</w:t>
      </w:r>
    </w:p>
    <w:p w14:paraId="70BB5375" w14:textId="77777777" w:rsidR="00B90FD3" w:rsidRPr="00B90FD3" w:rsidRDefault="00B90FD3" w:rsidP="00B90FD3">
      <w:pPr>
        <w:spacing w:before="0" w:after="0" w:line="240" w:lineRule="auto"/>
        <w:jc w:val="center"/>
        <w:rPr>
          <w:rFonts w:ascii="Times New Roman" w:eastAsia="Calibri" w:hAnsi="Times New Roman" w:cs="Times New Roman"/>
          <w:sz w:val="32"/>
          <w:szCs w:val="32"/>
        </w:rPr>
      </w:pPr>
      <w:r w:rsidRPr="00B90FD3">
        <w:rPr>
          <w:rFonts w:ascii="Times New Roman" w:eastAsia="Calibri" w:hAnsi="Times New Roman" w:cs="Times New Roman"/>
          <w:sz w:val="32"/>
          <w:szCs w:val="32"/>
        </w:rPr>
        <w:t>2021</w:t>
      </w:r>
    </w:p>
    <w:p w14:paraId="5D7DAFA1" w14:textId="77777777" w:rsidR="00B90FD3" w:rsidRPr="00B90FD3" w:rsidRDefault="00B90FD3" w:rsidP="00B90FD3">
      <w:pPr>
        <w:spacing w:before="0" w:after="160" w:line="254" w:lineRule="auto"/>
        <w:rPr>
          <w:rFonts w:ascii="Times New Roman" w:eastAsia="Calibri" w:hAnsi="Times New Roman" w:cs="Times New Roman"/>
          <w:b/>
          <w:sz w:val="28"/>
          <w:szCs w:val="32"/>
        </w:rPr>
      </w:pPr>
      <w:r w:rsidRPr="00B90FD3">
        <w:rPr>
          <w:rFonts w:ascii="Calibri" w:eastAsia="Calibri" w:hAnsi="Calibri" w:cs="Times New Roman"/>
          <w:sz w:val="32"/>
          <w:szCs w:val="32"/>
        </w:rPr>
        <w:br w:type="page"/>
      </w:r>
      <w:r w:rsidRPr="00B90FD3">
        <w:rPr>
          <w:rFonts w:ascii="Times New Roman" w:eastAsia="Calibri" w:hAnsi="Times New Roman" w:cs="Times New Roman"/>
          <w:b/>
          <w:sz w:val="28"/>
          <w:szCs w:val="28"/>
        </w:rPr>
        <w:lastRenderedPageBreak/>
        <w:tab/>
      </w:r>
      <w:r w:rsidRPr="00B90FD3">
        <w:rPr>
          <w:rFonts w:ascii="Times New Roman" w:eastAsia="Calibri" w:hAnsi="Times New Roman" w:cs="Times New Roman"/>
          <w:b/>
          <w:sz w:val="28"/>
          <w:szCs w:val="32"/>
        </w:rPr>
        <w:t>Зміст Програми розвитку освіти на території Сіверської міської</w:t>
      </w:r>
    </w:p>
    <w:p w14:paraId="39C7A4B5" w14:textId="77777777" w:rsidR="00B90FD3" w:rsidRPr="00B90FD3" w:rsidRDefault="00B90FD3" w:rsidP="00B90FD3">
      <w:pPr>
        <w:spacing w:before="0" w:after="0" w:line="240" w:lineRule="auto"/>
        <w:jc w:val="center"/>
        <w:rPr>
          <w:rFonts w:ascii="Times New Roman" w:eastAsia="Calibri" w:hAnsi="Times New Roman" w:cs="Times New Roman"/>
          <w:b/>
          <w:sz w:val="28"/>
          <w:szCs w:val="32"/>
        </w:rPr>
      </w:pPr>
      <w:r w:rsidRPr="00B90FD3">
        <w:rPr>
          <w:rFonts w:ascii="Times New Roman" w:eastAsia="Calibri" w:hAnsi="Times New Roman" w:cs="Times New Roman"/>
          <w:b/>
          <w:sz w:val="28"/>
          <w:szCs w:val="32"/>
        </w:rPr>
        <w:t>територіальної громади</w:t>
      </w:r>
    </w:p>
    <w:p w14:paraId="3B0678D7" w14:textId="77777777" w:rsidR="00B90FD3" w:rsidRPr="00B90FD3" w:rsidRDefault="00B90FD3" w:rsidP="00B90FD3">
      <w:pPr>
        <w:spacing w:before="0" w:after="160" w:line="240" w:lineRule="auto"/>
        <w:jc w:val="center"/>
        <w:rPr>
          <w:rFonts w:ascii="Times New Roman" w:eastAsia="Calibri" w:hAnsi="Times New Roman" w:cs="Times New Roman"/>
          <w:b/>
          <w:sz w:val="28"/>
          <w:szCs w:val="32"/>
        </w:rPr>
      </w:pPr>
      <w:r w:rsidRPr="00B90FD3">
        <w:rPr>
          <w:rFonts w:ascii="Times New Roman" w:eastAsia="Calibri" w:hAnsi="Times New Roman" w:cs="Times New Roman"/>
          <w:b/>
          <w:sz w:val="28"/>
          <w:szCs w:val="32"/>
        </w:rPr>
        <w:t>на 2021– 2027 роки</w:t>
      </w:r>
    </w:p>
    <w:p w14:paraId="025695B8" w14:textId="77777777" w:rsidR="00B90FD3" w:rsidRPr="00B90FD3" w:rsidRDefault="00B90FD3" w:rsidP="00B90FD3">
      <w:pPr>
        <w:spacing w:before="0" w:after="160" w:line="254" w:lineRule="auto"/>
        <w:rPr>
          <w:rFonts w:ascii="Times New Roman" w:eastAsia="Calibri" w:hAnsi="Times New Roman" w:cs="Times New Roman"/>
          <w:sz w:val="28"/>
          <w:szCs w:val="32"/>
        </w:rPr>
      </w:pPr>
    </w:p>
    <w:p w14:paraId="4EBA5D81"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Паспорт Програми розвитку освіти на території Сіверської міської територіальної громади на 2021 – 2027 роки</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3</w:t>
      </w:r>
    </w:p>
    <w:p w14:paraId="5EA1F767"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1. Визначення проблеми, на розв’язання якої спрямована Програма</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6</w:t>
      </w:r>
    </w:p>
    <w:p w14:paraId="069D1D96"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2. Визначення мети Програми</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7</w:t>
      </w:r>
    </w:p>
    <w:p w14:paraId="5484BDEF"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3. Обґрунтування шляхів і засобів розв’язання проблеми, показники</w:t>
      </w:r>
    </w:p>
    <w:p w14:paraId="03776DBE"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 xml:space="preserve">результативності </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7</w:t>
      </w:r>
    </w:p>
    <w:p w14:paraId="17B9C56D"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4. Очікувані результати виконання Програми</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9</w:t>
      </w:r>
    </w:p>
    <w:p w14:paraId="4CD7B14D"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5. Обсяги та джерела фінансування Програми</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9</w:t>
      </w:r>
    </w:p>
    <w:p w14:paraId="09B9B47D"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6. Строки та етапи виконання Програми</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10</w:t>
      </w:r>
    </w:p>
    <w:p w14:paraId="344DC6E6"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7. Координація та контроль за ходом виконання Програми</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10</w:t>
      </w:r>
    </w:p>
    <w:p w14:paraId="26D434D5" w14:textId="77777777" w:rsidR="00B90FD3" w:rsidRPr="00B90FD3" w:rsidRDefault="00B90FD3" w:rsidP="00B90FD3">
      <w:pPr>
        <w:spacing w:before="0" w:after="160" w:line="254" w:lineRule="auto"/>
        <w:rPr>
          <w:rFonts w:ascii="Times New Roman" w:eastAsia="Calibri" w:hAnsi="Times New Roman" w:cs="Times New Roman"/>
          <w:sz w:val="28"/>
          <w:szCs w:val="32"/>
        </w:rPr>
      </w:pPr>
    </w:p>
    <w:p w14:paraId="35FB8999" w14:textId="77777777" w:rsidR="00B90FD3" w:rsidRPr="00B90FD3" w:rsidRDefault="00B90FD3" w:rsidP="00B90FD3">
      <w:pPr>
        <w:spacing w:before="0" w:after="160" w:line="254" w:lineRule="auto"/>
        <w:rPr>
          <w:rFonts w:ascii="Times New Roman" w:eastAsia="Calibri" w:hAnsi="Times New Roman" w:cs="Times New Roman"/>
          <w:sz w:val="28"/>
          <w:szCs w:val="32"/>
        </w:rPr>
      </w:pPr>
    </w:p>
    <w:p w14:paraId="0DDA9198" w14:textId="77777777" w:rsidR="00B90FD3" w:rsidRPr="00B90FD3" w:rsidRDefault="00B90FD3" w:rsidP="00B90FD3">
      <w:pPr>
        <w:spacing w:before="0" w:after="160" w:line="254" w:lineRule="auto"/>
        <w:rPr>
          <w:rFonts w:ascii="Times New Roman" w:eastAsia="Calibri" w:hAnsi="Times New Roman" w:cs="Times New Roman"/>
          <w:sz w:val="28"/>
          <w:szCs w:val="32"/>
        </w:rPr>
      </w:pPr>
      <w:r w:rsidRPr="00B90FD3">
        <w:rPr>
          <w:rFonts w:ascii="Times New Roman" w:eastAsia="Calibri" w:hAnsi="Times New Roman" w:cs="Times New Roman"/>
          <w:sz w:val="28"/>
          <w:szCs w:val="32"/>
        </w:rPr>
        <w:t>ДОДАТКИ:</w:t>
      </w:r>
    </w:p>
    <w:p w14:paraId="151033FC"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t>Додаток 1. Напрямки реалізації Програми</w:t>
      </w:r>
      <w:r w:rsidRPr="00B90FD3">
        <w:rPr>
          <w:rFonts w:ascii="Times New Roman" w:eastAsia="Calibri" w:hAnsi="Times New Roman" w:cs="Times New Roman"/>
          <w:sz w:val="28"/>
          <w:szCs w:val="32"/>
        </w:rPr>
        <w:tab/>
      </w:r>
      <w:r w:rsidRPr="00B90FD3">
        <w:rPr>
          <w:rFonts w:ascii="Times New Roman" w:eastAsia="Calibri" w:hAnsi="Times New Roman" w:cs="Times New Roman"/>
          <w:sz w:val="28"/>
          <w:szCs w:val="32"/>
        </w:rPr>
        <w:tab/>
        <w:t>11</w:t>
      </w:r>
    </w:p>
    <w:p w14:paraId="29A71421" w14:textId="77777777" w:rsidR="00B90FD3" w:rsidRPr="00B90FD3" w:rsidRDefault="00B90FD3" w:rsidP="00B90FD3">
      <w:pPr>
        <w:tabs>
          <w:tab w:val="decimal" w:leader="dot" w:pos="9214"/>
        </w:tabs>
        <w:spacing w:before="0" w:after="160" w:line="254" w:lineRule="auto"/>
        <w:ind w:right="1270"/>
        <w:rPr>
          <w:rFonts w:ascii="Times New Roman" w:eastAsia="Calibri" w:hAnsi="Times New Roman" w:cs="Times New Roman"/>
          <w:sz w:val="28"/>
          <w:szCs w:val="32"/>
        </w:rPr>
      </w:pPr>
      <w:r w:rsidRPr="00B90FD3">
        <w:rPr>
          <w:rFonts w:ascii="Times New Roman" w:eastAsia="Calibri" w:hAnsi="Times New Roman" w:cs="Times New Roman"/>
          <w:sz w:val="28"/>
          <w:szCs w:val="32"/>
        </w:rPr>
        <w:lastRenderedPageBreak/>
        <w:t xml:space="preserve">Додаток 2. Заходи з реалізації програми </w:t>
      </w:r>
      <w:r w:rsidRPr="00B90FD3">
        <w:rPr>
          <w:rFonts w:ascii="Times New Roman" w:eastAsia="Calibri" w:hAnsi="Times New Roman" w:cs="Times New Roman"/>
          <w:sz w:val="28"/>
          <w:szCs w:val="32"/>
        </w:rPr>
        <w:tab/>
        <w:t xml:space="preserve"> </w:t>
      </w:r>
      <w:r w:rsidRPr="00B90FD3">
        <w:rPr>
          <w:rFonts w:ascii="Times New Roman" w:eastAsia="Calibri" w:hAnsi="Times New Roman" w:cs="Times New Roman"/>
          <w:sz w:val="28"/>
          <w:szCs w:val="32"/>
        </w:rPr>
        <w:tab/>
        <w:t>33</w:t>
      </w:r>
    </w:p>
    <w:p w14:paraId="09BBF7B4"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r w:rsidRPr="00B90FD3">
        <w:rPr>
          <w:rFonts w:ascii="Times New Roman" w:eastAsia="Calibri" w:hAnsi="Times New Roman" w:cs="Times New Roman"/>
          <w:b/>
          <w:sz w:val="28"/>
          <w:szCs w:val="28"/>
        </w:rPr>
        <w:tab/>
      </w:r>
    </w:p>
    <w:p w14:paraId="0B1A7355"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10C74D89"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48F64973"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2B6CA1F6"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018E2467"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45172237"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2388648F"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42869951"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40B48A53"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692B5A15"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3F2BBFDB"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0C6C0170"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267FE71A"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13D199E1"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6B090083" w14:textId="77777777" w:rsidR="00B90FD3" w:rsidRPr="00B90FD3" w:rsidRDefault="00B90FD3" w:rsidP="00B90FD3">
      <w:pPr>
        <w:tabs>
          <w:tab w:val="left" w:pos="3600"/>
          <w:tab w:val="center" w:pos="4887"/>
        </w:tabs>
        <w:spacing w:before="0" w:after="0" w:line="240" w:lineRule="auto"/>
        <w:rPr>
          <w:rFonts w:ascii="Times New Roman" w:eastAsia="Calibri" w:hAnsi="Times New Roman" w:cs="Times New Roman"/>
          <w:b/>
          <w:sz w:val="28"/>
          <w:szCs w:val="28"/>
        </w:rPr>
      </w:pPr>
    </w:p>
    <w:p w14:paraId="53658F22" w14:textId="77777777" w:rsidR="00B90FD3" w:rsidRPr="00B90FD3" w:rsidRDefault="00B90FD3" w:rsidP="00B90FD3">
      <w:pPr>
        <w:spacing w:before="0" w:after="160" w:line="259" w:lineRule="auto"/>
        <w:rPr>
          <w:rFonts w:ascii="Times New Roman" w:eastAsia="Calibri" w:hAnsi="Times New Roman" w:cs="Times New Roman"/>
          <w:b/>
          <w:sz w:val="28"/>
          <w:szCs w:val="28"/>
        </w:rPr>
      </w:pPr>
      <w:r w:rsidRPr="00B90FD3">
        <w:rPr>
          <w:rFonts w:ascii="Times New Roman" w:eastAsia="Calibri" w:hAnsi="Times New Roman" w:cs="Times New Roman"/>
          <w:b/>
          <w:sz w:val="28"/>
          <w:szCs w:val="28"/>
        </w:rPr>
        <w:br w:type="page"/>
      </w:r>
    </w:p>
    <w:p w14:paraId="7A30FAC4" w14:textId="77777777" w:rsidR="00B90FD3" w:rsidRPr="00B90FD3" w:rsidRDefault="00B90FD3" w:rsidP="00B90FD3">
      <w:pPr>
        <w:tabs>
          <w:tab w:val="left" w:pos="3600"/>
          <w:tab w:val="center" w:pos="4887"/>
        </w:tabs>
        <w:spacing w:before="0" w:after="0" w:line="240" w:lineRule="auto"/>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lastRenderedPageBreak/>
        <w:t>ПАСПОРТ</w:t>
      </w:r>
    </w:p>
    <w:p w14:paraId="4411353A" w14:textId="77777777" w:rsidR="00B90FD3" w:rsidRPr="00B90FD3" w:rsidRDefault="00B90FD3" w:rsidP="00B90FD3">
      <w:pPr>
        <w:spacing w:before="0" w:after="0" w:line="240" w:lineRule="auto"/>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t>Програми розвитку освіти</w:t>
      </w:r>
    </w:p>
    <w:p w14:paraId="6333CE01" w14:textId="77777777" w:rsidR="00B90FD3" w:rsidRPr="00B90FD3" w:rsidRDefault="00B90FD3" w:rsidP="00B90FD3">
      <w:pPr>
        <w:spacing w:before="0" w:after="0" w:line="240" w:lineRule="auto"/>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t>Сіверської територіальної громади на 2021-2027 роки</w:t>
      </w:r>
    </w:p>
    <w:p w14:paraId="5572F7B2" w14:textId="77777777" w:rsidR="00B90FD3" w:rsidRPr="00B90FD3" w:rsidRDefault="00B90FD3" w:rsidP="00B90FD3">
      <w:pPr>
        <w:spacing w:before="0" w:after="0" w:line="240" w:lineRule="auto"/>
        <w:jc w:val="center"/>
        <w:rPr>
          <w:rFonts w:ascii="Times New Roman" w:eastAsia="Calibri" w:hAnsi="Times New Roman" w:cs="Times New Roman"/>
          <w:sz w:val="28"/>
          <w:szCs w:val="28"/>
        </w:rPr>
      </w:pPr>
    </w:p>
    <w:tbl>
      <w:tblPr>
        <w:tblStyle w:val="50"/>
        <w:tblW w:w="9634" w:type="dxa"/>
        <w:tblLook w:val="04A0" w:firstRow="1" w:lastRow="0" w:firstColumn="1" w:lastColumn="0" w:noHBand="0" w:noVBand="1"/>
      </w:tblPr>
      <w:tblGrid>
        <w:gridCol w:w="562"/>
        <w:gridCol w:w="2268"/>
        <w:gridCol w:w="6804"/>
      </w:tblGrid>
      <w:tr w:rsidR="00B90FD3" w:rsidRPr="00B90FD3" w14:paraId="6A9C2917"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369540C1"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14:paraId="16E204D5"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proofErr w:type="gramStart"/>
            <w:r w:rsidRPr="00B90FD3">
              <w:rPr>
                <w:rFonts w:ascii="Times New Roman" w:eastAsia="Calibri" w:hAnsi="Times New Roman" w:cs="Times New Roman"/>
                <w:sz w:val="24"/>
                <w:szCs w:val="24"/>
              </w:rPr>
              <w:t>Тип</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proofErr w:type="gramEnd"/>
            <w:r w:rsidRPr="00B90FD3">
              <w:rPr>
                <w:rFonts w:ascii="Times New Roman" w:eastAsia="Calibri" w:hAnsi="Times New Roman" w:cs="Times New Roman"/>
                <w:sz w:val="24"/>
                <w:szCs w:val="24"/>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77E01540"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Програма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розвитку</w:t>
            </w:r>
            <w:proofErr w:type="spellEnd"/>
          </w:p>
        </w:tc>
      </w:tr>
      <w:tr w:rsidR="00B90FD3" w:rsidRPr="00B90FD3" w14:paraId="64E13B3C"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03E1467A"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7459781B"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Підстава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для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розробки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r w:rsidRPr="00B90FD3">
              <w:rPr>
                <w:rFonts w:ascii="Times New Roman" w:eastAsia="Calibri" w:hAnsi="Times New Roman" w:cs="Times New Roman"/>
                <w:sz w:val="24"/>
                <w:szCs w:val="24"/>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27619015"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Забезпечення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розвитку</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в </w:t>
            </w:r>
            <w:proofErr w:type="spellStart"/>
            <w:r w:rsidRPr="00B90FD3">
              <w:rPr>
                <w:rFonts w:ascii="Times New Roman" w:eastAsia="Calibri" w:hAnsi="Times New Roman" w:cs="Times New Roman"/>
                <w:sz w:val="24"/>
                <w:szCs w:val="24"/>
              </w:rPr>
              <w:t>громаді</w:t>
            </w:r>
            <w:proofErr w:type="spellEnd"/>
            <w:r w:rsidRPr="00B90FD3">
              <w:rPr>
                <w:rFonts w:ascii="Times New Roman" w:eastAsia="Calibri" w:hAnsi="Times New Roman" w:cs="Times New Roman"/>
                <w:sz w:val="24"/>
                <w:szCs w:val="24"/>
              </w:rPr>
              <w:t xml:space="preserve"> в </w:t>
            </w:r>
            <w:proofErr w:type="spellStart"/>
            <w:r w:rsidRPr="00B90FD3">
              <w:rPr>
                <w:rFonts w:ascii="Times New Roman" w:eastAsia="Calibri" w:hAnsi="Times New Roman" w:cs="Times New Roman"/>
                <w:sz w:val="24"/>
                <w:szCs w:val="24"/>
              </w:rPr>
              <w:t>результаті</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виконання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попередніх</w:t>
            </w:r>
            <w:proofErr w:type="spellEnd"/>
            <w:r w:rsidRPr="00B90FD3">
              <w:rPr>
                <w:rFonts w:ascii="Times New Roman" w:eastAsia="Calibri" w:hAnsi="Times New Roman" w:cs="Times New Roman"/>
                <w:sz w:val="24"/>
                <w:szCs w:val="24"/>
              </w:rPr>
              <w:t xml:space="preserve"> </w:t>
            </w:r>
            <w:proofErr w:type="spellStart"/>
            <w:proofErr w:type="gramStart"/>
            <w:r w:rsidRPr="00B90FD3">
              <w:rPr>
                <w:rFonts w:ascii="Times New Roman" w:eastAsia="Calibri" w:hAnsi="Times New Roman" w:cs="Times New Roman"/>
                <w:sz w:val="24"/>
                <w:szCs w:val="24"/>
              </w:rPr>
              <w:t>програм</w:t>
            </w:r>
            <w:proofErr w:type="spellEnd"/>
            <w:r w:rsidRPr="00B90FD3">
              <w:rPr>
                <w:rFonts w:ascii="Times New Roman" w:eastAsia="Calibri" w:hAnsi="Times New Roman" w:cs="Times New Roman"/>
                <w:sz w:val="24"/>
                <w:szCs w:val="24"/>
              </w:rPr>
              <w:t xml:space="preserve"> ,</w:t>
            </w:r>
            <w:proofErr w:type="gram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переорієнтація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на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забезпечення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рівного</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доступу</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до</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якісної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реалізація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принципу</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безперервної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 </w:t>
            </w:r>
            <w:proofErr w:type="spellStart"/>
            <w:r w:rsidRPr="00B90FD3">
              <w:rPr>
                <w:rFonts w:ascii="Times New Roman" w:eastAsia="Calibri" w:hAnsi="Times New Roman" w:cs="Times New Roman"/>
                <w:sz w:val="24"/>
                <w:szCs w:val="24"/>
              </w:rPr>
              <w:t>задоволення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освітніх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запитів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населення</w:t>
            </w:r>
            <w:proofErr w:type="spellEnd"/>
          </w:p>
        </w:tc>
      </w:tr>
      <w:tr w:rsidR="00B90FD3" w:rsidRPr="00B90FD3" w14:paraId="24F628D1"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2FAA632F"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14:paraId="36ABDB9D"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Нормативно-правова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база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7A14F232"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Конституція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України</w:t>
            </w:r>
            <w:proofErr w:type="spellEnd"/>
            <w:r w:rsidRPr="00B90FD3">
              <w:rPr>
                <w:rFonts w:ascii="Times New Roman" w:eastAsia="Calibri" w:hAnsi="Times New Roman" w:cs="Times New Roman"/>
                <w:sz w:val="24"/>
                <w:szCs w:val="24"/>
                <w:lang w:val="ru-RU"/>
              </w:rPr>
              <w:t xml:space="preserve"> </w:t>
            </w:r>
          </w:p>
          <w:p w14:paraId="109C520A"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Закони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України</w:t>
            </w:r>
            <w:proofErr w:type="spellEnd"/>
            <w:r w:rsidRPr="00B90FD3">
              <w:rPr>
                <w:rFonts w:ascii="Times New Roman" w:eastAsia="Calibri" w:hAnsi="Times New Roman" w:cs="Times New Roman"/>
                <w:sz w:val="24"/>
                <w:szCs w:val="24"/>
                <w:lang w:val="ru-RU"/>
              </w:rPr>
              <w:t xml:space="preserve">: </w:t>
            </w:r>
          </w:p>
          <w:p w14:paraId="5804166F"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освіту</w:t>
            </w:r>
            <w:proofErr w:type="spellEnd"/>
            <w:r w:rsidRPr="00B90FD3">
              <w:rPr>
                <w:rFonts w:ascii="Times New Roman" w:eastAsia="Calibri" w:hAnsi="Times New Roman" w:cs="Times New Roman"/>
                <w:sz w:val="24"/>
                <w:szCs w:val="24"/>
                <w:lang w:val="ru-RU"/>
              </w:rPr>
              <w:t xml:space="preserve">»; </w:t>
            </w:r>
          </w:p>
          <w:p w14:paraId="2FDD8122"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дошкільну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освіту</w:t>
            </w:r>
            <w:proofErr w:type="spellEnd"/>
            <w:r w:rsidRPr="00B90FD3">
              <w:rPr>
                <w:rFonts w:ascii="Times New Roman" w:eastAsia="Calibri" w:hAnsi="Times New Roman" w:cs="Times New Roman"/>
                <w:sz w:val="24"/>
                <w:szCs w:val="24"/>
                <w:lang w:val="ru-RU"/>
              </w:rPr>
              <w:t xml:space="preserve">»; </w:t>
            </w:r>
          </w:p>
          <w:p w14:paraId="5FAFC2E7"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повну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загальну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середню</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освіту</w:t>
            </w:r>
            <w:proofErr w:type="spellEnd"/>
            <w:r w:rsidRPr="00B90FD3">
              <w:rPr>
                <w:rFonts w:ascii="Times New Roman" w:eastAsia="Calibri" w:hAnsi="Times New Roman" w:cs="Times New Roman"/>
                <w:sz w:val="24"/>
                <w:szCs w:val="24"/>
                <w:lang w:val="ru-RU"/>
              </w:rPr>
              <w:t>» (</w:t>
            </w:r>
            <w:proofErr w:type="spellStart"/>
            <w:r w:rsidRPr="00B90FD3">
              <w:rPr>
                <w:rFonts w:ascii="Times New Roman" w:eastAsia="Calibri" w:hAnsi="Times New Roman" w:cs="Times New Roman"/>
                <w:sz w:val="24"/>
                <w:szCs w:val="24"/>
                <w:lang w:val="ru-RU"/>
              </w:rPr>
              <w:t>зі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змінами</w:t>
            </w:r>
            <w:proofErr w:type="spellEnd"/>
            <w:r w:rsidRPr="00B90FD3">
              <w:rPr>
                <w:rFonts w:ascii="Times New Roman" w:eastAsia="Calibri" w:hAnsi="Times New Roman" w:cs="Times New Roman"/>
                <w:sz w:val="24"/>
                <w:szCs w:val="24"/>
                <w:lang w:val="ru-RU"/>
              </w:rPr>
              <w:t xml:space="preserve">) </w:t>
            </w:r>
          </w:p>
          <w:p w14:paraId="74D4F1AE"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позашкільну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освіту</w:t>
            </w:r>
            <w:proofErr w:type="spellEnd"/>
            <w:r w:rsidRPr="00B90FD3">
              <w:rPr>
                <w:rFonts w:ascii="Times New Roman" w:eastAsia="Calibri" w:hAnsi="Times New Roman" w:cs="Times New Roman"/>
                <w:sz w:val="24"/>
                <w:szCs w:val="24"/>
                <w:lang w:val="ru-RU"/>
              </w:rPr>
              <w:t xml:space="preserve">»; </w:t>
            </w:r>
          </w:p>
          <w:p w14:paraId="28489148"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охорону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дитинства</w:t>
            </w:r>
            <w:proofErr w:type="spellEnd"/>
            <w:r w:rsidRPr="00B90FD3">
              <w:rPr>
                <w:rFonts w:ascii="Times New Roman" w:eastAsia="Calibri" w:hAnsi="Times New Roman" w:cs="Times New Roman"/>
                <w:sz w:val="24"/>
                <w:szCs w:val="24"/>
                <w:lang w:val="ru-RU"/>
              </w:rPr>
              <w:t xml:space="preserve">»; </w:t>
            </w:r>
          </w:p>
          <w:p w14:paraId="02FA2E62"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оздоровлення</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відпочинок</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дітей</w:t>
            </w:r>
            <w:proofErr w:type="spellEnd"/>
            <w:r w:rsidRPr="00B90FD3">
              <w:rPr>
                <w:rFonts w:ascii="Times New Roman" w:eastAsia="Calibri" w:hAnsi="Times New Roman" w:cs="Times New Roman"/>
                <w:sz w:val="24"/>
                <w:szCs w:val="24"/>
                <w:lang w:val="ru-RU"/>
              </w:rPr>
              <w:t xml:space="preserve">»; </w:t>
            </w:r>
          </w:p>
          <w:p w14:paraId="52D2140E"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фізичну</w:t>
            </w:r>
            <w:proofErr w:type="spellEnd"/>
            <w:r w:rsidRPr="00B90FD3">
              <w:rPr>
                <w:rFonts w:ascii="Times New Roman" w:eastAsia="Calibri" w:hAnsi="Times New Roman" w:cs="Times New Roman"/>
                <w:sz w:val="24"/>
                <w:szCs w:val="24"/>
                <w:lang w:val="ru-RU"/>
              </w:rPr>
              <w:t xml:space="preserve"> культуру та спорт»; </w:t>
            </w:r>
          </w:p>
          <w:p w14:paraId="60584E9A"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бібліотеки</w:t>
            </w:r>
            <w:proofErr w:type="spellEnd"/>
            <w:r w:rsidRPr="00B90FD3">
              <w:rPr>
                <w:rFonts w:ascii="Times New Roman" w:eastAsia="Calibri" w:hAnsi="Times New Roman" w:cs="Times New Roman"/>
                <w:sz w:val="24"/>
                <w:szCs w:val="24"/>
                <w:lang w:val="ru-RU"/>
              </w:rPr>
              <w:t xml:space="preserve"> і </w:t>
            </w:r>
            <w:proofErr w:type="spellStart"/>
            <w:r w:rsidRPr="00B90FD3">
              <w:rPr>
                <w:rFonts w:ascii="Times New Roman" w:eastAsia="Calibri" w:hAnsi="Times New Roman" w:cs="Times New Roman"/>
                <w:sz w:val="24"/>
                <w:szCs w:val="24"/>
                <w:lang w:val="ru-RU"/>
              </w:rPr>
              <w:t>бібліотечну</w:t>
            </w:r>
            <w:proofErr w:type="spellEnd"/>
            <w:r w:rsidRPr="00B90FD3">
              <w:rPr>
                <w:rFonts w:ascii="Times New Roman" w:eastAsia="Calibri" w:hAnsi="Times New Roman" w:cs="Times New Roman"/>
                <w:sz w:val="24"/>
                <w:szCs w:val="24"/>
                <w:lang w:val="ru-RU"/>
              </w:rPr>
              <w:t xml:space="preserve"> справу»; </w:t>
            </w:r>
          </w:p>
          <w:p w14:paraId="36CC61E8"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забезпечення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організаційно-правових</w:t>
            </w:r>
            <w:proofErr w:type="spellEnd"/>
            <w:r w:rsidRPr="00B90FD3">
              <w:rPr>
                <w:rFonts w:ascii="Times New Roman" w:eastAsia="Calibri" w:hAnsi="Times New Roman" w:cs="Times New Roman"/>
                <w:sz w:val="24"/>
                <w:szCs w:val="24"/>
                <w:lang w:val="ru-RU"/>
              </w:rPr>
              <w:t xml:space="preserve"> умов </w:t>
            </w:r>
            <w:proofErr w:type="spellStart"/>
            <w:r w:rsidRPr="00B90FD3">
              <w:rPr>
                <w:rFonts w:ascii="Times New Roman" w:eastAsia="Calibri" w:hAnsi="Times New Roman" w:cs="Times New Roman"/>
                <w:sz w:val="24"/>
                <w:szCs w:val="24"/>
                <w:lang w:val="ru-RU"/>
              </w:rPr>
              <w:t>соціального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захисту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дітей-сиріт</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дітей</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позбавлених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батьківського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піклування</w:t>
            </w:r>
            <w:proofErr w:type="spellEnd"/>
            <w:r w:rsidRPr="00B90FD3">
              <w:rPr>
                <w:rFonts w:ascii="Times New Roman" w:eastAsia="Calibri" w:hAnsi="Times New Roman" w:cs="Times New Roman"/>
                <w:sz w:val="24"/>
                <w:szCs w:val="24"/>
                <w:lang w:val="ru-RU"/>
              </w:rPr>
              <w:t xml:space="preserve">»; </w:t>
            </w:r>
          </w:p>
          <w:p w14:paraId="59D4D3B3"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Національну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програму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інформатизації</w:t>
            </w:r>
            <w:proofErr w:type="spellEnd"/>
            <w:r w:rsidRPr="00B90FD3">
              <w:rPr>
                <w:rFonts w:ascii="Times New Roman" w:eastAsia="Calibri" w:hAnsi="Times New Roman" w:cs="Times New Roman"/>
                <w:sz w:val="24"/>
                <w:szCs w:val="24"/>
                <w:lang w:val="ru-RU"/>
              </w:rPr>
              <w:t>» (</w:t>
            </w:r>
            <w:proofErr w:type="spellStart"/>
            <w:r w:rsidRPr="00B90FD3">
              <w:rPr>
                <w:rFonts w:ascii="Times New Roman" w:eastAsia="Calibri" w:hAnsi="Times New Roman" w:cs="Times New Roman"/>
                <w:sz w:val="24"/>
                <w:szCs w:val="24"/>
                <w:lang w:val="ru-RU"/>
              </w:rPr>
              <w:t>зі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змінами</w:t>
            </w:r>
            <w:proofErr w:type="spellEnd"/>
            <w:r w:rsidRPr="00B90FD3">
              <w:rPr>
                <w:rFonts w:ascii="Times New Roman" w:eastAsia="Calibri" w:hAnsi="Times New Roman" w:cs="Times New Roman"/>
                <w:sz w:val="24"/>
                <w:szCs w:val="24"/>
                <w:lang w:val="ru-RU"/>
              </w:rPr>
              <w:t xml:space="preserve">); </w:t>
            </w:r>
          </w:p>
          <w:p w14:paraId="54CA72BC"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молодіжні</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дитячі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громадські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організації</w:t>
            </w:r>
            <w:proofErr w:type="spellEnd"/>
            <w:r w:rsidRPr="00B90FD3">
              <w:rPr>
                <w:rFonts w:ascii="Times New Roman" w:eastAsia="Calibri" w:hAnsi="Times New Roman" w:cs="Times New Roman"/>
                <w:sz w:val="24"/>
                <w:szCs w:val="24"/>
                <w:lang w:val="ru-RU"/>
              </w:rPr>
              <w:t xml:space="preserve">»; </w:t>
            </w:r>
          </w:p>
          <w:p w14:paraId="75A08809"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захист</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інформації</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інформаційно-телекомунікаційних</w:t>
            </w:r>
            <w:proofErr w:type="spellEnd"/>
            <w:r w:rsidRPr="00B90FD3">
              <w:rPr>
                <w:rFonts w:ascii="Times New Roman" w:eastAsia="Calibri" w:hAnsi="Times New Roman" w:cs="Times New Roman"/>
                <w:sz w:val="24"/>
                <w:szCs w:val="24"/>
                <w:lang w:val="ru-RU"/>
              </w:rPr>
              <w:t xml:space="preserve"> системах»; </w:t>
            </w:r>
          </w:p>
          <w:p w14:paraId="2A8FB722"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захист</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персональних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даних</w:t>
            </w:r>
            <w:proofErr w:type="spellEnd"/>
            <w:r w:rsidRPr="00B90FD3">
              <w:rPr>
                <w:rFonts w:ascii="Times New Roman" w:eastAsia="Calibri" w:hAnsi="Times New Roman" w:cs="Times New Roman"/>
                <w:sz w:val="24"/>
                <w:szCs w:val="24"/>
                <w:lang w:val="ru-RU"/>
              </w:rPr>
              <w:t xml:space="preserve">»; </w:t>
            </w:r>
          </w:p>
          <w:p w14:paraId="6671628C"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місцеве</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самоврядування</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Україні</w:t>
            </w:r>
            <w:proofErr w:type="spellEnd"/>
            <w:r w:rsidRPr="00B90FD3">
              <w:rPr>
                <w:rFonts w:ascii="Times New Roman" w:eastAsia="Calibri" w:hAnsi="Times New Roman" w:cs="Times New Roman"/>
                <w:sz w:val="24"/>
                <w:szCs w:val="24"/>
                <w:lang w:val="ru-RU"/>
              </w:rPr>
              <w:t xml:space="preserve">»  </w:t>
            </w:r>
          </w:p>
          <w:p w14:paraId="26DE94D7"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Концепція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національно-патріотичного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виховання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дітей</w:t>
            </w:r>
            <w:proofErr w:type="spellEnd"/>
            <w:r w:rsidRPr="00B90FD3">
              <w:rPr>
                <w:rFonts w:ascii="Times New Roman" w:eastAsia="Calibri" w:hAnsi="Times New Roman" w:cs="Times New Roman"/>
                <w:sz w:val="24"/>
                <w:szCs w:val="24"/>
                <w:lang w:val="ru-RU"/>
              </w:rPr>
              <w:t xml:space="preserve"> і </w:t>
            </w:r>
            <w:proofErr w:type="spellStart"/>
            <w:r w:rsidRPr="00B90FD3">
              <w:rPr>
                <w:rFonts w:ascii="Times New Roman" w:eastAsia="Calibri" w:hAnsi="Times New Roman" w:cs="Times New Roman"/>
                <w:sz w:val="24"/>
                <w:szCs w:val="24"/>
                <w:lang w:val="ru-RU"/>
              </w:rPr>
              <w:t>молоді</w:t>
            </w:r>
            <w:proofErr w:type="spellEnd"/>
            <w:r w:rsidRPr="00B90FD3">
              <w:rPr>
                <w:rFonts w:ascii="Times New Roman" w:eastAsia="Calibri" w:hAnsi="Times New Roman" w:cs="Times New Roman"/>
                <w:sz w:val="24"/>
                <w:szCs w:val="24"/>
                <w:lang w:val="ru-RU"/>
              </w:rPr>
              <w:t xml:space="preserve"> </w:t>
            </w:r>
          </w:p>
          <w:p w14:paraId="4400B8DF"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Укази</w:t>
            </w:r>
            <w:proofErr w:type="spellEnd"/>
            <w:r w:rsidRPr="00B90FD3">
              <w:rPr>
                <w:rFonts w:ascii="Times New Roman" w:eastAsia="Calibri" w:hAnsi="Times New Roman" w:cs="Times New Roman"/>
                <w:sz w:val="24"/>
                <w:szCs w:val="24"/>
                <w:lang w:val="ru-RU"/>
              </w:rPr>
              <w:t xml:space="preserve"> Президента </w:t>
            </w:r>
            <w:proofErr w:type="spellStart"/>
            <w:r w:rsidRPr="00B90FD3">
              <w:rPr>
                <w:rFonts w:ascii="Times New Roman" w:eastAsia="Calibri" w:hAnsi="Times New Roman" w:cs="Times New Roman"/>
                <w:sz w:val="24"/>
                <w:szCs w:val="24"/>
                <w:lang w:val="ru-RU"/>
              </w:rPr>
              <w:t>України</w:t>
            </w:r>
            <w:proofErr w:type="spellEnd"/>
            <w:r w:rsidRPr="00B90FD3">
              <w:rPr>
                <w:rFonts w:ascii="Times New Roman" w:eastAsia="Calibri" w:hAnsi="Times New Roman" w:cs="Times New Roman"/>
                <w:sz w:val="24"/>
                <w:szCs w:val="24"/>
                <w:lang w:val="ru-RU"/>
              </w:rPr>
              <w:t xml:space="preserve">: </w:t>
            </w:r>
          </w:p>
          <w:p w14:paraId="6AC128C3"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заходи </w:t>
            </w:r>
            <w:proofErr w:type="spellStart"/>
            <w:r w:rsidRPr="00B90FD3">
              <w:rPr>
                <w:rFonts w:ascii="Times New Roman" w:eastAsia="Calibri" w:hAnsi="Times New Roman" w:cs="Times New Roman"/>
                <w:sz w:val="24"/>
                <w:szCs w:val="24"/>
                <w:lang w:val="ru-RU"/>
              </w:rPr>
              <w:t>щодо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забезпечення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пріоритетного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розвитку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Україні</w:t>
            </w:r>
            <w:proofErr w:type="spellEnd"/>
            <w:r w:rsidRPr="00B90FD3">
              <w:rPr>
                <w:rFonts w:ascii="Times New Roman" w:eastAsia="Calibri" w:hAnsi="Times New Roman" w:cs="Times New Roman"/>
                <w:sz w:val="24"/>
                <w:szCs w:val="24"/>
                <w:lang w:val="ru-RU"/>
              </w:rPr>
              <w:t xml:space="preserve">»; </w:t>
            </w:r>
          </w:p>
          <w:p w14:paraId="0F45B44F"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заходи </w:t>
            </w:r>
            <w:proofErr w:type="spellStart"/>
            <w:r w:rsidRPr="00B90FD3">
              <w:rPr>
                <w:rFonts w:ascii="Times New Roman" w:eastAsia="Calibri" w:hAnsi="Times New Roman" w:cs="Times New Roman"/>
                <w:sz w:val="24"/>
                <w:szCs w:val="24"/>
                <w:lang w:val="ru-RU"/>
              </w:rPr>
              <w:t>щодо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розвитку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системи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виявлення</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підтримки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обдарованих</w:t>
            </w:r>
            <w:proofErr w:type="spellEnd"/>
            <w:r w:rsidRPr="00B90FD3">
              <w:rPr>
                <w:rFonts w:ascii="Times New Roman" w:eastAsia="Calibri" w:hAnsi="Times New Roman" w:cs="Times New Roman"/>
                <w:sz w:val="24"/>
                <w:szCs w:val="24"/>
                <w:lang w:val="ru-RU"/>
              </w:rPr>
              <w:t xml:space="preserve"> і </w:t>
            </w:r>
            <w:proofErr w:type="spellStart"/>
            <w:r w:rsidRPr="00B90FD3">
              <w:rPr>
                <w:rFonts w:ascii="Times New Roman" w:eastAsia="Calibri" w:hAnsi="Times New Roman" w:cs="Times New Roman"/>
                <w:sz w:val="24"/>
                <w:szCs w:val="24"/>
                <w:lang w:val="ru-RU"/>
              </w:rPr>
              <w:t>талановитих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дітей</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молоді</w:t>
            </w:r>
            <w:proofErr w:type="spellEnd"/>
            <w:r w:rsidRPr="00B90FD3">
              <w:rPr>
                <w:rFonts w:ascii="Times New Roman" w:eastAsia="Calibri" w:hAnsi="Times New Roman" w:cs="Times New Roman"/>
                <w:sz w:val="24"/>
                <w:szCs w:val="24"/>
                <w:lang w:val="ru-RU"/>
              </w:rPr>
              <w:t xml:space="preserve">»; </w:t>
            </w:r>
          </w:p>
          <w:p w14:paraId="0022EAA8"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всеукраїнський</w:t>
            </w:r>
            <w:proofErr w:type="spellEnd"/>
            <w:r w:rsidRPr="00B90FD3">
              <w:rPr>
                <w:rFonts w:ascii="Times New Roman" w:eastAsia="Calibri" w:hAnsi="Times New Roman" w:cs="Times New Roman"/>
                <w:sz w:val="24"/>
                <w:szCs w:val="24"/>
                <w:lang w:val="ru-RU"/>
              </w:rPr>
              <w:t xml:space="preserve"> конкурс «Учитель року»; </w:t>
            </w:r>
          </w:p>
          <w:p w14:paraId="5690EC19"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додаткові</w:t>
            </w:r>
            <w:proofErr w:type="spellEnd"/>
            <w:r w:rsidRPr="00B90FD3">
              <w:rPr>
                <w:rFonts w:ascii="Times New Roman" w:eastAsia="Calibri" w:hAnsi="Times New Roman" w:cs="Times New Roman"/>
                <w:sz w:val="24"/>
                <w:szCs w:val="24"/>
                <w:lang w:val="ru-RU"/>
              </w:rPr>
              <w:t xml:space="preserve"> заходи </w:t>
            </w:r>
            <w:proofErr w:type="spellStart"/>
            <w:r w:rsidRPr="00B90FD3">
              <w:rPr>
                <w:rFonts w:ascii="Times New Roman" w:eastAsia="Calibri" w:hAnsi="Times New Roman" w:cs="Times New Roman"/>
                <w:sz w:val="24"/>
                <w:szCs w:val="24"/>
                <w:lang w:val="ru-RU"/>
              </w:rPr>
              <w:t>щодо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підвищення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якості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Україні</w:t>
            </w:r>
            <w:proofErr w:type="spellEnd"/>
            <w:r w:rsidRPr="00B90FD3">
              <w:rPr>
                <w:rFonts w:ascii="Times New Roman" w:eastAsia="Calibri" w:hAnsi="Times New Roman" w:cs="Times New Roman"/>
                <w:sz w:val="24"/>
                <w:szCs w:val="24"/>
                <w:lang w:val="ru-RU"/>
              </w:rPr>
              <w:t xml:space="preserve">»; </w:t>
            </w:r>
          </w:p>
          <w:p w14:paraId="10BE5659"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національну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стратегію</w:t>
            </w:r>
            <w:proofErr w:type="spellEnd"/>
            <w:r w:rsidRPr="00B90FD3">
              <w:rPr>
                <w:rFonts w:ascii="Times New Roman" w:eastAsia="Calibri" w:hAnsi="Times New Roman" w:cs="Times New Roman"/>
                <w:sz w:val="24"/>
                <w:szCs w:val="24"/>
                <w:lang w:val="ru-RU"/>
              </w:rPr>
              <w:t xml:space="preserve"> з </w:t>
            </w:r>
            <w:proofErr w:type="spellStart"/>
            <w:r w:rsidRPr="00B90FD3">
              <w:rPr>
                <w:rFonts w:ascii="Times New Roman" w:eastAsia="Calibri" w:hAnsi="Times New Roman" w:cs="Times New Roman"/>
                <w:sz w:val="24"/>
                <w:szCs w:val="24"/>
                <w:lang w:val="ru-RU"/>
              </w:rPr>
              <w:t>оздоровчої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рухової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активності</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Україні</w:t>
            </w:r>
            <w:proofErr w:type="spellEnd"/>
            <w:r w:rsidRPr="00B90FD3">
              <w:rPr>
                <w:rFonts w:ascii="Times New Roman" w:eastAsia="Calibri" w:hAnsi="Times New Roman" w:cs="Times New Roman"/>
                <w:sz w:val="24"/>
                <w:szCs w:val="24"/>
                <w:lang w:val="ru-RU"/>
              </w:rPr>
              <w:t xml:space="preserve"> на </w:t>
            </w:r>
            <w:proofErr w:type="spellStart"/>
            <w:r w:rsidRPr="00B90FD3">
              <w:rPr>
                <w:rFonts w:ascii="Times New Roman" w:eastAsia="Calibri" w:hAnsi="Times New Roman" w:cs="Times New Roman"/>
                <w:sz w:val="24"/>
                <w:szCs w:val="24"/>
                <w:lang w:val="ru-RU"/>
              </w:rPr>
              <w:t>період</w:t>
            </w:r>
            <w:proofErr w:type="spellEnd"/>
            <w:r w:rsidRPr="00B90FD3">
              <w:rPr>
                <w:rFonts w:ascii="Times New Roman" w:eastAsia="Calibri" w:hAnsi="Times New Roman" w:cs="Times New Roman"/>
                <w:sz w:val="24"/>
                <w:szCs w:val="24"/>
                <w:lang w:val="ru-RU"/>
              </w:rPr>
              <w:t xml:space="preserve"> до 2025 року «</w:t>
            </w:r>
            <w:proofErr w:type="spellStart"/>
            <w:r w:rsidRPr="00B90FD3">
              <w:rPr>
                <w:rFonts w:ascii="Times New Roman" w:eastAsia="Calibri" w:hAnsi="Times New Roman" w:cs="Times New Roman"/>
                <w:sz w:val="24"/>
                <w:szCs w:val="24"/>
                <w:lang w:val="ru-RU"/>
              </w:rPr>
              <w:t>Рухова</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активність</w:t>
            </w:r>
            <w:proofErr w:type="spellEnd"/>
            <w:r w:rsidRPr="00B90FD3">
              <w:rPr>
                <w:rFonts w:ascii="Times New Roman" w:eastAsia="Calibri" w:hAnsi="Times New Roman" w:cs="Times New Roman"/>
                <w:sz w:val="24"/>
                <w:szCs w:val="24"/>
                <w:lang w:val="ru-RU"/>
              </w:rPr>
              <w:t xml:space="preserve"> – здоровий </w:t>
            </w:r>
            <w:proofErr w:type="spellStart"/>
            <w:r w:rsidRPr="00B90FD3">
              <w:rPr>
                <w:rFonts w:ascii="Times New Roman" w:eastAsia="Calibri" w:hAnsi="Times New Roman" w:cs="Times New Roman"/>
                <w:sz w:val="24"/>
                <w:szCs w:val="24"/>
                <w:lang w:val="ru-RU"/>
              </w:rPr>
              <w:t>спосіб</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життя</w:t>
            </w:r>
            <w:proofErr w:type="spellEnd"/>
            <w:r w:rsidRPr="00B90FD3">
              <w:rPr>
                <w:rFonts w:ascii="Times New Roman" w:eastAsia="Calibri" w:hAnsi="Times New Roman" w:cs="Times New Roman"/>
                <w:sz w:val="24"/>
                <w:szCs w:val="24"/>
                <w:lang w:val="ru-RU"/>
              </w:rPr>
              <w:t xml:space="preserve"> – здорова </w:t>
            </w:r>
            <w:proofErr w:type="spellStart"/>
            <w:r w:rsidRPr="00B90FD3">
              <w:rPr>
                <w:rFonts w:ascii="Times New Roman" w:eastAsia="Calibri" w:hAnsi="Times New Roman" w:cs="Times New Roman"/>
                <w:sz w:val="24"/>
                <w:szCs w:val="24"/>
                <w:lang w:val="ru-RU"/>
              </w:rPr>
              <w:t>нація</w:t>
            </w:r>
            <w:proofErr w:type="spellEnd"/>
            <w:r w:rsidRPr="00B90FD3">
              <w:rPr>
                <w:rFonts w:ascii="Times New Roman" w:eastAsia="Calibri" w:hAnsi="Times New Roman" w:cs="Times New Roman"/>
                <w:sz w:val="24"/>
                <w:szCs w:val="24"/>
                <w:lang w:val="ru-RU"/>
              </w:rPr>
              <w:t xml:space="preserve">». </w:t>
            </w:r>
          </w:p>
          <w:p w14:paraId="71035F55"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Постанови </w:t>
            </w:r>
            <w:proofErr w:type="spellStart"/>
            <w:r w:rsidRPr="00B90FD3">
              <w:rPr>
                <w:rFonts w:ascii="Times New Roman" w:eastAsia="Calibri" w:hAnsi="Times New Roman" w:cs="Times New Roman"/>
                <w:sz w:val="24"/>
                <w:szCs w:val="24"/>
                <w:lang w:val="ru-RU"/>
              </w:rPr>
              <w:t>Кабінету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Міністрів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України</w:t>
            </w:r>
            <w:proofErr w:type="spellEnd"/>
            <w:r w:rsidRPr="00B90FD3">
              <w:rPr>
                <w:rFonts w:ascii="Times New Roman" w:eastAsia="Calibri" w:hAnsi="Times New Roman" w:cs="Times New Roman"/>
                <w:sz w:val="24"/>
                <w:szCs w:val="24"/>
                <w:lang w:val="ru-RU"/>
              </w:rPr>
              <w:t xml:space="preserve">: </w:t>
            </w:r>
          </w:p>
          <w:p w14:paraId="296D3944"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Порядку </w:t>
            </w:r>
            <w:proofErr w:type="spellStart"/>
            <w:r w:rsidRPr="00B90FD3">
              <w:rPr>
                <w:rFonts w:ascii="Times New Roman" w:eastAsia="Calibri" w:hAnsi="Times New Roman" w:cs="Times New Roman"/>
                <w:sz w:val="24"/>
                <w:szCs w:val="24"/>
                <w:lang w:val="ru-RU"/>
              </w:rPr>
              <w:t>ведення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обліку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дітей</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шкільного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віку</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учнів</w:t>
            </w:r>
            <w:proofErr w:type="spellEnd"/>
            <w:r w:rsidRPr="00B90FD3">
              <w:rPr>
                <w:rFonts w:ascii="Times New Roman" w:eastAsia="Calibri" w:hAnsi="Times New Roman" w:cs="Times New Roman"/>
                <w:sz w:val="24"/>
                <w:szCs w:val="24"/>
                <w:lang w:val="ru-RU"/>
              </w:rPr>
              <w:t xml:space="preserve">» №684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13.09.2017; </w:t>
            </w:r>
          </w:p>
          <w:p w14:paraId="5E3AA311"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Порядку </w:t>
            </w:r>
            <w:proofErr w:type="spellStart"/>
            <w:r w:rsidRPr="00B90FD3">
              <w:rPr>
                <w:rFonts w:ascii="Times New Roman" w:eastAsia="Calibri" w:hAnsi="Times New Roman" w:cs="Times New Roman"/>
                <w:sz w:val="24"/>
                <w:szCs w:val="24"/>
                <w:lang w:val="ru-RU"/>
              </w:rPr>
              <w:t>медичного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обслуговування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дітей</w:t>
            </w:r>
            <w:proofErr w:type="spellEnd"/>
            <w:r w:rsidRPr="00B90FD3">
              <w:rPr>
                <w:rFonts w:ascii="Times New Roman" w:eastAsia="Calibri" w:hAnsi="Times New Roman" w:cs="Times New Roman"/>
                <w:sz w:val="24"/>
                <w:szCs w:val="24"/>
                <w:lang w:val="ru-RU"/>
              </w:rPr>
              <w:t xml:space="preserve"> у </w:t>
            </w:r>
            <w:proofErr w:type="spellStart"/>
            <w:r w:rsidRPr="00B90FD3">
              <w:rPr>
                <w:rFonts w:ascii="Times New Roman" w:eastAsia="Calibri" w:hAnsi="Times New Roman" w:cs="Times New Roman"/>
                <w:sz w:val="24"/>
                <w:szCs w:val="24"/>
                <w:lang w:val="ru-RU"/>
              </w:rPr>
              <w:t>дошкільному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навчальному</w:t>
            </w:r>
            <w:proofErr w:type="spellEnd"/>
            <w:r w:rsidRPr="00B90FD3">
              <w:rPr>
                <w:rFonts w:ascii="Times New Roman" w:eastAsia="Calibri" w:hAnsi="Times New Roman" w:cs="Times New Roman"/>
                <w:sz w:val="24"/>
                <w:szCs w:val="24"/>
                <w:lang w:val="ru-RU"/>
              </w:rPr>
              <w:t xml:space="preserve"> </w:t>
            </w:r>
            <w:proofErr w:type="spellStart"/>
            <w:proofErr w:type="gramStart"/>
            <w:r w:rsidRPr="00B90FD3">
              <w:rPr>
                <w:rFonts w:ascii="Times New Roman" w:eastAsia="Calibri" w:hAnsi="Times New Roman" w:cs="Times New Roman"/>
                <w:sz w:val="24"/>
                <w:szCs w:val="24"/>
                <w:lang w:val="ru-RU"/>
              </w:rPr>
              <w:t>закладі</w:t>
            </w:r>
            <w:proofErr w:type="spellEnd"/>
            <w:r w:rsidRPr="00B90FD3">
              <w:rPr>
                <w:rFonts w:ascii="Times New Roman" w:eastAsia="Calibri" w:hAnsi="Times New Roman" w:cs="Times New Roman"/>
                <w:sz w:val="24"/>
                <w:szCs w:val="24"/>
                <w:lang w:val="ru-RU"/>
              </w:rPr>
              <w:t>»№</w:t>
            </w:r>
            <w:proofErr w:type="gramEnd"/>
            <w:r w:rsidRPr="00B90FD3">
              <w:rPr>
                <w:rFonts w:ascii="Times New Roman" w:eastAsia="Calibri" w:hAnsi="Times New Roman" w:cs="Times New Roman"/>
                <w:sz w:val="24"/>
                <w:szCs w:val="24"/>
                <w:lang w:val="ru-RU"/>
              </w:rPr>
              <w:t xml:space="preserve"> 826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14.06.2002; </w:t>
            </w:r>
          </w:p>
          <w:p w14:paraId="0A8EBA51"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Положення</w:t>
            </w:r>
            <w:proofErr w:type="spellEnd"/>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дошкільний</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навчальний</w:t>
            </w:r>
            <w:proofErr w:type="spellEnd"/>
            <w:r w:rsidRPr="00B90FD3">
              <w:rPr>
                <w:rFonts w:ascii="Times New Roman" w:eastAsia="Calibri" w:hAnsi="Times New Roman" w:cs="Times New Roman"/>
                <w:sz w:val="24"/>
                <w:szCs w:val="24"/>
                <w:lang w:val="ru-RU"/>
              </w:rPr>
              <w:t xml:space="preserve"> заклад» № 305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12.03.2003; </w:t>
            </w:r>
          </w:p>
          <w:p w14:paraId="208E6190"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норм </w:t>
            </w:r>
            <w:proofErr w:type="spellStart"/>
            <w:r w:rsidRPr="00B90FD3">
              <w:rPr>
                <w:rFonts w:ascii="Times New Roman" w:eastAsia="Calibri" w:hAnsi="Times New Roman" w:cs="Times New Roman"/>
                <w:sz w:val="24"/>
                <w:szCs w:val="24"/>
                <w:lang w:val="ru-RU"/>
              </w:rPr>
              <w:t>харчування</w:t>
            </w:r>
            <w:proofErr w:type="spellEnd"/>
            <w:r w:rsidRPr="00B90FD3">
              <w:rPr>
                <w:rFonts w:ascii="Times New Roman" w:eastAsia="Calibri" w:hAnsi="Times New Roman" w:cs="Times New Roman"/>
                <w:sz w:val="24"/>
                <w:szCs w:val="24"/>
                <w:lang w:val="ru-RU"/>
              </w:rPr>
              <w:t xml:space="preserve"> у </w:t>
            </w:r>
            <w:proofErr w:type="spellStart"/>
            <w:r w:rsidRPr="00B90FD3">
              <w:rPr>
                <w:rFonts w:ascii="Times New Roman" w:eastAsia="Calibri" w:hAnsi="Times New Roman" w:cs="Times New Roman"/>
                <w:sz w:val="24"/>
                <w:szCs w:val="24"/>
                <w:lang w:val="ru-RU"/>
              </w:rPr>
              <w:t>навчальних</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оздоровчих</w:t>
            </w:r>
            <w:proofErr w:type="spellEnd"/>
            <w:r w:rsidRPr="00B90FD3">
              <w:rPr>
                <w:rFonts w:ascii="Times New Roman" w:eastAsia="Calibri" w:hAnsi="Times New Roman" w:cs="Times New Roman"/>
                <w:sz w:val="24"/>
                <w:szCs w:val="24"/>
                <w:lang w:val="ru-RU"/>
              </w:rPr>
              <w:t xml:space="preserve"> закладах» № 1591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22.11.2004; </w:t>
            </w:r>
          </w:p>
          <w:p w14:paraId="11418444"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Положення</w:t>
            </w:r>
            <w:proofErr w:type="spellEnd"/>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групу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продовженого</w:t>
            </w:r>
            <w:proofErr w:type="spellEnd"/>
            <w:r w:rsidRPr="00B90FD3">
              <w:rPr>
                <w:rFonts w:ascii="Times New Roman" w:eastAsia="Calibri" w:hAnsi="Times New Roman" w:cs="Times New Roman"/>
                <w:sz w:val="24"/>
                <w:szCs w:val="24"/>
                <w:lang w:val="ru-RU"/>
              </w:rPr>
              <w:t xml:space="preserve"> дня </w:t>
            </w:r>
            <w:proofErr w:type="spellStart"/>
            <w:r w:rsidRPr="00B90FD3">
              <w:rPr>
                <w:rFonts w:ascii="Times New Roman" w:eastAsia="Calibri" w:hAnsi="Times New Roman" w:cs="Times New Roman"/>
                <w:sz w:val="24"/>
                <w:szCs w:val="24"/>
                <w:lang w:val="ru-RU"/>
              </w:rPr>
              <w:t>загальноосвітнього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навчального</w:t>
            </w:r>
            <w:proofErr w:type="spellEnd"/>
            <w:r w:rsidRPr="00B90FD3">
              <w:rPr>
                <w:rFonts w:ascii="Times New Roman" w:eastAsia="Calibri" w:hAnsi="Times New Roman" w:cs="Times New Roman"/>
                <w:sz w:val="24"/>
                <w:szCs w:val="24"/>
                <w:lang w:val="ru-RU"/>
              </w:rPr>
              <w:t xml:space="preserve"> закладу» № 1121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w:t>
            </w:r>
            <w:proofErr w:type="gramStart"/>
            <w:r w:rsidRPr="00B90FD3">
              <w:rPr>
                <w:rFonts w:ascii="Times New Roman" w:eastAsia="Calibri" w:hAnsi="Times New Roman" w:cs="Times New Roman"/>
                <w:sz w:val="24"/>
                <w:szCs w:val="24"/>
                <w:lang w:val="ru-RU"/>
              </w:rPr>
              <w:t>05.10.2009 ;</w:t>
            </w:r>
            <w:proofErr w:type="gramEnd"/>
            <w:r w:rsidRPr="00B90FD3">
              <w:rPr>
                <w:rFonts w:ascii="Times New Roman" w:eastAsia="Calibri" w:hAnsi="Times New Roman" w:cs="Times New Roman"/>
                <w:sz w:val="24"/>
                <w:szCs w:val="24"/>
                <w:lang w:val="ru-RU"/>
              </w:rPr>
              <w:t xml:space="preserve"> </w:t>
            </w:r>
          </w:p>
          <w:p w14:paraId="197BEBF6"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w:t>
            </w:r>
            <w:proofErr w:type="spellStart"/>
            <w:r w:rsidRPr="00B90FD3">
              <w:rPr>
                <w:rFonts w:ascii="Times New Roman" w:eastAsia="Calibri" w:hAnsi="Times New Roman" w:cs="Times New Roman"/>
                <w:sz w:val="24"/>
                <w:szCs w:val="24"/>
                <w:lang w:val="ru-RU"/>
              </w:rPr>
              <w:t>Питання</w:t>
            </w:r>
            <w:proofErr w:type="spellEnd"/>
            <w:r w:rsidRPr="00B90FD3">
              <w:rPr>
                <w:rFonts w:ascii="Times New Roman" w:eastAsia="Calibri" w:hAnsi="Times New Roman" w:cs="Times New Roman"/>
                <w:sz w:val="24"/>
                <w:szCs w:val="24"/>
                <w:lang w:val="ru-RU"/>
              </w:rPr>
              <w:t xml:space="preserve"> штатного </w:t>
            </w:r>
            <w:proofErr w:type="spellStart"/>
            <w:r w:rsidRPr="00B90FD3">
              <w:rPr>
                <w:rFonts w:ascii="Times New Roman" w:eastAsia="Calibri" w:hAnsi="Times New Roman" w:cs="Times New Roman"/>
                <w:sz w:val="24"/>
                <w:szCs w:val="24"/>
                <w:lang w:val="ru-RU"/>
              </w:rPr>
              <w:t>розпису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дошкільних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закладів</w:t>
            </w:r>
            <w:proofErr w:type="spellEnd"/>
            <w:r w:rsidRPr="00B90FD3">
              <w:rPr>
                <w:rFonts w:ascii="Times New Roman" w:eastAsia="Calibri" w:hAnsi="Times New Roman" w:cs="Times New Roman"/>
                <w:sz w:val="24"/>
                <w:szCs w:val="24"/>
                <w:lang w:val="ru-RU"/>
              </w:rPr>
              <w:t xml:space="preserve">» № 1122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05.10.2009; </w:t>
            </w:r>
          </w:p>
          <w:p w14:paraId="42180C3E"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lastRenderedPageBreak/>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Правил </w:t>
            </w:r>
            <w:proofErr w:type="spellStart"/>
            <w:r w:rsidRPr="00B90FD3">
              <w:rPr>
                <w:rFonts w:ascii="Times New Roman" w:eastAsia="Calibri" w:hAnsi="Times New Roman" w:cs="Times New Roman"/>
                <w:sz w:val="24"/>
                <w:szCs w:val="24"/>
                <w:lang w:val="ru-RU"/>
              </w:rPr>
              <w:t>безпеки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під</w:t>
            </w:r>
            <w:proofErr w:type="spellEnd"/>
            <w:r w:rsidRPr="00B90FD3">
              <w:rPr>
                <w:rFonts w:ascii="Times New Roman" w:eastAsia="Calibri" w:hAnsi="Times New Roman" w:cs="Times New Roman"/>
                <w:sz w:val="24"/>
                <w:szCs w:val="24"/>
                <w:lang w:val="ru-RU"/>
              </w:rPr>
              <w:t xml:space="preserve"> час </w:t>
            </w:r>
            <w:proofErr w:type="spellStart"/>
            <w:r w:rsidRPr="00B90FD3">
              <w:rPr>
                <w:rFonts w:ascii="Times New Roman" w:eastAsia="Calibri" w:hAnsi="Times New Roman" w:cs="Times New Roman"/>
                <w:sz w:val="24"/>
                <w:szCs w:val="24"/>
                <w:lang w:val="ru-RU"/>
              </w:rPr>
              <w:t>проведення</w:t>
            </w:r>
            <w:proofErr w:type="spellEnd"/>
            <w:r w:rsidRPr="00B90FD3">
              <w:rPr>
                <w:rFonts w:ascii="Times New Roman" w:eastAsia="Calibri" w:hAnsi="Times New Roman" w:cs="Times New Roman"/>
                <w:sz w:val="24"/>
                <w:szCs w:val="24"/>
                <w:lang w:val="ru-RU"/>
              </w:rPr>
              <w:t xml:space="preserve"> занять з </w:t>
            </w:r>
            <w:proofErr w:type="spellStart"/>
            <w:r w:rsidRPr="00B90FD3">
              <w:rPr>
                <w:rFonts w:ascii="Times New Roman" w:eastAsia="Calibri" w:hAnsi="Times New Roman" w:cs="Times New Roman"/>
                <w:sz w:val="24"/>
                <w:szCs w:val="24"/>
                <w:lang w:val="ru-RU"/>
              </w:rPr>
              <w:t>фізичної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культури</w:t>
            </w:r>
            <w:proofErr w:type="spellEnd"/>
            <w:r w:rsidRPr="00B90FD3">
              <w:rPr>
                <w:rFonts w:ascii="Times New Roman" w:eastAsia="Calibri" w:hAnsi="Times New Roman" w:cs="Times New Roman"/>
                <w:sz w:val="24"/>
                <w:szCs w:val="24"/>
                <w:lang w:val="ru-RU"/>
              </w:rPr>
              <w:t xml:space="preserve"> і спорту в </w:t>
            </w:r>
            <w:proofErr w:type="spellStart"/>
            <w:r w:rsidRPr="00B90FD3">
              <w:rPr>
                <w:rFonts w:ascii="Times New Roman" w:eastAsia="Calibri" w:hAnsi="Times New Roman" w:cs="Times New Roman"/>
                <w:sz w:val="24"/>
                <w:szCs w:val="24"/>
                <w:lang w:val="ru-RU"/>
              </w:rPr>
              <w:t>загальноосвітніх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навчальних</w:t>
            </w:r>
            <w:proofErr w:type="spellEnd"/>
            <w:r w:rsidRPr="00B90FD3">
              <w:rPr>
                <w:rFonts w:ascii="Times New Roman" w:eastAsia="Calibri" w:hAnsi="Times New Roman" w:cs="Times New Roman"/>
                <w:sz w:val="24"/>
                <w:szCs w:val="24"/>
                <w:lang w:val="ru-RU"/>
              </w:rPr>
              <w:t xml:space="preserve"> закладах» № 521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01.06.2010; </w:t>
            </w:r>
          </w:p>
          <w:p w14:paraId="2F9A7221"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Положення</w:t>
            </w:r>
            <w:proofErr w:type="spellEnd"/>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освітній</w:t>
            </w:r>
            <w:proofErr w:type="spellEnd"/>
            <w:r w:rsidRPr="00B90FD3">
              <w:rPr>
                <w:rFonts w:ascii="Times New Roman" w:eastAsia="Calibri" w:hAnsi="Times New Roman" w:cs="Times New Roman"/>
                <w:sz w:val="24"/>
                <w:szCs w:val="24"/>
                <w:lang w:val="ru-RU"/>
              </w:rPr>
              <w:t xml:space="preserve"> округ» № 777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27.08.2010; </w:t>
            </w:r>
          </w:p>
          <w:p w14:paraId="53191A07"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Порядку </w:t>
            </w:r>
            <w:proofErr w:type="spellStart"/>
            <w:r w:rsidRPr="00B90FD3">
              <w:rPr>
                <w:rFonts w:ascii="Times New Roman" w:eastAsia="Calibri" w:hAnsi="Times New Roman" w:cs="Times New Roman"/>
                <w:sz w:val="24"/>
                <w:szCs w:val="24"/>
                <w:lang w:val="ru-RU"/>
              </w:rPr>
              <w:t>організації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інклюзивного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навчання</w:t>
            </w:r>
            <w:proofErr w:type="spellEnd"/>
            <w:r w:rsidRPr="00B90FD3">
              <w:rPr>
                <w:rFonts w:ascii="Times New Roman" w:eastAsia="Calibri" w:hAnsi="Times New Roman" w:cs="Times New Roman"/>
                <w:sz w:val="24"/>
                <w:szCs w:val="24"/>
                <w:lang w:val="ru-RU"/>
              </w:rPr>
              <w:t xml:space="preserve"> у </w:t>
            </w:r>
            <w:proofErr w:type="spellStart"/>
            <w:r w:rsidRPr="00B90FD3">
              <w:rPr>
                <w:rFonts w:ascii="Times New Roman" w:eastAsia="Calibri" w:hAnsi="Times New Roman" w:cs="Times New Roman"/>
                <w:sz w:val="24"/>
                <w:szCs w:val="24"/>
                <w:lang w:val="ru-RU"/>
              </w:rPr>
              <w:t>загальноосвітніх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навчальних</w:t>
            </w:r>
            <w:proofErr w:type="spellEnd"/>
            <w:r w:rsidRPr="00B90FD3">
              <w:rPr>
                <w:rFonts w:ascii="Times New Roman" w:eastAsia="Calibri" w:hAnsi="Times New Roman" w:cs="Times New Roman"/>
                <w:sz w:val="24"/>
                <w:szCs w:val="24"/>
                <w:lang w:val="ru-RU"/>
              </w:rPr>
              <w:t xml:space="preserve"> закладах» № 872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15.08.2011; </w:t>
            </w:r>
          </w:p>
          <w:p w14:paraId="050867AC"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критеріїв</w:t>
            </w:r>
            <w:proofErr w:type="spellEnd"/>
            <w:r w:rsidRPr="00B90FD3">
              <w:rPr>
                <w:rFonts w:ascii="Times New Roman" w:eastAsia="Calibri" w:hAnsi="Times New Roman" w:cs="Times New Roman"/>
                <w:sz w:val="24"/>
                <w:szCs w:val="24"/>
                <w:lang w:val="ru-RU"/>
              </w:rPr>
              <w:t xml:space="preserve">, за </w:t>
            </w:r>
            <w:proofErr w:type="spellStart"/>
            <w:r w:rsidRPr="00B90FD3">
              <w:rPr>
                <w:rFonts w:ascii="Times New Roman" w:eastAsia="Calibri" w:hAnsi="Times New Roman" w:cs="Times New Roman"/>
                <w:sz w:val="24"/>
                <w:szCs w:val="24"/>
                <w:lang w:val="ru-RU"/>
              </w:rPr>
              <w:t>якими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оцінюється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ступінь</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ризику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провадження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господарської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діяльності</w:t>
            </w:r>
            <w:proofErr w:type="spellEnd"/>
            <w:r w:rsidRPr="00B90FD3">
              <w:rPr>
                <w:rFonts w:ascii="Times New Roman" w:eastAsia="Calibri" w:hAnsi="Times New Roman" w:cs="Times New Roman"/>
                <w:sz w:val="24"/>
                <w:szCs w:val="24"/>
                <w:lang w:val="ru-RU"/>
              </w:rPr>
              <w:t xml:space="preserve"> з </w:t>
            </w:r>
            <w:proofErr w:type="spellStart"/>
            <w:r w:rsidRPr="00B90FD3">
              <w:rPr>
                <w:rFonts w:ascii="Times New Roman" w:eastAsia="Calibri" w:hAnsi="Times New Roman" w:cs="Times New Roman"/>
                <w:sz w:val="24"/>
                <w:szCs w:val="24"/>
                <w:lang w:val="ru-RU"/>
              </w:rPr>
              <w:t>надання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освітніх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послуг</w:t>
            </w:r>
            <w:proofErr w:type="spellEnd"/>
            <w:r w:rsidRPr="00B90FD3">
              <w:rPr>
                <w:rFonts w:ascii="Times New Roman" w:eastAsia="Calibri" w:hAnsi="Times New Roman" w:cs="Times New Roman"/>
                <w:sz w:val="24"/>
                <w:szCs w:val="24"/>
                <w:lang w:val="ru-RU"/>
              </w:rPr>
              <w:t xml:space="preserve"> у </w:t>
            </w:r>
            <w:proofErr w:type="spellStart"/>
            <w:r w:rsidRPr="00B90FD3">
              <w:rPr>
                <w:rFonts w:ascii="Times New Roman" w:eastAsia="Calibri" w:hAnsi="Times New Roman" w:cs="Times New Roman"/>
                <w:sz w:val="24"/>
                <w:szCs w:val="24"/>
                <w:lang w:val="ru-RU"/>
              </w:rPr>
              <w:t>системі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загальної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середньої</w:t>
            </w:r>
            <w:proofErr w:type="spellEnd"/>
            <w:r w:rsidRPr="00B90FD3">
              <w:rPr>
                <w:rFonts w:ascii="Times New Roman" w:eastAsia="Calibri" w:hAnsi="Times New Roman" w:cs="Times New Roman"/>
                <w:sz w:val="24"/>
                <w:szCs w:val="24"/>
                <w:lang w:val="ru-RU"/>
              </w:rPr>
              <w:t xml:space="preserve"> і </w:t>
            </w:r>
            <w:proofErr w:type="spellStart"/>
            <w:r w:rsidRPr="00B90FD3">
              <w:rPr>
                <w:rFonts w:ascii="Times New Roman" w:eastAsia="Calibri" w:hAnsi="Times New Roman" w:cs="Times New Roman"/>
                <w:sz w:val="24"/>
                <w:szCs w:val="24"/>
                <w:lang w:val="ru-RU"/>
              </w:rPr>
              <w:t>професійно-технічної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визначається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періодичність</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здійснення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заходів</w:t>
            </w:r>
            <w:proofErr w:type="spellEnd"/>
            <w:r w:rsidRPr="00B90FD3">
              <w:rPr>
                <w:rFonts w:ascii="Times New Roman" w:eastAsia="Calibri" w:hAnsi="Times New Roman" w:cs="Times New Roman"/>
                <w:sz w:val="24"/>
                <w:szCs w:val="24"/>
                <w:lang w:val="ru-RU"/>
              </w:rPr>
              <w:t xml:space="preserve"> державного </w:t>
            </w:r>
            <w:proofErr w:type="spellStart"/>
            <w:r w:rsidRPr="00B90FD3">
              <w:rPr>
                <w:rFonts w:ascii="Times New Roman" w:eastAsia="Calibri" w:hAnsi="Times New Roman" w:cs="Times New Roman"/>
                <w:sz w:val="24"/>
                <w:szCs w:val="24"/>
                <w:lang w:val="ru-RU"/>
              </w:rPr>
              <w:t>нагляду</w:t>
            </w:r>
            <w:proofErr w:type="spellEnd"/>
            <w:r w:rsidRPr="00B90FD3">
              <w:rPr>
                <w:rFonts w:ascii="Times New Roman" w:eastAsia="Calibri" w:hAnsi="Times New Roman" w:cs="Times New Roman"/>
                <w:sz w:val="24"/>
                <w:szCs w:val="24"/>
                <w:lang w:val="ru-RU"/>
              </w:rPr>
              <w:t xml:space="preserve">» № 311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30.03.2011;  </w:t>
            </w:r>
          </w:p>
          <w:p w14:paraId="2E7DDEE4"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Державного стандарту </w:t>
            </w:r>
            <w:proofErr w:type="spellStart"/>
            <w:r w:rsidRPr="00B90FD3">
              <w:rPr>
                <w:rFonts w:ascii="Times New Roman" w:eastAsia="Calibri" w:hAnsi="Times New Roman" w:cs="Times New Roman"/>
                <w:sz w:val="24"/>
                <w:szCs w:val="24"/>
                <w:lang w:val="ru-RU"/>
              </w:rPr>
              <w:t>початкової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загальної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для </w:t>
            </w:r>
            <w:proofErr w:type="spellStart"/>
            <w:r w:rsidRPr="00B90FD3">
              <w:rPr>
                <w:rFonts w:ascii="Times New Roman" w:eastAsia="Calibri" w:hAnsi="Times New Roman" w:cs="Times New Roman"/>
                <w:sz w:val="24"/>
                <w:szCs w:val="24"/>
                <w:lang w:val="ru-RU"/>
              </w:rPr>
              <w:t>дітей</w:t>
            </w:r>
            <w:proofErr w:type="spellEnd"/>
            <w:r w:rsidRPr="00B90FD3">
              <w:rPr>
                <w:rFonts w:ascii="Times New Roman" w:eastAsia="Calibri" w:hAnsi="Times New Roman" w:cs="Times New Roman"/>
                <w:sz w:val="24"/>
                <w:szCs w:val="24"/>
                <w:lang w:val="ru-RU"/>
              </w:rPr>
              <w:t xml:space="preserve"> з </w:t>
            </w:r>
            <w:proofErr w:type="spellStart"/>
            <w:r w:rsidRPr="00B90FD3">
              <w:rPr>
                <w:rFonts w:ascii="Times New Roman" w:eastAsia="Calibri" w:hAnsi="Times New Roman" w:cs="Times New Roman"/>
                <w:sz w:val="24"/>
                <w:szCs w:val="24"/>
                <w:lang w:val="ru-RU"/>
              </w:rPr>
              <w:t>особливими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освітніми</w:t>
            </w:r>
            <w:proofErr w:type="spellEnd"/>
            <w:r w:rsidRPr="00B90FD3">
              <w:rPr>
                <w:rFonts w:ascii="Times New Roman" w:eastAsia="Calibri" w:hAnsi="Times New Roman" w:cs="Times New Roman"/>
                <w:sz w:val="24"/>
                <w:szCs w:val="24"/>
                <w:lang w:val="ru-RU"/>
              </w:rPr>
              <w:t xml:space="preserve"> потребами» № 607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21.08.2013; </w:t>
            </w:r>
          </w:p>
          <w:p w14:paraId="2DDCAD84"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організацію</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харчування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окремих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категорій</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учнів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загальноосвітніх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закладів</w:t>
            </w:r>
            <w:proofErr w:type="spellEnd"/>
            <w:r w:rsidRPr="00B90FD3">
              <w:rPr>
                <w:rFonts w:ascii="Times New Roman" w:eastAsia="Calibri" w:hAnsi="Times New Roman" w:cs="Times New Roman"/>
                <w:sz w:val="24"/>
                <w:szCs w:val="24"/>
                <w:lang w:val="ru-RU"/>
              </w:rPr>
              <w:t xml:space="preserve">» №856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19.06.2002;  </w:t>
            </w:r>
          </w:p>
          <w:p w14:paraId="05F96EE2"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Порядку </w:t>
            </w:r>
            <w:proofErr w:type="spellStart"/>
            <w:r w:rsidRPr="00B90FD3">
              <w:rPr>
                <w:rFonts w:ascii="Times New Roman" w:eastAsia="Calibri" w:hAnsi="Times New Roman" w:cs="Times New Roman"/>
                <w:sz w:val="24"/>
                <w:szCs w:val="24"/>
                <w:lang w:val="ru-RU"/>
              </w:rPr>
              <w:t>організації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інклюзивного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навчання</w:t>
            </w:r>
            <w:proofErr w:type="spellEnd"/>
            <w:r w:rsidRPr="00B90FD3">
              <w:rPr>
                <w:rFonts w:ascii="Times New Roman" w:eastAsia="Calibri" w:hAnsi="Times New Roman" w:cs="Times New Roman"/>
                <w:sz w:val="24"/>
                <w:szCs w:val="24"/>
                <w:lang w:val="ru-RU"/>
              </w:rPr>
              <w:t xml:space="preserve"> у </w:t>
            </w:r>
            <w:proofErr w:type="spellStart"/>
            <w:r w:rsidRPr="00B90FD3">
              <w:rPr>
                <w:rFonts w:ascii="Times New Roman" w:eastAsia="Calibri" w:hAnsi="Times New Roman" w:cs="Times New Roman"/>
                <w:sz w:val="24"/>
                <w:szCs w:val="24"/>
                <w:lang w:val="ru-RU"/>
              </w:rPr>
              <w:t>загальноосвітніх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навчальних</w:t>
            </w:r>
            <w:proofErr w:type="spellEnd"/>
            <w:r w:rsidRPr="00B90FD3">
              <w:rPr>
                <w:rFonts w:ascii="Times New Roman" w:eastAsia="Calibri" w:hAnsi="Times New Roman" w:cs="Times New Roman"/>
                <w:sz w:val="24"/>
                <w:szCs w:val="24"/>
                <w:lang w:val="ru-RU"/>
              </w:rPr>
              <w:t xml:space="preserve"> закладах» № 872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15 </w:t>
            </w:r>
            <w:proofErr w:type="spellStart"/>
            <w:r w:rsidRPr="00B90FD3">
              <w:rPr>
                <w:rFonts w:ascii="Times New Roman" w:eastAsia="Calibri" w:hAnsi="Times New Roman" w:cs="Times New Roman"/>
                <w:sz w:val="24"/>
                <w:szCs w:val="24"/>
                <w:lang w:val="ru-RU"/>
              </w:rPr>
              <w:t>серпня</w:t>
            </w:r>
            <w:proofErr w:type="spellEnd"/>
            <w:r w:rsidRPr="00B90FD3">
              <w:rPr>
                <w:rFonts w:ascii="Times New Roman" w:eastAsia="Calibri" w:hAnsi="Times New Roman" w:cs="Times New Roman"/>
                <w:sz w:val="24"/>
                <w:szCs w:val="24"/>
                <w:lang w:val="ru-RU"/>
              </w:rPr>
              <w:t xml:space="preserve"> 2011; </w:t>
            </w:r>
          </w:p>
          <w:p w14:paraId="4D1F83FB"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Програми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Шкільний</w:t>
            </w:r>
            <w:proofErr w:type="spellEnd"/>
            <w:r w:rsidRPr="00B90FD3">
              <w:rPr>
                <w:rFonts w:ascii="Times New Roman" w:eastAsia="Calibri" w:hAnsi="Times New Roman" w:cs="Times New Roman"/>
                <w:sz w:val="24"/>
                <w:szCs w:val="24"/>
                <w:lang w:val="ru-RU"/>
              </w:rPr>
              <w:t xml:space="preserve"> автобус» №31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16.01.2003; </w:t>
            </w:r>
          </w:p>
          <w:p w14:paraId="4D1710A5"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Положення</w:t>
            </w:r>
            <w:proofErr w:type="spellEnd"/>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інклюзивно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ресурсний</w:t>
            </w:r>
            <w:proofErr w:type="spellEnd"/>
            <w:r w:rsidRPr="00B90FD3">
              <w:rPr>
                <w:rFonts w:ascii="Times New Roman" w:eastAsia="Calibri" w:hAnsi="Times New Roman" w:cs="Times New Roman"/>
                <w:sz w:val="24"/>
                <w:szCs w:val="24"/>
                <w:lang w:val="ru-RU"/>
              </w:rPr>
              <w:t xml:space="preserve"> центр» № 545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12.07.2017 </w:t>
            </w:r>
          </w:p>
          <w:p w14:paraId="08E66954"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 «Про </w:t>
            </w:r>
            <w:proofErr w:type="spellStart"/>
            <w:r w:rsidRPr="00B90FD3">
              <w:rPr>
                <w:rFonts w:ascii="Times New Roman" w:eastAsia="Calibri" w:hAnsi="Times New Roman" w:cs="Times New Roman"/>
                <w:sz w:val="24"/>
                <w:szCs w:val="24"/>
                <w:lang w:val="ru-RU"/>
              </w:rPr>
              <w:t>запровадження</w:t>
            </w:r>
            <w:proofErr w:type="spellEnd"/>
            <w:r w:rsidRPr="00B90FD3">
              <w:rPr>
                <w:rFonts w:ascii="Times New Roman" w:eastAsia="Calibri" w:hAnsi="Times New Roman" w:cs="Times New Roman"/>
                <w:sz w:val="24"/>
                <w:szCs w:val="24"/>
                <w:lang w:val="ru-RU"/>
              </w:rPr>
              <w:t xml:space="preserve"> Порядку </w:t>
            </w:r>
            <w:proofErr w:type="spellStart"/>
            <w:r w:rsidRPr="00B90FD3">
              <w:rPr>
                <w:rFonts w:ascii="Times New Roman" w:eastAsia="Calibri" w:hAnsi="Times New Roman" w:cs="Times New Roman"/>
                <w:sz w:val="24"/>
                <w:szCs w:val="24"/>
                <w:lang w:val="ru-RU"/>
              </w:rPr>
              <w:t>надання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одноразової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допомоги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дітям</w:t>
            </w:r>
            <w:proofErr w:type="spellEnd"/>
            <w:r w:rsidRPr="00B90FD3">
              <w:rPr>
                <w:rFonts w:ascii="Times New Roman" w:eastAsia="Calibri" w:hAnsi="Times New Roman" w:cs="Times New Roman"/>
                <w:sz w:val="24"/>
                <w:szCs w:val="24"/>
                <w:lang w:val="ru-RU"/>
              </w:rPr>
              <w:t xml:space="preserve">-сиротам і </w:t>
            </w:r>
            <w:proofErr w:type="spellStart"/>
            <w:r w:rsidRPr="00B90FD3">
              <w:rPr>
                <w:rFonts w:ascii="Times New Roman" w:eastAsia="Calibri" w:hAnsi="Times New Roman" w:cs="Times New Roman"/>
                <w:sz w:val="24"/>
                <w:szCs w:val="24"/>
                <w:lang w:val="ru-RU"/>
              </w:rPr>
              <w:t>дітям</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позбавленим</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батьківського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піклування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після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досягнення</w:t>
            </w:r>
            <w:proofErr w:type="spellEnd"/>
            <w:r w:rsidRPr="00B90FD3">
              <w:rPr>
                <w:rFonts w:ascii="Times New Roman" w:eastAsia="Calibri" w:hAnsi="Times New Roman" w:cs="Times New Roman"/>
                <w:sz w:val="24"/>
                <w:szCs w:val="24"/>
                <w:lang w:val="ru-RU"/>
              </w:rPr>
              <w:t xml:space="preserve"> 18- </w:t>
            </w:r>
            <w:proofErr w:type="spellStart"/>
            <w:r w:rsidRPr="00B90FD3">
              <w:rPr>
                <w:rFonts w:ascii="Times New Roman" w:eastAsia="Calibri" w:hAnsi="Times New Roman" w:cs="Times New Roman"/>
                <w:sz w:val="24"/>
                <w:szCs w:val="24"/>
                <w:lang w:val="ru-RU"/>
              </w:rPr>
              <w:t>річного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віку</w:t>
            </w:r>
            <w:proofErr w:type="spellEnd"/>
            <w:r w:rsidRPr="00B90FD3">
              <w:rPr>
                <w:rFonts w:ascii="Times New Roman" w:eastAsia="Calibri" w:hAnsi="Times New Roman" w:cs="Times New Roman"/>
                <w:sz w:val="24"/>
                <w:szCs w:val="24"/>
                <w:lang w:val="ru-RU"/>
              </w:rPr>
              <w:t xml:space="preserve">» № 823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25.10.2005. </w:t>
            </w:r>
          </w:p>
          <w:p w14:paraId="0A6377C3"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r w:rsidRPr="00B90FD3">
              <w:rPr>
                <w:rFonts w:ascii="Times New Roman" w:eastAsia="Calibri" w:hAnsi="Times New Roman" w:cs="Times New Roman"/>
                <w:sz w:val="24"/>
                <w:szCs w:val="24"/>
                <w:lang w:val="ru-RU"/>
              </w:rPr>
              <w:t xml:space="preserve">Наказ </w:t>
            </w:r>
            <w:proofErr w:type="spellStart"/>
            <w:r w:rsidRPr="00B90FD3">
              <w:rPr>
                <w:rFonts w:ascii="Times New Roman" w:eastAsia="Calibri" w:hAnsi="Times New Roman" w:cs="Times New Roman"/>
                <w:sz w:val="24"/>
                <w:szCs w:val="24"/>
                <w:lang w:val="ru-RU"/>
              </w:rPr>
              <w:t>Міністерства</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і науки </w:t>
            </w:r>
            <w:proofErr w:type="spellStart"/>
            <w:r w:rsidRPr="00B90FD3">
              <w:rPr>
                <w:rFonts w:ascii="Times New Roman" w:eastAsia="Calibri" w:hAnsi="Times New Roman" w:cs="Times New Roman"/>
                <w:sz w:val="24"/>
                <w:szCs w:val="24"/>
                <w:lang w:val="ru-RU"/>
              </w:rPr>
              <w:t>України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від</w:t>
            </w:r>
            <w:proofErr w:type="spellEnd"/>
            <w:r w:rsidRPr="00B90FD3">
              <w:rPr>
                <w:rFonts w:ascii="Times New Roman" w:eastAsia="Calibri" w:hAnsi="Times New Roman" w:cs="Times New Roman"/>
                <w:sz w:val="24"/>
                <w:szCs w:val="24"/>
                <w:lang w:val="ru-RU"/>
              </w:rPr>
              <w:t xml:space="preserve"> 01.10.2010№ 912 «Про </w:t>
            </w:r>
            <w:proofErr w:type="spellStart"/>
            <w:r w:rsidRPr="00B90FD3">
              <w:rPr>
                <w:rFonts w:ascii="Times New Roman" w:eastAsia="Calibri" w:hAnsi="Times New Roman" w:cs="Times New Roman"/>
                <w:sz w:val="24"/>
                <w:szCs w:val="24"/>
                <w:lang w:val="ru-RU"/>
              </w:rPr>
              <w:t>затвердження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Концепції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розвитку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інклюзивної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p>
        </w:tc>
      </w:tr>
      <w:tr w:rsidR="00B90FD3" w:rsidRPr="00B90FD3" w14:paraId="064CD236"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12889D84"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lastRenderedPageBreak/>
              <w:t>4</w:t>
            </w:r>
          </w:p>
        </w:tc>
        <w:tc>
          <w:tcPr>
            <w:tcW w:w="2268" w:type="dxa"/>
            <w:tcBorders>
              <w:top w:val="single" w:sz="4" w:space="0" w:color="auto"/>
              <w:left w:val="single" w:sz="4" w:space="0" w:color="auto"/>
              <w:bottom w:val="single" w:sz="4" w:space="0" w:color="auto"/>
              <w:right w:val="single" w:sz="4" w:space="0" w:color="auto"/>
            </w:tcBorders>
            <w:hideMark/>
          </w:tcPr>
          <w:p w14:paraId="1E0F7E4A"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Розробник</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r w:rsidRPr="00B90FD3">
              <w:rPr>
                <w:rFonts w:ascii="Times New Roman" w:eastAsia="Calibri" w:hAnsi="Times New Roman" w:cs="Times New Roman"/>
                <w:sz w:val="24"/>
                <w:szCs w:val="24"/>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536C8C3D"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Управління</w:t>
            </w:r>
            <w:proofErr w:type="spellEnd"/>
            <w:r w:rsidRPr="00B90FD3">
              <w:rPr>
                <w:rFonts w:ascii="Times New Roman" w:eastAsia="Calibri" w:hAnsi="Times New Roman" w:cs="Times New Roman"/>
                <w:sz w:val="24"/>
                <w:szCs w:val="24"/>
              </w:rPr>
              <w:t xml:space="preserve"> </w:t>
            </w:r>
            <w:proofErr w:type="spellStart"/>
            <w:proofErr w:type="gram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Сіверської</w:t>
            </w:r>
            <w:proofErr w:type="spellEnd"/>
            <w:proofErr w:type="gram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міської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ради</w:t>
            </w:r>
            <w:proofErr w:type="spellEnd"/>
          </w:p>
        </w:tc>
      </w:tr>
      <w:tr w:rsidR="00B90FD3" w:rsidRPr="00B90FD3" w14:paraId="3F70CA53"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4C29111F"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14:paraId="5E82B23E"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Відповідальний</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виконавець</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r w:rsidRPr="00B90FD3">
              <w:rPr>
                <w:rFonts w:ascii="Times New Roman" w:eastAsia="Calibri" w:hAnsi="Times New Roman" w:cs="Times New Roman"/>
                <w:sz w:val="24"/>
                <w:szCs w:val="24"/>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56FCE883"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Управління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Сіверської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міської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ради</w:t>
            </w:r>
            <w:proofErr w:type="spellEnd"/>
          </w:p>
        </w:tc>
      </w:tr>
      <w:tr w:rsidR="00B90FD3" w:rsidRPr="00B90FD3" w14:paraId="20928374"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650E98BC"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14:paraId="7C06422E"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Учасники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r w:rsidRPr="00B90FD3">
              <w:rPr>
                <w:rFonts w:ascii="Times New Roman" w:eastAsia="Calibri" w:hAnsi="Times New Roman" w:cs="Times New Roman"/>
                <w:sz w:val="24"/>
                <w:szCs w:val="24"/>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1725CF68"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Управління</w:t>
            </w:r>
            <w:proofErr w:type="spellEnd"/>
            <w:r w:rsidRPr="00B90FD3">
              <w:rPr>
                <w:rFonts w:ascii="Times New Roman" w:eastAsia="Calibri" w:hAnsi="Times New Roman" w:cs="Times New Roman"/>
                <w:sz w:val="24"/>
                <w:szCs w:val="24"/>
              </w:rPr>
              <w:t xml:space="preserve"> </w:t>
            </w:r>
            <w:proofErr w:type="spellStart"/>
            <w:proofErr w:type="gram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Сіверської</w:t>
            </w:r>
            <w:proofErr w:type="spellEnd"/>
            <w:proofErr w:type="gram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міської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ради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заклади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загальної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середньої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заклади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дошкільної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КЗ «</w:t>
            </w:r>
            <w:proofErr w:type="spellStart"/>
            <w:r w:rsidRPr="00B90FD3">
              <w:rPr>
                <w:rFonts w:ascii="Times New Roman" w:eastAsia="Calibri" w:hAnsi="Times New Roman" w:cs="Times New Roman"/>
                <w:sz w:val="24"/>
                <w:szCs w:val="24"/>
              </w:rPr>
              <w:t>Центр</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дитячої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юнацької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творчості</w:t>
            </w:r>
            <w:proofErr w:type="spellEnd"/>
            <w:r w:rsidRPr="00B90FD3">
              <w:rPr>
                <w:rFonts w:ascii="Times New Roman" w:eastAsia="Calibri" w:hAnsi="Times New Roman" w:cs="Times New Roman"/>
                <w:sz w:val="24"/>
                <w:szCs w:val="24"/>
              </w:rPr>
              <w:t xml:space="preserve">», КУ « </w:t>
            </w:r>
            <w:proofErr w:type="spellStart"/>
            <w:r w:rsidRPr="00B90FD3">
              <w:rPr>
                <w:rFonts w:ascii="Times New Roman" w:eastAsia="Calibri" w:hAnsi="Times New Roman" w:cs="Times New Roman"/>
                <w:sz w:val="24"/>
                <w:szCs w:val="24"/>
              </w:rPr>
              <w:t>Інклюзивно</w:t>
            </w:r>
            <w:proofErr w:type="spellEnd"/>
            <w:r w:rsidRPr="00B90FD3">
              <w:rPr>
                <w:rFonts w:ascii="Times New Roman" w:eastAsia="Calibri" w:hAnsi="Times New Roman" w:cs="Times New Roman"/>
                <w:sz w:val="24"/>
                <w:szCs w:val="24"/>
              </w:rPr>
              <w:t xml:space="preserve"> - </w:t>
            </w:r>
            <w:proofErr w:type="spellStart"/>
            <w:r w:rsidRPr="00B90FD3">
              <w:rPr>
                <w:rFonts w:ascii="Times New Roman" w:eastAsia="Calibri" w:hAnsi="Times New Roman" w:cs="Times New Roman"/>
                <w:sz w:val="24"/>
                <w:szCs w:val="24"/>
              </w:rPr>
              <w:t>ресурсний</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центр</w:t>
            </w:r>
            <w:proofErr w:type="spellEnd"/>
            <w:r w:rsidRPr="00B90FD3">
              <w:rPr>
                <w:rFonts w:ascii="Times New Roman" w:eastAsia="Calibri" w:hAnsi="Times New Roman" w:cs="Times New Roman"/>
                <w:sz w:val="24"/>
                <w:szCs w:val="24"/>
              </w:rPr>
              <w:t>»</w:t>
            </w:r>
          </w:p>
        </w:tc>
      </w:tr>
      <w:tr w:rsidR="00B90FD3" w:rsidRPr="00B90FD3" w14:paraId="7D7B1200"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2FC9B53C"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14:paraId="683A8C32"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Мета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29214C5B"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Створення</w:t>
            </w:r>
            <w:proofErr w:type="spellEnd"/>
            <w:r w:rsidRPr="00B90FD3">
              <w:rPr>
                <w:rFonts w:ascii="Times New Roman" w:eastAsia="Calibri" w:hAnsi="Times New Roman" w:cs="Times New Roman"/>
                <w:sz w:val="24"/>
                <w:szCs w:val="24"/>
                <w:lang w:val="ru-RU"/>
              </w:rPr>
              <w:t xml:space="preserve"> умов </w:t>
            </w:r>
            <w:proofErr w:type="gramStart"/>
            <w:r w:rsidRPr="00B90FD3">
              <w:rPr>
                <w:rFonts w:ascii="Times New Roman" w:eastAsia="Calibri" w:hAnsi="Times New Roman" w:cs="Times New Roman"/>
                <w:sz w:val="24"/>
                <w:szCs w:val="24"/>
                <w:lang w:val="ru-RU"/>
              </w:rPr>
              <w:t xml:space="preserve">для  </w:t>
            </w:r>
            <w:proofErr w:type="spellStart"/>
            <w:r w:rsidRPr="00B90FD3">
              <w:rPr>
                <w:rFonts w:ascii="Times New Roman" w:eastAsia="Calibri" w:hAnsi="Times New Roman" w:cs="Times New Roman"/>
                <w:sz w:val="24"/>
                <w:szCs w:val="24"/>
                <w:lang w:val="ru-RU"/>
              </w:rPr>
              <w:t>розвитку</w:t>
            </w:r>
            <w:proofErr w:type="spellEnd"/>
            <w:proofErr w:type="gram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доступної</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якісної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системи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Сіверської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територіальної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громади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відповідно</w:t>
            </w:r>
            <w:proofErr w:type="spellEnd"/>
            <w:r w:rsidRPr="00B90FD3">
              <w:rPr>
                <w:rFonts w:ascii="Times New Roman" w:eastAsia="Calibri" w:hAnsi="Times New Roman" w:cs="Times New Roman"/>
                <w:sz w:val="24"/>
                <w:szCs w:val="24"/>
                <w:lang w:val="ru-RU"/>
              </w:rPr>
              <w:t xml:space="preserve"> до </w:t>
            </w:r>
            <w:proofErr w:type="spellStart"/>
            <w:r w:rsidRPr="00B90FD3">
              <w:rPr>
                <w:rFonts w:ascii="Times New Roman" w:eastAsia="Calibri" w:hAnsi="Times New Roman" w:cs="Times New Roman"/>
                <w:sz w:val="24"/>
                <w:szCs w:val="24"/>
                <w:lang w:val="ru-RU"/>
              </w:rPr>
              <w:t>вимог</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суспільства</w:t>
            </w:r>
            <w:proofErr w:type="spellEnd"/>
          </w:p>
        </w:tc>
      </w:tr>
      <w:tr w:rsidR="00B90FD3" w:rsidRPr="00B90FD3" w14:paraId="7DAA476F"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756E8D1F"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14:paraId="2D28D9AC"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Завдання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13335542" w14:textId="77777777" w:rsidR="00B90FD3" w:rsidRPr="00B90FD3" w:rsidRDefault="00B90FD3" w:rsidP="00B90FD3">
            <w:pPr>
              <w:spacing w:before="0" w:after="0" w:line="240" w:lineRule="auto"/>
              <w:jc w:val="both"/>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Розвиток</w:t>
            </w:r>
            <w:proofErr w:type="spellEnd"/>
            <w:r w:rsidRPr="00B90FD3">
              <w:rPr>
                <w:rFonts w:ascii="Times New Roman" w:eastAsia="Calibri" w:hAnsi="Times New Roman" w:cs="Times New Roman"/>
                <w:sz w:val="24"/>
                <w:szCs w:val="24"/>
              </w:rPr>
              <w:t xml:space="preserve"> </w:t>
            </w:r>
            <w:proofErr w:type="spellStart"/>
            <w:proofErr w:type="gramStart"/>
            <w:r w:rsidRPr="00B90FD3">
              <w:rPr>
                <w:rFonts w:ascii="Times New Roman" w:eastAsia="Calibri" w:hAnsi="Times New Roman" w:cs="Times New Roman"/>
                <w:sz w:val="24"/>
                <w:szCs w:val="24"/>
              </w:rPr>
              <w:t>дошкільної</w:t>
            </w:r>
            <w:proofErr w:type="spellEnd"/>
            <w:r w:rsidRPr="00B90FD3">
              <w:rPr>
                <w:rFonts w:ascii="Times New Roman" w:eastAsia="Calibri" w:hAnsi="Times New Roman" w:cs="Times New Roman"/>
                <w:sz w:val="24"/>
                <w:szCs w:val="24"/>
              </w:rPr>
              <w:t xml:space="preserve"> ,</w:t>
            </w:r>
            <w:proofErr w:type="gram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загальної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середньої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позашкільної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Урізноманітнення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форм</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неперервної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педагогів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запровадження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системи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їхнього</w:t>
            </w:r>
            <w:proofErr w:type="spellEnd"/>
            <w:r w:rsidRPr="00B90FD3">
              <w:rPr>
                <w:rFonts w:ascii="Times New Roman" w:eastAsia="Calibri" w:hAnsi="Times New Roman" w:cs="Times New Roman"/>
                <w:sz w:val="24"/>
                <w:szCs w:val="24"/>
              </w:rPr>
              <w:t xml:space="preserve"> </w:t>
            </w:r>
            <w:proofErr w:type="spellStart"/>
            <w:proofErr w:type="gramStart"/>
            <w:r w:rsidRPr="00B90FD3">
              <w:rPr>
                <w:rFonts w:ascii="Times New Roman" w:eastAsia="Calibri" w:hAnsi="Times New Roman" w:cs="Times New Roman"/>
                <w:sz w:val="24"/>
                <w:szCs w:val="24"/>
              </w:rPr>
              <w:t>стимулювання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підвищення</w:t>
            </w:r>
            <w:proofErr w:type="spellEnd"/>
            <w:proofErr w:type="gram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соціального</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статусу</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педагогів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професійного</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загальнокультурного</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рівня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фахової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майстерності</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Запровадження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освітніх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інновацій</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інформаційних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педагогічних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технологій</w:t>
            </w:r>
            <w:proofErr w:type="spellEnd"/>
            <w:r w:rsidRPr="00B90FD3">
              <w:rPr>
                <w:rFonts w:ascii="Times New Roman" w:eastAsia="Calibri" w:hAnsi="Times New Roman" w:cs="Times New Roman"/>
                <w:sz w:val="24"/>
                <w:szCs w:val="24"/>
              </w:rPr>
              <w:t>.</w:t>
            </w:r>
          </w:p>
          <w:p w14:paraId="335A7A2D"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rPr>
              <w:t>Створення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сприятливих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умов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для</w:t>
            </w:r>
            <w:proofErr w:type="spellEnd"/>
            <w:r w:rsidRPr="00B90FD3">
              <w:rPr>
                <w:rFonts w:ascii="Times New Roman" w:eastAsia="Calibri" w:hAnsi="Times New Roman" w:cs="Times New Roman"/>
                <w:sz w:val="24"/>
                <w:szCs w:val="24"/>
              </w:rPr>
              <w:t xml:space="preserve"> </w:t>
            </w:r>
            <w:proofErr w:type="spellStart"/>
            <w:proofErr w:type="gramStart"/>
            <w:r w:rsidRPr="00B90FD3">
              <w:rPr>
                <w:rFonts w:ascii="Times New Roman" w:eastAsia="Calibri" w:hAnsi="Times New Roman" w:cs="Times New Roman"/>
                <w:sz w:val="24"/>
                <w:szCs w:val="24"/>
              </w:rPr>
              <w:t>пошуку</w:t>
            </w:r>
            <w:proofErr w:type="spellEnd"/>
            <w:r w:rsidRPr="00B90FD3">
              <w:rPr>
                <w:rFonts w:ascii="Times New Roman" w:eastAsia="Calibri" w:hAnsi="Times New Roman" w:cs="Times New Roman"/>
                <w:sz w:val="24"/>
                <w:szCs w:val="24"/>
              </w:rPr>
              <w:t xml:space="preserve"> ,</w:t>
            </w:r>
            <w:proofErr w:type="gram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підтримки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розвитку</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обдарованих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дітей</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молоді</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lang w:val="ru-RU"/>
              </w:rPr>
              <w:t>Формування</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здобувачів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здорового способу </w:t>
            </w:r>
            <w:proofErr w:type="spellStart"/>
            <w:proofErr w:type="gramStart"/>
            <w:r w:rsidRPr="00B90FD3">
              <w:rPr>
                <w:rFonts w:ascii="Times New Roman" w:eastAsia="Calibri" w:hAnsi="Times New Roman" w:cs="Times New Roman"/>
                <w:sz w:val="24"/>
                <w:szCs w:val="24"/>
                <w:lang w:val="ru-RU"/>
              </w:rPr>
              <w:t>життя</w:t>
            </w:r>
            <w:proofErr w:type="spellEnd"/>
            <w:r w:rsidRPr="00B90FD3">
              <w:rPr>
                <w:rFonts w:ascii="Times New Roman" w:eastAsia="Calibri" w:hAnsi="Times New Roman" w:cs="Times New Roman"/>
                <w:sz w:val="24"/>
                <w:szCs w:val="24"/>
                <w:lang w:val="ru-RU"/>
              </w:rPr>
              <w:t xml:space="preserve"> ,</w:t>
            </w:r>
            <w:proofErr w:type="gram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розвиток</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дитячого</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юнацького</w:t>
            </w:r>
            <w:proofErr w:type="spellEnd"/>
            <w:r w:rsidRPr="00B90FD3">
              <w:rPr>
                <w:rFonts w:ascii="Times New Roman" w:eastAsia="Calibri" w:hAnsi="Times New Roman" w:cs="Times New Roman"/>
                <w:sz w:val="24"/>
                <w:szCs w:val="24"/>
                <w:lang w:val="ru-RU"/>
              </w:rPr>
              <w:t xml:space="preserve"> </w:t>
            </w:r>
          </w:p>
          <w:p w14:paraId="310DE8D7"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gramStart"/>
            <w:r w:rsidRPr="00B90FD3">
              <w:rPr>
                <w:rFonts w:ascii="Times New Roman" w:eastAsia="Calibri" w:hAnsi="Times New Roman" w:cs="Times New Roman"/>
                <w:sz w:val="24"/>
                <w:szCs w:val="24"/>
                <w:lang w:val="ru-RU"/>
              </w:rPr>
              <w:t>спорту .</w:t>
            </w:r>
            <w:proofErr w:type="gram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Приведення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матеріально-технічного</w:t>
            </w:r>
            <w:proofErr w:type="spellEnd"/>
            <w:r w:rsidRPr="00B90FD3">
              <w:rPr>
                <w:rFonts w:ascii="Times New Roman" w:eastAsia="Calibri" w:hAnsi="Times New Roman" w:cs="Times New Roman"/>
                <w:sz w:val="24"/>
                <w:szCs w:val="24"/>
                <w:lang w:val="ru-RU"/>
              </w:rPr>
              <w:t xml:space="preserve"> стану кожного </w:t>
            </w:r>
            <w:proofErr w:type="spellStart"/>
            <w:r w:rsidRPr="00B90FD3">
              <w:rPr>
                <w:rFonts w:ascii="Times New Roman" w:eastAsia="Calibri" w:hAnsi="Times New Roman" w:cs="Times New Roman"/>
                <w:sz w:val="24"/>
                <w:szCs w:val="24"/>
                <w:lang w:val="ru-RU"/>
              </w:rPr>
              <w:t>навчального</w:t>
            </w:r>
            <w:proofErr w:type="spellEnd"/>
            <w:r w:rsidRPr="00B90FD3">
              <w:rPr>
                <w:rFonts w:ascii="Times New Roman" w:eastAsia="Calibri" w:hAnsi="Times New Roman" w:cs="Times New Roman"/>
                <w:sz w:val="24"/>
                <w:szCs w:val="24"/>
                <w:lang w:val="ru-RU"/>
              </w:rPr>
              <w:t xml:space="preserve"> закладу до потреб </w:t>
            </w:r>
            <w:proofErr w:type="spellStart"/>
            <w:r w:rsidRPr="00B90FD3">
              <w:rPr>
                <w:rFonts w:ascii="Times New Roman" w:eastAsia="Calibri" w:hAnsi="Times New Roman" w:cs="Times New Roman"/>
                <w:sz w:val="24"/>
                <w:szCs w:val="24"/>
                <w:lang w:val="ru-RU"/>
              </w:rPr>
              <w:t>модернізації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галузі</w:t>
            </w:r>
            <w:proofErr w:type="spellEnd"/>
            <w:r w:rsidRPr="00B90FD3">
              <w:rPr>
                <w:rFonts w:ascii="Times New Roman" w:eastAsia="Calibri" w:hAnsi="Times New Roman" w:cs="Times New Roman"/>
                <w:sz w:val="24"/>
                <w:szCs w:val="24"/>
                <w:lang w:val="ru-RU"/>
              </w:rPr>
              <w:t>.</w:t>
            </w:r>
          </w:p>
        </w:tc>
      </w:tr>
      <w:tr w:rsidR="00B90FD3" w:rsidRPr="00B90FD3" w14:paraId="32EEB905"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08836A88"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lastRenderedPageBreak/>
              <w:t>9</w:t>
            </w:r>
          </w:p>
        </w:tc>
        <w:tc>
          <w:tcPr>
            <w:tcW w:w="2268" w:type="dxa"/>
            <w:tcBorders>
              <w:top w:val="single" w:sz="4" w:space="0" w:color="auto"/>
              <w:left w:val="single" w:sz="4" w:space="0" w:color="auto"/>
              <w:bottom w:val="single" w:sz="4" w:space="0" w:color="auto"/>
              <w:right w:val="single" w:sz="4" w:space="0" w:color="auto"/>
            </w:tcBorders>
            <w:hideMark/>
          </w:tcPr>
          <w:p w14:paraId="349AAAF7"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Терміни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реалізації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r w:rsidRPr="00B90FD3">
              <w:rPr>
                <w:rFonts w:ascii="Times New Roman" w:eastAsia="Calibri" w:hAnsi="Times New Roman" w:cs="Times New Roman"/>
                <w:sz w:val="24"/>
                <w:szCs w:val="24"/>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2C9D8B1E"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 xml:space="preserve">2021-2027 </w:t>
            </w:r>
            <w:proofErr w:type="spellStart"/>
            <w:r w:rsidRPr="00B90FD3">
              <w:rPr>
                <w:rFonts w:ascii="Times New Roman" w:eastAsia="Calibri" w:hAnsi="Times New Roman" w:cs="Times New Roman"/>
                <w:sz w:val="24"/>
                <w:szCs w:val="24"/>
              </w:rPr>
              <w:t>роки</w:t>
            </w:r>
            <w:proofErr w:type="spellEnd"/>
          </w:p>
        </w:tc>
      </w:tr>
      <w:tr w:rsidR="00B90FD3" w:rsidRPr="00B90FD3" w14:paraId="3EA68DB6"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0B3CB45C"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14:paraId="32DFE219"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Ресурсне</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забезпечення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51F1A728"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Розробка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реалізація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механізмів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залучення</w:t>
            </w:r>
            <w:proofErr w:type="spellEnd"/>
            <w:r w:rsidRPr="00B90FD3">
              <w:rPr>
                <w:rFonts w:ascii="Times New Roman" w:eastAsia="Calibri" w:hAnsi="Times New Roman" w:cs="Times New Roman"/>
                <w:sz w:val="24"/>
                <w:szCs w:val="24"/>
              </w:rPr>
              <w:t xml:space="preserve"> </w:t>
            </w:r>
            <w:proofErr w:type="spellStart"/>
            <w:proofErr w:type="gramStart"/>
            <w:r w:rsidRPr="00B90FD3">
              <w:rPr>
                <w:rFonts w:ascii="Times New Roman" w:eastAsia="Calibri" w:hAnsi="Times New Roman" w:cs="Times New Roman"/>
                <w:sz w:val="24"/>
                <w:szCs w:val="24"/>
              </w:rPr>
              <w:t>додаткових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фінансових</w:t>
            </w:r>
            <w:proofErr w:type="spellEnd"/>
            <w:proofErr w:type="gram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матеріальних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ресурсів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цільових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соціальних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проектів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інвестицій</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благодійних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внесків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підвищення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ефективності</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використання</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бюджетних</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коштів</w:t>
            </w:r>
            <w:proofErr w:type="spellEnd"/>
            <w:r w:rsidRPr="00B90FD3">
              <w:rPr>
                <w:rFonts w:ascii="Times New Roman" w:eastAsia="Calibri" w:hAnsi="Times New Roman" w:cs="Times New Roman"/>
                <w:sz w:val="24"/>
                <w:szCs w:val="24"/>
              </w:rPr>
              <w:t>.</w:t>
            </w:r>
          </w:p>
        </w:tc>
      </w:tr>
      <w:tr w:rsidR="00B90FD3" w:rsidRPr="00B90FD3" w14:paraId="5B34E12D"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16975357"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4664EA60"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Перелік</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місцевих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бюджетів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які</w:t>
            </w:r>
            <w:proofErr w:type="spellEnd"/>
            <w:r w:rsidRPr="00B90FD3">
              <w:rPr>
                <w:rFonts w:ascii="Times New Roman" w:eastAsia="Calibri" w:hAnsi="Times New Roman" w:cs="Times New Roman"/>
                <w:sz w:val="24"/>
                <w:szCs w:val="24"/>
                <w:lang w:val="ru-RU"/>
              </w:rPr>
              <w:t xml:space="preserve"> </w:t>
            </w:r>
            <w:proofErr w:type="spellStart"/>
            <w:proofErr w:type="gramStart"/>
            <w:r w:rsidRPr="00B90FD3">
              <w:rPr>
                <w:rFonts w:ascii="Times New Roman" w:eastAsia="Calibri" w:hAnsi="Times New Roman" w:cs="Times New Roman"/>
                <w:sz w:val="24"/>
                <w:szCs w:val="24"/>
                <w:lang w:val="ru-RU"/>
              </w:rPr>
              <w:t>беруть</w:t>
            </w:r>
            <w:proofErr w:type="spellEnd"/>
            <w:r w:rsidRPr="00B90FD3">
              <w:rPr>
                <w:rFonts w:ascii="Times New Roman" w:eastAsia="Calibri" w:hAnsi="Times New Roman" w:cs="Times New Roman"/>
                <w:sz w:val="24"/>
                <w:szCs w:val="24"/>
                <w:lang w:val="ru-RU"/>
              </w:rPr>
              <w:t xml:space="preserve">  участь</w:t>
            </w:r>
            <w:proofErr w:type="gramEnd"/>
            <w:r w:rsidRPr="00B90FD3">
              <w:rPr>
                <w:rFonts w:ascii="Times New Roman" w:eastAsia="Calibri" w:hAnsi="Times New Roman" w:cs="Times New Roman"/>
                <w:sz w:val="24"/>
                <w:szCs w:val="24"/>
                <w:lang w:val="ru-RU"/>
              </w:rPr>
              <w:t xml:space="preserve"> у </w:t>
            </w:r>
            <w:proofErr w:type="spellStart"/>
            <w:r w:rsidRPr="00B90FD3">
              <w:rPr>
                <w:rFonts w:ascii="Times New Roman" w:eastAsia="Calibri" w:hAnsi="Times New Roman" w:cs="Times New Roman"/>
                <w:sz w:val="24"/>
                <w:szCs w:val="24"/>
                <w:lang w:val="ru-RU"/>
              </w:rPr>
              <w:t>виконанні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програми</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28804070"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Кошти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освітньої</w:t>
            </w:r>
            <w:proofErr w:type="spellEnd"/>
            <w:r w:rsidRPr="00B90FD3">
              <w:rPr>
                <w:rFonts w:ascii="Times New Roman" w:eastAsia="Calibri" w:hAnsi="Times New Roman" w:cs="Times New Roman"/>
                <w:sz w:val="24"/>
                <w:szCs w:val="24"/>
                <w:lang w:val="ru-RU"/>
              </w:rPr>
              <w:t xml:space="preserve"> </w:t>
            </w:r>
            <w:proofErr w:type="spellStart"/>
            <w:proofErr w:type="gramStart"/>
            <w:r w:rsidRPr="00B90FD3">
              <w:rPr>
                <w:rFonts w:ascii="Times New Roman" w:eastAsia="Calibri" w:hAnsi="Times New Roman" w:cs="Times New Roman"/>
                <w:sz w:val="24"/>
                <w:szCs w:val="24"/>
                <w:lang w:val="ru-RU"/>
              </w:rPr>
              <w:t>субвенції</w:t>
            </w:r>
            <w:proofErr w:type="spellEnd"/>
            <w:r w:rsidRPr="00B90FD3">
              <w:rPr>
                <w:rFonts w:ascii="Times New Roman" w:eastAsia="Calibri" w:hAnsi="Times New Roman" w:cs="Times New Roman"/>
                <w:sz w:val="24"/>
                <w:szCs w:val="24"/>
                <w:lang w:val="ru-RU"/>
              </w:rPr>
              <w:t xml:space="preserve"> ,</w:t>
            </w:r>
            <w:proofErr w:type="gram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місцевий</w:t>
            </w:r>
            <w:proofErr w:type="spellEnd"/>
            <w:r w:rsidRPr="00B90FD3">
              <w:rPr>
                <w:rFonts w:ascii="Times New Roman" w:eastAsia="Calibri" w:hAnsi="Times New Roman" w:cs="Times New Roman"/>
                <w:sz w:val="24"/>
                <w:szCs w:val="24"/>
                <w:lang w:val="ru-RU"/>
              </w:rPr>
              <w:t xml:space="preserve"> бюджет та </w:t>
            </w:r>
            <w:proofErr w:type="spellStart"/>
            <w:r w:rsidRPr="00B90FD3">
              <w:rPr>
                <w:rFonts w:ascii="Times New Roman" w:eastAsia="Calibri" w:hAnsi="Times New Roman" w:cs="Times New Roman"/>
                <w:sz w:val="24"/>
                <w:szCs w:val="24"/>
                <w:lang w:val="ru-RU"/>
              </w:rPr>
              <w:t>інші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джерела</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фінансування</w:t>
            </w:r>
            <w:proofErr w:type="spellEnd"/>
            <w:r w:rsidRPr="00B90FD3">
              <w:rPr>
                <w:rFonts w:ascii="Times New Roman" w:eastAsia="Calibri" w:hAnsi="Times New Roman" w:cs="Times New Roman"/>
                <w:sz w:val="24"/>
                <w:szCs w:val="24"/>
                <w:lang w:val="ru-RU"/>
              </w:rPr>
              <w:t xml:space="preserve"> не </w:t>
            </w:r>
            <w:proofErr w:type="spellStart"/>
            <w:r w:rsidRPr="00B90FD3">
              <w:rPr>
                <w:rFonts w:ascii="Times New Roman" w:eastAsia="Calibri" w:hAnsi="Times New Roman" w:cs="Times New Roman"/>
                <w:sz w:val="24"/>
                <w:szCs w:val="24"/>
                <w:lang w:val="ru-RU"/>
              </w:rPr>
              <w:t>заборонені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чинним</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законодавством</w:t>
            </w:r>
            <w:proofErr w:type="spellEnd"/>
            <w:r w:rsidRPr="00B90FD3">
              <w:rPr>
                <w:rFonts w:ascii="Times New Roman" w:eastAsia="Calibri" w:hAnsi="Times New Roman" w:cs="Times New Roman"/>
                <w:sz w:val="24"/>
                <w:szCs w:val="24"/>
                <w:lang w:val="ru-RU"/>
              </w:rPr>
              <w:t>.</w:t>
            </w:r>
          </w:p>
        </w:tc>
      </w:tr>
      <w:tr w:rsidR="00B90FD3" w:rsidRPr="00B90FD3" w14:paraId="28B854A7"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16AF690C"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25DA1D6"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Загальний</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обсяг</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фінансових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ресурсів</w:t>
            </w:r>
            <w:proofErr w:type="spellEnd"/>
            <w:r w:rsidRPr="00B90FD3">
              <w:rPr>
                <w:rFonts w:ascii="Times New Roman" w:eastAsia="Calibri" w:hAnsi="Times New Roman" w:cs="Times New Roman"/>
                <w:sz w:val="24"/>
                <w:szCs w:val="24"/>
                <w:lang w:val="ru-RU"/>
              </w:rPr>
              <w:t xml:space="preserve">, </w:t>
            </w:r>
            <w:proofErr w:type="spellStart"/>
            <w:proofErr w:type="gramStart"/>
            <w:r w:rsidRPr="00B90FD3">
              <w:rPr>
                <w:rFonts w:ascii="Times New Roman" w:eastAsia="Calibri" w:hAnsi="Times New Roman" w:cs="Times New Roman"/>
                <w:sz w:val="24"/>
                <w:szCs w:val="24"/>
                <w:lang w:val="ru-RU"/>
              </w:rPr>
              <w:t>необхідних</w:t>
            </w:r>
            <w:proofErr w:type="spellEnd"/>
            <w:r w:rsidRPr="00B90FD3">
              <w:rPr>
                <w:rFonts w:ascii="Times New Roman" w:eastAsia="Calibri" w:hAnsi="Times New Roman" w:cs="Times New Roman"/>
                <w:sz w:val="24"/>
                <w:szCs w:val="24"/>
                <w:lang w:val="ru-RU"/>
              </w:rPr>
              <w:t xml:space="preserve">  для</w:t>
            </w:r>
            <w:proofErr w:type="gram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реалізації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програми</w:t>
            </w:r>
            <w:proofErr w:type="spellEnd"/>
            <w:r w:rsidRPr="00B90FD3">
              <w:rPr>
                <w:rFonts w:ascii="Times New Roman" w:eastAsia="Calibri" w:hAnsi="Times New Roman" w:cs="Times New Roman"/>
                <w:sz w:val="24"/>
                <w:szCs w:val="24"/>
                <w:lang w:val="ru-RU"/>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D167C96" w14:textId="77777777" w:rsidR="00B90FD3" w:rsidRPr="00B90FD3" w:rsidRDefault="00B90FD3" w:rsidP="00B90FD3">
            <w:pPr>
              <w:spacing w:before="0" w:after="0" w:line="240" w:lineRule="auto"/>
              <w:rPr>
                <w:rFonts w:ascii="Times New Roman" w:eastAsia="Calibri" w:hAnsi="Times New Roman" w:cs="Times New Roman"/>
                <w:b/>
                <w:bCs/>
                <w:color w:val="000000"/>
                <w:sz w:val="28"/>
                <w:szCs w:val="22"/>
              </w:rPr>
            </w:pPr>
            <w:r w:rsidRPr="00B90FD3">
              <w:rPr>
                <w:rFonts w:ascii="Times New Roman" w:eastAsia="Calibri" w:hAnsi="Times New Roman" w:cs="Times New Roman"/>
                <w:b/>
                <w:bCs/>
                <w:color w:val="000000"/>
                <w:sz w:val="28"/>
                <w:szCs w:val="22"/>
                <w:lang w:val="ru-RU"/>
              </w:rPr>
              <w:t>28</w:t>
            </w:r>
            <w:r w:rsidRPr="00B90FD3">
              <w:rPr>
                <w:rFonts w:ascii="Times New Roman" w:eastAsia="Calibri" w:hAnsi="Times New Roman" w:cs="Times New Roman"/>
                <w:b/>
                <w:bCs/>
                <w:color w:val="000000"/>
                <w:sz w:val="28"/>
                <w:szCs w:val="22"/>
              </w:rPr>
              <w:t xml:space="preserve"> </w:t>
            </w:r>
            <w:r w:rsidRPr="00B90FD3">
              <w:rPr>
                <w:rFonts w:ascii="Times New Roman" w:eastAsia="Calibri" w:hAnsi="Times New Roman" w:cs="Times New Roman"/>
                <w:b/>
                <w:bCs/>
                <w:color w:val="000000"/>
                <w:sz w:val="28"/>
                <w:szCs w:val="22"/>
                <w:lang w:val="ru-RU"/>
              </w:rPr>
              <w:t>924,56</w:t>
            </w:r>
            <w:r w:rsidRPr="00B90FD3">
              <w:rPr>
                <w:rFonts w:ascii="Times New Roman" w:eastAsia="Calibri" w:hAnsi="Times New Roman" w:cs="Times New Roman"/>
                <w:b/>
                <w:bCs/>
                <w:color w:val="000000"/>
                <w:sz w:val="28"/>
                <w:szCs w:val="22"/>
              </w:rPr>
              <w:t xml:space="preserve"> </w:t>
            </w:r>
            <w:proofErr w:type="spellStart"/>
            <w:r w:rsidRPr="00B90FD3">
              <w:rPr>
                <w:rFonts w:ascii="Times New Roman" w:eastAsia="Calibri" w:hAnsi="Times New Roman" w:cs="Times New Roman"/>
                <w:b/>
                <w:bCs/>
                <w:color w:val="000000"/>
                <w:sz w:val="28"/>
                <w:szCs w:val="22"/>
              </w:rPr>
              <w:t>тис</w:t>
            </w:r>
            <w:proofErr w:type="spellEnd"/>
            <w:r w:rsidRPr="00B90FD3">
              <w:rPr>
                <w:rFonts w:ascii="Times New Roman" w:eastAsia="Calibri" w:hAnsi="Times New Roman" w:cs="Times New Roman"/>
                <w:b/>
                <w:bCs/>
                <w:color w:val="000000"/>
                <w:sz w:val="28"/>
                <w:szCs w:val="22"/>
              </w:rPr>
              <w:t xml:space="preserve">. </w:t>
            </w:r>
            <w:proofErr w:type="spellStart"/>
            <w:r w:rsidRPr="00B90FD3">
              <w:rPr>
                <w:rFonts w:ascii="Times New Roman" w:eastAsia="Calibri" w:hAnsi="Times New Roman" w:cs="Times New Roman"/>
                <w:b/>
                <w:bCs/>
                <w:color w:val="000000"/>
                <w:sz w:val="28"/>
                <w:szCs w:val="22"/>
              </w:rPr>
              <w:t>грн</w:t>
            </w:r>
            <w:proofErr w:type="spellEnd"/>
            <w:r w:rsidRPr="00B90FD3">
              <w:rPr>
                <w:rFonts w:ascii="Times New Roman" w:eastAsia="Calibri" w:hAnsi="Times New Roman" w:cs="Times New Roman"/>
                <w:b/>
                <w:bCs/>
                <w:color w:val="000000"/>
                <w:sz w:val="28"/>
                <w:szCs w:val="22"/>
              </w:rPr>
              <w:t>.</w:t>
            </w:r>
          </w:p>
          <w:p w14:paraId="22B66B46" w14:textId="77777777" w:rsidR="00B90FD3" w:rsidRPr="00B90FD3" w:rsidRDefault="00B90FD3" w:rsidP="00B90FD3">
            <w:pPr>
              <w:spacing w:before="0" w:after="0" w:line="240" w:lineRule="auto"/>
              <w:rPr>
                <w:rFonts w:ascii="Times New Roman" w:eastAsia="Calibri" w:hAnsi="Times New Roman" w:cs="Times New Roman"/>
                <w:sz w:val="18"/>
                <w:szCs w:val="24"/>
                <w:lang w:val="ru-RU"/>
              </w:rPr>
            </w:pPr>
          </w:p>
          <w:p w14:paraId="4B3E1BAB" w14:textId="77777777" w:rsidR="00B90FD3" w:rsidRPr="00B90FD3" w:rsidRDefault="00B90FD3" w:rsidP="00B90FD3">
            <w:pPr>
              <w:spacing w:before="0" w:after="0" w:line="240" w:lineRule="auto"/>
              <w:rPr>
                <w:rFonts w:ascii="Times New Roman" w:eastAsia="Calibri" w:hAnsi="Times New Roman" w:cs="Times New Roman"/>
                <w:sz w:val="24"/>
                <w:szCs w:val="24"/>
              </w:rPr>
            </w:pPr>
          </w:p>
        </w:tc>
      </w:tr>
      <w:tr w:rsidR="00B90FD3" w:rsidRPr="00B90FD3" w14:paraId="72E4974D"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429442DD"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hideMark/>
          </w:tcPr>
          <w:p w14:paraId="4CD5FAF7"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Очікувані</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результати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4809B809"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забезпечення</w:t>
            </w:r>
            <w:proofErr w:type="spellEnd"/>
            <w:r w:rsidRPr="00B90FD3">
              <w:rPr>
                <w:rFonts w:ascii="Times New Roman" w:eastAsia="Calibri" w:hAnsi="Times New Roman" w:cs="Times New Roman"/>
                <w:sz w:val="24"/>
                <w:szCs w:val="24"/>
                <w:lang w:val="ru-RU"/>
              </w:rPr>
              <w:t xml:space="preserve"> умов </w:t>
            </w:r>
            <w:proofErr w:type="gramStart"/>
            <w:r w:rsidRPr="00B90FD3">
              <w:rPr>
                <w:rFonts w:ascii="Times New Roman" w:eastAsia="Calibri" w:hAnsi="Times New Roman" w:cs="Times New Roman"/>
                <w:sz w:val="24"/>
                <w:szCs w:val="24"/>
                <w:lang w:val="ru-RU"/>
              </w:rPr>
              <w:t xml:space="preserve">для  </w:t>
            </w:r>
            <w:proofErr w:type="spellStart"/>
            <w:r w:rsidRPr="00B90FD3">
              <w:rPr>
                <w:rFonts w:ascii="Times New Roman" w:eastAsia="Calibri" w:hAnsi="Times New Roman" w:cs="Times New Roman"/>
                <w:sz w:val="24"/>
                <w:szCs w:val="24"/>
                <w:lang w:val="ru-RU"/>
              </w:rPr>
              <w:t>реформування</w:t>
            </w:r>
            <w:proofErr w:type="spellEnd"/>
            <w:proofErr w:type="gram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освітньої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галузі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Сіверської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територіальної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громади</w:t>
            </w:r>
            <w:proofErr w:type="spellEnd"/>
            <w:r w:rsidRPr="00B90FD3">
              <w:rPr>
                <w:rFonts w:ascii="Times New Roman" w:eastAsia="Calibri" w:hAnsi="Times New Roman" w:cs="Times New Roman"/>
                <w:sz w:val="24"/>
                <w:szCs w:val="24"/>
                <w:lang w:val="ru-RU"/>
              </w:rPr>
              <w:t xml:space="preserve"> ;</w:t>
            </w:r>
          </w:p>
          <w:p w14:paraId="37E61719"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функціонування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цілісної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системи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єдиного</w:t>
            </w:r>
            <w:proofErr w:type="spellEnd"/>
            <w:r w:rsidRPr="00B90FD3">
              <w:rPr>
                <w:rFonts w:ascii="Times New Roman" w:eastAsia="Calibri" w:hAnsi="Times New Roman" w:cs="Times New Roman"/>
                <w:sz w:val="24"/>
                <w:szCs w:val="24"/>
                <w:lang w:val="ru-RU"/>
              </w:rPr>
              <w:t xml:space="preserve"> культурно – </w:t>
            </w:r>
            <w:proofErr w:type="spellStart"/>
            <w:r w:rsidRPr="00B90FD3">
              <w:rPr>
                <w:rFonts w:ascii="Times New Roman" w:eastAsia="Calibri" w:hAnsi="Times New Roman" w:cs="Times New Roman"/>
                <w:sz w:val="24"/>
                <w:szCs w:val="24"/>
                <w:lang w:val="ru-RU"/>
              </w:rPr>
              <w:t>освітнього</w:t>
            </w:r>
            <w:proofErr w:type="spellEnd"/>
            <w:r w:rsidRPr="00B90FD3">
              <w:rPr>
                <w:rFonts w:ascii="Times New Roman" w:eastAsia="Calibri" w:hAnsi="Times New Roman" w:cs="Times New Roman"/>
                <w:sz w:val="24"/>
                <w:szCs w:val="24"/>
                <w:lang w:val="ru-RU"/>
              </w:rPr>
              <w:t xml:space="preserve"> простору для </w:t>
            </w:r>
            <w:proofErr w:type="spellStart"/>
            <w:r w:rsidRPr="00B90FD3">
              <w:rPr>
                <w:rFonts w:ascii="Times New Roman" w:eastAsia="Calibri" w:hAnsi="Times New Roman" w:cs="Times New Roman"/>
                <w:sz w:val="24"/>
                <w:szCs w:val="24"/>
                <w:lang w:val="ru-RU"/>
              </w:rPr>
              <w:t>найповнішого</w:t>
            </w:r>
            <w:proofErr w:type="spellEnd"/>
            <w:r w:rsidRPr="00B90FD3">
              <w:rPr>
                <w:rFonts w:ascii="Times New Roman" w:eastAsia="Calibri" w:hAnsi="Times New Roman" w:cs="Times New Roman"/>
                <w:sz w:val="24"/>
                <w:szCs w:val="24"/>
                <w:lang w:val="ru-RU"/>
              </w:rPr>
              <w:t xml:space="preserve"> комплексного </w:t>
            </w:r>
            <w:proofErr w:type="spellStart"/>
            <w:r w:rsidRPr="00B90FD3">
              <w:rPr>
                <w:rFonts w:ascii="Times New Roman" w:eastAsia="Calibri" w:hAnsi="Times New Roman" w:cs="Times New Roman"/>
                <w:sz w:val="24"/>
                <w:szCs w:val="24"/>
                <w:lang w:val="ru-RU"/>
              </w:rPr>
              <w:t>задоволення</w:t>
            </w:r>
            <w:proofErr w:type="spellEnd"/>
            <w:r w:rsidRPr="00B90FD3">
              <w:rPr>
                <w:rFonts w:ascii="Times New Roman" w:eastAsia="Calibri" w:hAnsi="Times New Roman" w:cs="Times New Roman"/>
                <w:sz w:val="24"/>
                <w:szCs w:val="24"/>
                <w:lang w:val="ru-RU"/>
              </w:rPr>
              <w:t xml:space="preserve"> потреб </w:t>
            </w:r>
            <w:proofErr w:type="spellStart"/>
            <w:r w:rsidRPr="00B90FD3">
              <w:rPr>
                <w:rFonts w:ascii="Times New Roman" w:eastAsia="Calibri" w:hAnsi="Times New Roman" w:cs="Times New Roman"/>
                <w:sz w:val="24"/>
                <w:szCs w:val="24"/>
                <w:lang w:val="ru-RU"/>
              </w:rPr>
              <w:t>громади</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освітніх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послугах</w:t>
            </w:r>
            <w:proofErr w:type="spellEnd"/>
            <w:r w:rsidRPr="00B90FD3">
              <w:rPr>
                <w:rFonts w:ascii="Times New Roman" w:eastAsia="Calibri" w:hAnsi="Times New Roman" w:cs="Times New Roman"/>
                <w:sz w:val="24"/>
                <w:szCs w:val="24"/>
                <w:lang w:val="ru-RU"/>
              </w:rPr>
              <w:t>;</w:t>
            </w:r>
          </w:p>
          <w:p w14:paraId="1110EE28"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удосконалення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мережі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закладів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створення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інноваційних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освітніх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комплексів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опорної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школи</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її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філій</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закладів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нового типу, в т.ч. з </w:t>
            </w:r>
            <w:proofErr w:type="spellStart"/>
            <w:r w:rsidRPr="00B90FD3">
              <w:rPr>
                <w:rFonts w:ascii="Times New Roman" w:eastAsia="Calibri" w:hAnsi="Times New Roman" w:cs="Times New Roman"/>
                <w:sz w:val="24"/>
                <w:szCs w:val="24"/>
                <w:lang w:val="ru-RU"/>
              </w:rPr>
              <w:t>інклюзивною</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освітою</w:t>
            </w:r>
            <w:proofErr w:type="spellEnd"/>
            <w:r w:rsidRPr="00B90FD3">
              <w:rPr>
                <w:rFonts w:ascii="Times New Roman" w:eastAsia="Calibri" w:hAnsi="Times New Roman" w:cs="Times New Roman"/>
                <w:sz w:val="24"/>
                <w:szCs w:val="24"/>
                <w:lang w:val="ru-RU"/>
              </w:rPr>
              <w:t>;</w:t>
            </w:r>
          </w:p>
          <w:p w14:paraId="518D205D"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забезпечення</w:t>
            </w:r>
            <w:proofErr w:type="spellEnd"/>
            <w:r w:rsidRPr="00B90FD3">
              <w:rPr>
                <w:rFonts w:ascii="Times New Roman" w:eastAsia="Calibri" w:hAnsi="Times New Roman" w:cs="Times New Roman"/>
                <w:sz w:val="24"/>
                <w:szCs w:val="24"/>
                <w:lang w:val="ru-RU"/>
              </w:rPr>
              <w:t xml:space="preserve"> умов для </w:t>
            </w:r>
            <w:proofErr w:type="spellStart"/>
            <w:r w:rsidRPr="00B90FD3">
              <w:rPr>
                <w:rFonts w:ascii="Times New Roman" w:eastAsia="Calibri" w:hAnsi="Times New Roman" w:cs="Times New Roman"/>
                <w:sz w:val="24"/>
                <w:szCs w:val="24"/>
                <w:lang w:val="ru-RU"/>
              </w:rPr>
              <w:t>особистісного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розвитку</w:t>
            </w:r>
            <w:proofErr w:type="spellEnd"/>
            <w:r w:rsidRPr="00B90FD3">
              <w:rPr>
                <w:rFonts w:ascii="Times New Roman" w:eastAsia="Calibri" w:hAnsi="Times New Roman" w:cs="Times New Roman"/>
                <w:sz w:val="24"/>
                <w:szCs w:val="24"/>
                <w:lang w:val="ru-RU"/>
              </w:rPr>
              <w:t xml:space="preserve"> і </w:t>
            </w:r>
            <w:proofErr w:type="spellStart"/>
            <w:r w:rsidRPr="00B90FD3">
              <w:rPr>
                <w:rFonts w:ascii="Times New Roman" w:eastAsia="Calibri" w:hAnsi="Times New Roman" w:cs="Times New Roman"/>
                <w:sz w:val="24"/>
                <w:szCs w:val="24"/>
                <w:lang w:val="ru-RU"/>
              </w:rPr>
              <w:t>творчої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самореалізації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учасників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педагогічного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процесу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укріплення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їх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здоров’я</w:t>
            </w:r>
            <w:proofErr w:type="spellEnd"/>
            <w:r w:rsidRPr="00B90FD3">
              <w:rPr>
                <w:rFonts w:ascii="Times New Roman" w:eastAsia="Calibri" w:hAnsi="Times New Roman" w:cs="Times New Roman"/>
                <w:sz w:val="24"/>
                <w:szCs w:val="24"/>
                <w:lang w:val="ru-RU"/>
              </w:rPr>
              <w:t>;</w:t>
            </w:r>
          </w:p>
          <w:p w14:paraId="2E1F7397"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підготовка</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вмотивованого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вчителя-фахівця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підвищення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професійного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рівня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педагогічних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кадрів</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здатних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працювати</w:t>
            </w:r>
            <w:proofErr w:type="spellEnd"/>
            <w:r w:rsidRPr="00B90FD3">
              <w:rPr>
                <w:rFonts w:ascii="Times New Roman" w:eastAsia="Calibri" w:hAnsi="Times New Roman" w:cs="Times New Roman"/>
                <w:sz w:val="24"/>
                <w:szCs w:val="24"/>
                <w:lang w:val="ru-RU"/>
              </w:rPr>
              <w:t xml:space="preserve"> в </w:t>
            </w:r>
            <w:proofErr w:type="spellStart"/>
            <w:r w:rsidRPr="00B90FD3">
              <w:rPr>
                <w:rFonts w:ascii="Times New Roman" w:eastAsia="Calibri" w:hAnsi="Times New Roman" w:cs="Times New Roman"/>
                <w:sz w:val="24"/>
                <w:szCs w:val="24"/>
                <w:lang w:val="ru-RU"/>
              </w:rPr>
              <w:t>умовах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інноваційних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змін</w:t>
            </w:r>
            <w:proofErr w:type="spellEnd"/>
            <w:r w:rsidRPr="00B90FD3">
              <w:rPr>
                <w:rFonts w:ascii="Times New Roman" w:eastAsia="Calibri" w:hAnsi="Times New Roman" w:cs="Times New Roman"/>
                <w:sz w:val="24"/>
                <w:szCs w:val="24"/>
                <w:lang w:val="ru-RU"/>
              </w:rPr>
              <w:t>;</w:t>
            </w:r>
          </w:p>
          <w:p w14:paraId="07A23F9A"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наближення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системи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Сіверської</w:t>
            </w:r>
            <w:proofErr w:type="spellEnd"/>
            <w:r w:rsidRPr="00B90FD3">
              <w:rPr>
                <w:rFonts w:ascii="Times New Roman" w:eastAsia="Calibri" w:hAnsi="Times New Roman" w:cs="Times New Roman"/>
                <w:sz w:val="24"/>
                <w:szCs w:val="24"/>
                <w:lang w:val="ru-RU"/>
              </w:rPr>
              <w:t xml:space="preserve"> ТГ до </w:t>
            </w:r>
            <w:proofErr w:type="spellStart"/>
            <w:r w:rsidRPr="00B90FD3">
              <w:rPr>
                <w:rFonts w:ascii="Times New Roman" w:eastAsia="Calibri" w:hAnsi="Times New Roman" w:cs="Times New Roman"/>
                <w:sz w:val="24"/>
                <w:szCs w:val="24"/>
                <w:lang w:val="ru-RU"/>
              </w:rPr>
              <w:t>європейських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вимірів</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стандартів</w:t>
            </w:r>
            <w:proofErr w:type="spellEnd"/>
            <w:r w:rsidRPr="00B90FD3">
              <w:rPr>
                <w:rFonts w:ascii="Times New Roman" w:eastAsia="Calibri" w:hAnsi="Times New Roman" w:cs="Times New Roman"/>
                <w:sz w:val="24"/>
                <w:szCs w:val="24"/>
                <w:lang w:val="ru-RU"/>
              </w:rPr>
              <w:t>;</w:t>
            </w:r>
          </w:p>
          <w:p w14:paraId="766E9EF4"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підвищення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якості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 xml:space="preserve"> на </w:t>
            </w:r>
            <w:proofErr w:type="spellStart"/>
            <w:r w:rsidRPr="00B90FD3">
              <w:rPr>
                <w:rFonts w:ascii="Times New Roman" w:eastAsia="Calibri" w:hAnsi="Times New Roman" w:cs="Times New Roman"/>
                <w:sz w:val="24"/>
                <w:szCs w:val="24"/>
                <w:lang w:val="ru-RU"/>
              </w:rPr>
              <w:t>всіх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рівнях</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освітньої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системи</w:t>
            </w:r>
            <w:proofErr w:type="spellEnd"/>
            <w:r w:rsidRPr="00B90FD3">
              <w:rPr>
                <w:rFonts w:ascii="Times New Roman" w:eastAsia="Calibri" w:hAnsi="Times New Roman" w:cs="Times New Roman"/>
                <w:sz w:val="24"/>
                <w:szCs w:val="24"/>
                <w:lang w:val="ru-RU"/>
              </w:rPr>
              <w:t>;</w:t>
            </w:r>
          </w:p>
          <w:p w14:paraId="0CD4F6B2"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підготовка</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випускника</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школи</w:t>
            </w:r>
            <w:proofErr w:type="spellEnd"/>
            <w:r w:rsidRPr="00B90FD3">
              <w:rPr>
                <w:rFonts w:ascii="Times New Roman" w:eastAsia="Calibri" w:hAnsi="Times New Roman" w:cs="Times New Roman"/>
                <w:sz w:val="24"/>
                <w:szCs w:val="24"/>
                <w:lang w:val="ru-RU"/>
              </w:rPr>
              <w:t xml:space="preserve"> – </w:t>
            </w:r>
            <w:proofErr w:type="spellStart"/>
            <w:r w:rsidRPr="00B90FD3">
              <w:rPr>
                <w:rFonts w:ascii="Times New Roman" w:eastAsia="Calibri" w:hAnsi="Times New Roman" w:cs="Times New Roman"/>
                <w:sz w:val="24"/>
                <w:szCs w:val="24"/>
                <w:lang w:val="ru-RU"/>
              </w:rPr>
              <w:t>усебічно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розвиненої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особистості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патріота</w:t>
            </w:r>
            <w:proofErr w:type="spellEnd"/>
            <w:r w:rsidRPr="00B90FD3">
              <w:rPr>
                <w:rFonts w:ascii="Times New Roman" w:eastAsia="Calibri" w:hAnsi="Times New Roman" w:cs="Times New Roman"/>
                <w:sz w:val="24"/>
                <w:szCs w:val="24"/>
                <w:lang w:val="ru-RU"/>
              </w:rPr>
              <w:t xml:space="preserve"> з активною </w:t>
            </w:r>
            <w:proofErr w:type="spellStart"/>
            <w:r w:rsidRPr="00B90FD3">
              <w:rPr>
                <w:rFonts w:ascii="Times New Roman" w:eastAsia="Calibri" w:hAnsi="Times New Roman" w:cs="Times New Roman"/>
                <w:sz w:val="24"/>
                <w:szCs w:val="24"/>
                <w:lang w:val="ru-RU"/>
              </w:rPr>
              <w:t>позицією</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здатного</w:t>
            </w:r>
            <w:proofErr w:type="spellEnd"/>
            <w:r w:rsidRPr="00B90FD3">
              <w:rPr>
                <w:rFonts w:ascii="Times New Roman" w:eastAsia="Calibri" w:hAnsi="Times New Roman" w:cs="Times New Roman"/>
                <w:sz w:val="24"/>
                <w:szCs w:val="24"/>
                <w:lang w:val="ru-RU"/>
              </w:rPr>
              <w:t xml:space="preserve"> до </w:t>
            </w:r>
            <w:proofErr w:type="spellStart"/>
            <w:r w:rsidRPr="00B90FD3">
              <w:rPr>
                <w:rFonts w:ascii="Times New Roman" w:eastAsia="Calibri" w:hAnsi="Times New Roman" w:cs="Times New Roman"/>
                <w:sz w:val="24"/>
                <w:szCs w:val="24"/>
                <w:lang w:val="ru-RU"/>
              </w:rPr>
              <w:t>змін</w:t>
            </w:r>
            <w:proofErr w:type="spellEnd"/>
            <w:r w:rsidRPr="00B90FD3">
              <w:rPr>
                <w:rFonts w:ascii="Times New Roman" w:eastAsia="Calibri" w:hAnsi="Times New Roman" w:cs="Times New Roman"/>
                <w:sz w:val="24"/>
                <w:szCs w:val="24"/>
                <w:lang w:val="ru-RU"/>
              </w:rPr>
              <w:t>;</w:t>
            </w:r>
          </w:p>
          <w:p w14:paraId="6108CE79"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roofErr w:type="spellStart"/>
            <w:r w:rsidRPr="00B90FD3">
              <w:rPr>
                <w:rFonts w:ascii="Times New Roman" w:eastAsia="Calibri" w:hAnsi="Times New Roman" w:cs="Times New Roman"/>
                <w:sz w:val="24"/>
                <w:szCs w:val="24"/>
                <w:lang w:val="ru-RU"/>
              </w:rPr>
              <w:t>створення</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єдиного</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освітнього</w:t>
            </w:r>
            <w:proofErr w:type="spellEnd"/>
            <w:r w:rsidRPr="00B90FD3">
              <w:rPr>
                <w:rFonts w:ascii="Times New Roman" w:eastAsia="Calibri" w:hAnsi="Times New Roman" w:cs="Times New Roman"/>
                <w:sz w:val="24"/>
                <w:szCs w:val="24"/>
                <w:lang w:val="ru-RU"/>
              </w:rPr>
              <w:t xml:space="preserve"> простору на </w:t>
            </w:r>
            <w:proofErr w:type="spellStart"/>
            <w:r w:rsidRPr="00B90FD3">
              <w:rPr>
                <w:rFonts w:ascii="Times New Roman" w:eastAsia="Calibri" w:hAnsi="Times New Roman" w:cs="Times New Roman"/>
                <w:sz w:val="24"/>
                <w:szCs w:val="24"/>
                <w:lang w:val="ru-RU"/>
              </w:rPr>
              <w:t>основі</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наступності</w:t>
            </w:r>
            <w:proofErr w:type="spellEnd"/>
            <w:r w:rsidRPr="00B90FD3">
              <w:rPr>
                <w:rFonts w:ascii="Times New Roman" w:eastAsia="Calibri" w:hAnsi="Times New Roman" w:cs="Times New Roman"/>
                <w:sz w:val="24"/>
                <w:szCs w:val="24"/>
                <w:lang w:val="ru-RU"/>
              </w:rPr>
              <w:t xml:space="preserve"> та </w:t>
            </w:r>
            <w:proofErr w:type="spellStart"/>
            <w:r w:rsidRPr="00B90FD3">
              <w:rPr>
                <w:rFonts w:ascii="Times New Roman" w:eastAsia="Calibri" w:hAnsi="Times New Roman" w:cs="Times New Roman"/>
                <w:sz w:val="24"/>
                <w:szCs w:val="24"/>
                <w:lang w:val="ru-RU"/>
              </w:rPr>
              <w:t>інтеграції</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змісту</w:t>
            </w:r>
            <w:proofErr w:type="spellEnd"/>
            <w:r w:rsidRPr="00B90FD3">
              <w:rPr>
                <w:rFonts w:ascii="Times New Roman" w:eastAsia="Calibri" w:hAnsi="Times New Roman" w:cs="Times New Roman"/>
                <w:sz w:val="24"/>
                <w:szCs w:val="24"/>
                <w:lang w:val="ru-RU"/>
              </w:rPr>
              <w:t xml:space="preserve"> </w:t>
            </w:r>
            <w:proofErr w:type="spellStart"/>
            <w:r w:rsidRPr="00B90FD3">
              <w:rPr>
                <w:rFonts w:ascii="Times New Roman" w:eastAsia="Calibri" w:hAnsi="Times New Roman" w:cs="Times New Roman"/>
                <w:sz w:val="24"/>
                <w:szCs w:val="24"/>
                <w:lang w:val="ru-RU"/>
              </w:rPr>
              <w:t>освіти</w:t>
            </w:r>
            <w:proofErr w:type="spellEnd"/>
            <w:r w:rsidRPr="00B90FD3">
              <w:rPr>
                <w:rFonts w:ascii="Times New Roman" w:eastAsia="Calibri" w:hAnsi="Times New Roman" w:cs="Times New Roman"/>
                <w:sz w:val="24"/>
                <w:szCs w:val="24"/>
                <w:lang w:val="ru-RU"/>
              </w:rPr>
              <w:t>.</w:t>
            </w:r>
          </w:p>
          <w:p w14:paraId="29E5E08F" w14:textId="77777777" w:rsidR="00B90FD3" w:rsidRPr="00B90FD3" w:rsidRDefault="00B90FD3" w:rsidP="00B90FD3">
            <w:pPr>
              <w:spacing w:before="0" w:after="0" w:line="240" w:lineRule="auto"/>
              <w:rPr>
                <w:rFonts w:ascii="Times New Roman" w:eastAsia="Calibri" w:hAnsi="Times New Roman" w:cs="Times New Roman"/>
                <w:sz w:val="24"/>
                <w:szCs w:val="24"/>
                <w:lang w:val="ru-RU"/>
              </w:rPr>
            </w:pPr>
          </w:p>
        </w:tc>
      </w:tr>
      <w:tr w:rsidR="00B90FD3" w:rsidRPr="00B90FD3" w14:paraId="65174F36" w14:textId="77777777" w:rsidTr="00FC14B2">
        <w:tc>
          <w:tcPr>
            <w:tcW w:w="562" w:type="dxa"/>
            <w:tcBorders>
              <w:top w:val="single" w:sz="4" w:space="0" w:color="auto"/>
              <w:left w:val="single" w:sz="4" w:space="0" w:color="auto"/>
              <w:bottom w:val="single" w:sz="4" w:space="0" w:color="auto"/>
              <w:right w:val="single" w:sz="4" w:space="0" w:color="auto"/>
            </w:tcBorders>
            <w:hideMark/>
          </w:tcPr>
          <w:p w14:paraId="468D5E82"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 xml:space="preserve">14 </w:t>
            </w:r>
          </w:p>
        </w:tc>
        <w:tc>
          <w:tcPr>
            <w:tcW w:w="2268" w:type="dxa"/>
            <w:tcBorders>
              <w:top w:val="single" w:sz="4" w:space="0" w:color="auto"/>
              <w:left w:val="single" w:sz="4" w:space="0" w:color="auto"/>
              <w:bottom w:val="single" w:sz="4" w:space="0" w:color="auto"/>
              <w:right w:val="single" w:sz="4" w:space="0" w:color="auto"/>
            </w:tcBorders>
            <w:hideMark/>
          </w:tcPr>
          <w:p w14:paraId="386F6CAE" w14:textId="77777777" w:rsidR="00B90FD3" w:rsidRPr="00B90FD3" w:rsidRDefault="00B90FD3" w:rsidP="00B90FD3">
            <w:pPr>
              <w:spacing w:before="0" w:after="0" w:line="240" w:lineRule="auto"/>
              <w:rPr>
                <w:rFonts w:ascii="Times New Roman" w:eastAsia="Calibri" w:hAnsi="Times New Roman" w:cs="Times New Roman"/>
                <w:sz w:val="24"/>
                <w:szCs w:val="24"/>
              </w:rPr>
            </w:pPr>
            <w:proofErr w:type="spellStart"/>
            <w:r w:rsidRPr="00B90FD3">
              <w:rPr>
                <w:rFonts w:ascii="Times New Roman" w:eastAsia="Calibri" w:hAnsi="Times New Roman" w:cs="Times New Roman"/>
                <w:sz w:val="24"/>
                <w:szCs w:val="24"/>
              </w:rPr>
              <w:t>Контроль</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p>
        </w:tc>
        <w:tc>
          <w:tcPr>
            <w:tcW w:w="6804" w:type="dxa"/>
            <w:tcBorders>
              <w:top w:val="single" w:sz="4" w:space="0" w:color="auto"/>
              <w:left w:val="single" w:sz="4" w:space="0" w:color="auto"/>
              <w:bottom w:val="single" w:sz="4" w:space="0" w:color="auto"/>
              <w:right w:val="single" w:sz="4" w:space="0" w:color="auto"/>
            </w:tcBorders>
            <w:hideMark/>
          </w:tcPr>
          <w:p w14:paraId="25A925AE" w14:textId="77777777" w:rsidR="00B90FD3" w:rsidRPr="00B90FD3" w:rsidRDefault="00B90FD3" w:rsidP="00B90FD3">
            <w:pPr>
              <w:spacing w:before="0" w:after="0" w:line="240" w:lineRule="auto"/>
              <w:rPr>
                <w:rFonts w:ascii="Times New Roman" w:eastAsia="Calibri" w:hAnsi="Times New Roman" w:cs="Times New Roman"/>
                <w:sz w:val="24"/>
                <w:szCs w:val="24"/>
              </w:rPr>
            </w:pPr>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Участь</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батьків</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громадськості</w:t>
            </w:r>
            <w:proofErr w:type="spellEnd"/>
            <w:r w:rsidRPr="00B90FD3">
              <w:rPr>
                <w:rFonts w:ascii="Times New Roman" w:eastAsia="Calibri" w:hAnsi="Times New Roman" w:cs="Times New Roman"/>
                <w:sz w:val="24"/>
                <w:szCs w:val="24"/>
              </w:rPr>
              <w:t xml:space="preserve"> у </w:t>
            </w:r>
            <w:proofErr w:type="spellStart"/>
            <w:r w:rsidRPr="00B90FD3">
              <w:rPr>
                <w:rFonts w:ascii="Times New Roman" w:eastAsia="Calibri" w:hAnsi="Times New Roman" w:cs="Times New Roman"/>
                <w:sz w:val="24"/>
                <w:szCs w:val="24"/>
              </w:rPr>
              <w:t>незалежному</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оцінюванні</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якості</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освіти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системний</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моніторинг</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реалізації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Програми</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та</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її</w:t>
            </w:r>
            <w:proofErr w:type="spellEnd"/>
            <w:r w:rsidRPr="00B90FD3">
              <w:rPr>
                <w:rFonts w:ascii="Times New Roman" w:eastAsia="Calibri" w:hAnsi="Times New Roman" w:cs="Times New Roman"/>
                <w:sz w:val="24"/>
                <w:szCs w:val="24"/>
              </w:rPr>
              <w:t xml:space="preserve"> </w:t>
            </w:r>
            <w:proofErr w:type="spellStart"/>
            <w:r w:rsidRPr="00B90FD3">
              <w:rPr>
                <w:rFonts w:ascii="Times New Roman" w:eastAsia="Calibri" w:hAnsi="Times New Roman" w:cs="Times New Roman"/>
                <w:sz w:val="24"/>
                <w:szCs w:val="24"/>
              </w:rPr>
              <w:t>фінансування</w:t>
            </w:r>
            <w:proofErr w:type="spellEnd"/>
          </w:p>
        </w:tc>
      </w:tr>
    </w:tbl>
    <w:p w14:paraId="4A46C400" w14:textId="77777777" w:rsidR="00B90FD3" w:rsidRPr="00B90FD3" w:rsidRDefault="00B90FD3" w:rsidP="00B90FD3">
      <w:pPr>
        <w:spacing w:before="0" w:after="0" w:line="240" w:lineRule="auto"/>
        <w:rPr>
          <w:rFonts w:ascii="Times New Roman" w:eastAsia="Times New Roman" w:hAnsi="Times New Roman" w:cs="Times New Roman"/>
          <w:sz w:val="24"/>
          <w:szCs w:val="28"/>
          <w:lang w:eastAsia="uk-UA"/>
        </w:rPr>
      </w:pPr>
    </w:p>
    <w:p w14:paraId="17DA17BB" w14:textId="77777777" w:rsidR="00B90FD3" w:rsidRPr="00B90FD3" w:rsidRDefault="00B90FD3" w:rsidP="00B90FD3">
      <w:pPr>
        <w:spacing w:before="0" w:after="0" w:line="240" w:lineRule="auto"/>
        <w:rPr>
          <w:rFonts w:ascii="Times New Roman" w:eastAsia="Times New Roman" w:hAnsi="Times New Roman" w:cs="Times New Roman"/>
          <w:sz w:val="24"/>
          <w:szCs w:val="28"/>
          <w:lang w:eastAsia="uk-UA"/>
        </w:rPr>
      </w:pPr>
    </w:p>
    <w:p w14:paraId="24CD31B5" w14:textId="77777777" w:rsidR="00B90FD3" w:rsidRPr="00B90FD3" w:rsidRDefault="00B90FD3" w:rsidP="00B90FD3">
      <w:pPr>
        <w:spacing w:before="0" w:after="0" w:line="240" w:lineRule="auto"/>
        <w:rPr>
          <w:rFonts w:ascii="Times New Roman" w:eastAsia="Times New Roman" w:hAnsi="Times New Roman" w:cs="Times New Roman"/>
          <w:sz w:val="24"/>
          <w:szCs w:val="28"/>
          <w:lang w:eastAsia="uk-UA"/>
        </w:rPr>
      </w:pPr>
    </w:p>
    <w:p w14:paraId="6EF8BF3F" w14:textId="77777777" w:rsidR="00B90FD3" w:rsidRPr="00B90FD3" w:rsidRDefault="00B90FD3" w:rsidP="00B90FD3">
      <w:pPr>
        <w:spacing w:before="0" w:after="160" w:line="259" w:lineRule="auto"/>
        <w:rPr>
          <w:rFonts w:ascii="Times New Roman" w:eastAsia="Times New Roman" w:hAnsi="Times New Roman" w:cs="Times New Roman"/>
          <w:sz w:val="24"/>
          <w:szCs w:val="28"/>
          <w:lang w:eastAsia="uk-UA"/>
        </w:rPr>
      </w:pPr>
      <w:r w:rsidRPr="00B90FD3">
        <w:rPr>
          <w:rFonts w:ascii="Times New Roman" w:eastAsia="Times New Roman" w:hAnsi="Times New Roman" w:cs="Times New Roman"/>
          <w:sz w:val="24"/>
          <w:szCs w:val="28"/>
          <w:lang w:eastAsia="uk-UA"/>
        </w:rPr>
        <w:br w:type="page"/>
      </w:r>
    </w:p>
    <w:p w14:paraId="57CDD390" w14:textId="77777777" w:rsidR="00B90FD3" w:rsidRPr="00B90FD3" w:rsidRDefault="00B90FD3" w:rsidP="00706A62">
      <w:pPr>
        <w:numPr>
          <w:ilvl w:val="0"/>
          <w:numId w:val="32"/>
        </w:numPr>
        <w:spacing w:before="0" w:after="0" w:line="240" w:lineRule="auto"/>
        <w:contextualSpacing/>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lastRenderedPageBreak/>
        <w:t>ВИЗНАЧЕННЯ ПРОБЛЕМИ, НА РОЗВ’ЯЗАННЯ ЯКОЇ СПРЯМОВАНА ПРОГРАМА</w:t>
      </w:r>
    </w:p>
    <w:p w14:paraId="0E3A28F0" w14:textId="77777777" w:rsidR="00B90FD3" w:rsidRPr="00B90FD3" w:rsidRDefault="00B90FD3" w:rsidP="00B90FD3">
      <w:pPr>
        <w:spacing w:before="0" w:after="0" w:line="240" w:lineRule="auto"/>
        <w:jc w:val="center"/>
        <w:rPr>
          <w:rFonts w:ascii="Times New Roman" w:eastAsia="Calibri" w:hAnsi="Times New Roman" w:cs="Times New Roman"/>
          <w:b/>
          <w:i/>
          <w:sz w:val="28"/>
          <w:szCs w:val="28"/>
        </w:rPr>
      </w:pPr>
    </w:p>
    <w:p w14:paraId="684128B2" w14:textId="77777777" w:rsidR="00B90FD3" w:rsidRPr="00B90FD3" w:rsidRDefault="00B90FD3" w:rsidP="00B90FD3">
      <w:pPr>
        <w:spacing w:before="0" w:after="0"/>
        <w:ind w:firstLine="851"/>
        <w:jc w:val="both"/>
        <w:rPr>
          <w:rFonts w:ascii="Times New Roman" w:eastAsia="Times New Roman" w:hAnsi="Times New Roman" w:cs="Times New Roman"/>
          <w:sz w:val="28"/>
          <w:szCs w:val="28"/>
          <w:lang w:eastAsia="uk-UA"/>
        </w:rPr>
      </w:pPr>
      <w:r w:rsidRPr="00B90FD3">
        <w:rPr>
          <w:rFonts w:ascii="Times New Roman" w:eastAsia="Times New Roman" w:hAnsi="Times New Roman" w:cs="Times New Roman"/>
          <w:sz w:val="28"/>
          <w:szCs w:val="28"/>
          <w:lang w:eastAsia="uk-UA"/>
        </w:rPr>
        <w:t>Сучасна освіта стає стратегічною основою розвитку особистості. Вона формує, виховує людину, здатну до саморозвитку, до опрацювання різноманітної інформації, використання одержаних знань, які необхідні їй для подальшого життєвого та професійного вибору, допоможуть орієнтуватися в сучасних реаліях, бути підготовленою до життя. Цього потребує сучасне суспільство, ринок праці, що стрімко розвивається.</w:t>
      </w:r>
    </w:p>
    <w:p w14:paraId="26C326A2"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Освіта - особлива галузь суспільного життя, найважливіша передумова вирішення нагальних соціальних завдань держави. </w:t>
      </w:r>
    </w:p>
    <w:p w14:paraId="27ADD2E5"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Упродовж тривалого періоду в освітньому кластері країни накопичувалися проблеми системного характеру, основними з яких є занепад матеріально-технічної бази, погіршення соціального статусу педагогічних працівників, зниження якості освіти, моральна застарілість методів і </w:t>
      </w:r>
      <w:proofErr w:type="spellStart"/>
      <w:r w:rsidRPr="00B90FD3">
        <w:rPr>
          <w:rFonts w:ascii="Times New Roman" w:eastAsia="Calibri" w:hAnsi="Times New Roman" w:cs="Times New Roman"/>
          <w:sz w:val="28"/>
          <w:szCs w:val="28"/>
        </w:rPr>
        <w:t>методик</w:t>
      </w:r>
      <w:proofErr w:type="spellEnd"/>
      <w:r w:rsidRPr="00B90FD3">
        <w:rPr>
          <w:rFonts w:ascii="Times New Roman" w:eastAsia="Calibri" w:hAnsi="Times New Roman" w:cs="Times New Roman"/>
          <w:sz w:val="28"/>
          <w:szCs w:val="28"/>
        </w:rPr>
        <w:t xml:space="preserve"> навчання та виховання тощо. </w:t>
      </w:r>
    </w:p>
    <w:p w14:paraId="52805DF4"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Сьогодні докорінне реформування освіти – це один з основних важелів цивілізаційного поступу та економічного розвитку України. </w:t>
      </w:r>
    </w:p>
    <w:p w14:paraId="21A12D6A"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Програма розвитку освіти на території Сіверської міської територіальної громади на 2021– 2027 роки (далі – Програма) є результатом співпраці Управління освіти Сіверської міської ради (далі – Управління освіти), закладів освіти Сіверської міської територіальної громади. </w:t>
      </w:r>
    </w:p>
    <w:p w14:paraId="3F57F1D5"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Вона включає в себе державні вимоги та основні напрями розвитку освіти ХХІ століття, які визначені у «Національній стратегії розвитку освіти в Україні на період до 2021 року», концептуальні засади реформування середньої освіти «Нова українська школа» та інші сучасні державні та регіональні нормативні документи.</w:t>
      </w:r>
    </w:p>
    <w:p w14:paraId="2BE5464E"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Розробка Програми зумовлена процесами докорінного реформування національної системи освіти в Україні, процесами децентралізації. Стратегічний вектор модернізації освіти територіальної громади полягає у необхідності наближення її до європейських стандартів, потреб сучасного життя, цілеспрямованого орієнтування на задоволення запитів жителів щодо якісної та доступної освіти. </w:t>
      </w:r>
    </w:p>
    <w:p w14:paraId="15C6F495"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Реалізація цього вектору передбачає постійне навчання з раннього дитинства, гармонійне поєднання формальної, неформальної та </w:t>
      </w:r>
      <w:proofErr w:type="spellStart"/>
      <w:r w:rsidRPr="00B90FD3">
        <w:rPr>
          <w:rFonts w:ascii="Times New Roman" w:eastAsia="Calibri" w:hAnsi="Times New Roman" w:cs="Times New Roman"/>
          <w:sz w:val="28"/>
          <w:szCs w:val="28"/>
        </w:rPr>
        <w:t>інформальної</w:t>
      </w:r>
      <w:proofErr w:type="spellEnd"/>
      <w:r w:rsidRPr="00B90FD3">
        <w:rPr>
          <w:rFonts w:ascii="Times New Roman" w:eastAsia="Calibri" w:hAnsi="Times New Roman" w:cs="Times New Roman"/>
          <w:sz w:val="28"/>
          <w:szCs w:val="28"/>
        </w:rPr>
        <w:t xml:space="preserve"> освіти, </w:t>
      </w:r>
      <w:proofErr w:type="spellStart"/>
      <w:r w:rsidRPr="00B90FD3">
        <w:rPr>
          <w:rFonts w:ascii="Times New Roman" w:eastAsia="Calibri" w:hAnsi="Times New Roman" w:cs="Times New Roman"/>
          <w:sz w:val="28"/>
          <w:szCs w:val="28"/>
        </w:rPr>
        <w:t>самомотивацію</w:t>
      </w:r>
      <w:proofErr w:type="spellEnd"/>
      <w:r w:rsidRPr="00B90FD3">
        <w:rPr>
          <w:rFonts w:ascii="Times New Roman" w:eastAsia="Calibri" w:hAnsi="Times New Roman" w:cs="Times New Roman"/>
          <w:sz w:val="28"/>
          <w:szCs w:val="28"/>
        </w:rPr>
        <w:t xml:space="preserve"> до освітньої діяльності. Це можливо за наявності відповідного матеріально – технічного забезпечення. </w:t>
      </w:r>
    </w:p>
    <w:p w14:paraId="0CA1AE3B" w14:textId="77777777" w:rsidR="00B90FD3" w:rsidRPr="00B90FD3" w:rsidRDefault="00B90FD3" w:rsidP="00B90FD3">
      <w:pPr>
        <w:spacing w:before="0" w:after="0"/>
        <w:ind w:firstLine="851"/>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Програма являє собою комплекс заходів за пріоритетними напрямками із визначенням шляхів їх реалізації та індикаторами виконання. У ній максимально враховано суспільні потреби населення Сіверської міської територіальної </w:t>
      </w:r>
      <w:r w:rsidRPr="00B90FD3">
        <w:rPr>
          <w:rFonts w:ascii="Times New Roman" w:eastAsia="Calibri" w:hAnsi="Times New Roman" w:cs="Times New Roman"/>
          <w:sz w:val="28"/>
          <w:szCs w:val="28"/>
        </w:rPr>
        <w:lastRenderedPageBreak/>
        <w:t>громади, ресурсні можливості, сучасні світові тенденції, досягнення у галузі педагогічних новацій.</w:t>
      </w:r>
    </w:p>
    <w:p w14:paraId="31A5C675" w14:textId="77777777" w:rsidR="00B90FD3" w:rsidRPr="00B90FD3" w:rsidRDefault="00B90FD3" w:rsidP="00B90FD3">
      <w:pPr>
        <w:spacing w:before="0" w:after="0"/>
        <w:jc w:val="center"/>
        <w:rPr>
          <w:rFonts w:ascii="Times New Roman" w:eastAsia="Calibri" w:hAnsi="Times New Roman" w:cs="Times New Roman"/>
          <w:b/>
          <w:i/>
          <w:sz w:val="28"/>
          <w:szCs w:val="28"/>
        </w:rPr>
      </w:pPr>
      <w:r w:rsidRPr="00B90FD3">
        <w:rPr>
          <w:rFonts w:ascii="Times New Roman" w:eastAsia="Calibri" w:hAnsi="Times New Roman" w:cs="Times New Roman"/>
          <w:b/>
          <w:sz w:val="28"/>
          <w:szCs w:val="28"/>
        </w:rPr>
        <w:t>2</w:t>
      </w:r>
      <w:r w:rsidRPr="00B90FD3">
        <w:rPr>
          <w:rFonts w:ascii="Times New Roman" w:eastAsia="Calibri" w:hAnsi="Times New Roman" w:cs="Times New Roman"/>
          <w:b/>
          <w:i/>
          <w:sz w:val="28"/>
          <w:szCs w:val="28"/>
        </w:rPr>
        <w:t xml:space="preserve">. </w:t>
      </w:r>
      <w:r w:rsidRPr="00B90FD3">
        <w:rPr>
          <w:rFonts w:ascii="Times New Roman" w:eastAsia="Calibri" w:hAnsi="Times New Roman" w:cs="Times New Roman"/>
          <w:b/>
          <w:sz w:val="28"/>
          <w:szCs w:val="28"/>
        </w:rPr>
        <w:t>ВИЗНАЧЕННЯ МЕТИ ПРОГРАМИ</w:t>
      </w:r>
    </w:p>
    <w:p w14:paraId="3FBB32BF" w14:textId="77777777" w:rsidR="00B90FD3" w:rsidRPr="00B90FD3" w:rsidRDefault="00B90FD3" w:rsidP="00B90FD3">
      <w:pPr>
        <w:spacing w:before="0" w:after="0"/>
        <w:jc w:val="center"/>
        <w:rPr>
          <w:rFonts w:ascii="Times New Roman" w:eastAsia="Calibri" w:hAnsi="Times New Roman" w:cs="Times New Roman"/>
          <w:b/>
          <w:i/>
          <w:sz w:val="28"/>
          <w:szCs w:val="28"/>
        </w:rPr>
      </w:pPr>
    </w:p>
    <w:p w14:paraId="0B96A4BA" w14:textId="77777777" w:rsidR="00B90FD3" w:rsidRPr="00B90FD3" w:rsidRDefault="00B90FD3" w:rsidP="00B90FD3">
      <w:pPr>
        <w:spacing w:before="0" w:after="0"/>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Метою Програми є:</w:t>
      </w:r>
    </w:p>
    <w:p w14:paraId="2D3A3728"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реформування освітньої галузі з метою забезпечення доступності й відкритості освіти, розвиток її інфраструктури; </w:t>
      </w:r>
    </w:p>
    <w:p w14:paraId="2D62CD3A"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підвищення якості освіти, оновлення змісту й осучаснення технологій навчання; </w:t>
      </w:r>
    </w:p>
    <w:p w14:paraId="4267FFCA"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перетворення освіти на чинник економічного зростання, джерела національної єдності; </w:t>
      </w:r>
    </w:p>
    <w:p w14:paraId="2ACCBA6E"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забезпечення інноваційного розвитку галузі через підготовку успішних педагогів нової формації; удосконалення системи управлінської діяльності; </w:t>
      </w:r>
    </w:p>
    <w:p w14:paraId="0B18E3D5"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розвиток мотивації досягнення успіху учнів та вчителів шляхом матеріального заохочення; </w:t>
      </w:r>
    </w:p>
    <w:p w14:paraId="54E91BFF"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формування патріота, особистості, новатора - випускника школи; </w:t>
      </w:r>
    </w:p>
    <w:p w14:paraId="0DE3F9A1"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удосконалення процесу впровадження інклюзивного навчання у закладах дошкільної, загальної середньої та позашкільної освіти; </w:t>
      </w:r>
    </w:p>
    <w:p w14:paraId="7DEC4FDB"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зміцнення навчально-матеріальної бази освітніх закладів, ефективне використання наявних та залучення нових ресурсів; </w:t>
      </w:r>
    </w:p>
    <w:p w14:paraId="6DC07180"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удосконалення системи державно-громадського управління; </w:t>
      </w:r>
    </w:p>
    <w:p w14:paraId="0ACF3FE7"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 xml:space="preserve"> інтеграція освіти громади в міжнародний освітній простір. </w:t>
      </w:r>
    </w:p>
    <w:p w14:paraId="4BD332E5" w14:textId="77777777" w:rsidR="00B90FD3" w:rsidRPr="00B90FD3" w:rsidRDefault="00B90FD3" w:rsidP="00B90FD3">
      <w:pPr>
        <w:spacing w:before="0" w:after="0"/>
        <w:ind w:left="795"/>
        <w:contextualSpacing/>
        <w:jc w:val="both"/>
        <w:rPr>
          <w:rFonts w:ascii="Times New Roman" w:eastAsia="Times New Roman" w:hAnsi="Times New Roman" w:cs="Times New Roman"/>
          <w:sz w:val="28"/>
          <w:szCs w:val="28"/>
          <w:lang w:eastAsia="uk-UA"/>
        </w:rPr>
      </w:pPr>
    </w:p>
    <w:p w14:paraId="00545AF4" w14:textId="77777777" w:rsidR="00B90FD3" w:rsidRPr="00B90FD3" w:rsidRDefault="00B90FD3" w:rsidP="00B90FD3">
      <w:pPr>
        <w:spacing w:before="0" w:after="0"/>
        <w:ind w:firstLine="426"/>
        <w:contextualSpacing/>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t>3. ОБҐРУНТУВАННЯ ШЛЯХІВ І ЗАСОБІВ РОЗВ’ЯЗАННЯ ПРОБЛЕМИ, ПОКАЗНИКИ РЕЗУЛЬТАТИВНОСТІ</w:t>
      </w:r>
    </w:p>
    <w:p w14:paraId="3F31FB5D" w14:textId="77777777" w:rsidR="00B90FD3" w:rsidRPr="00B90FD3" w:rsidRDefault="00B90FD3" w:rsidP="00B90FD3">
      <w:pPr>
        <w:spacing w:before="0" w:after="0"/>
        <w:ind w:left="360"/>
        <w:jc w:val="both"/>
        <w:rPr>
          <w:rFonts w:ascii="Times New Roman" w:eastAsia="Times New Roman" w:hAnsi="Times New Roman" w:cs="Times New Roman"/>
          <w:sz w:val="28"/>
          <w:szCs w:val="28"/>
          <w:lang w:eastAsia="uk-UA"/>
        </w:rPr>
      </w:pPr>
    </w:p>
    <w:p w14:paraId="7B84E584"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Якість освіти поєднує розвиток особистих якостей людини, якість освітніх послуг, якість освітнього середовища.</w:t>
      </w:r>
    </w:p>
    <w:p w14:paraId="3465F32A" w14:textId="77777777" w:rsidR="00B90FD3" w:rsidRPr="00B90FD3" w:rsidRDefault="00B90FD3" w:rsidP="00B90FD3">
      <w:pPr>
        <w:spacing w:before="0" w:after="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w:t>
      </w:r>
      <w:r w:rsidRPr="00B90FD3">
        <w:rPr>
          <w:rFonts w:ascii="Times New Roman" w:eastAsia="Calibri" w:hAnsi="Times New Roman" w:cs="Times New Roman"/>
          <w:sz w:val="28"/>
          <w:szCs w:val="28"/>
        </w:rPr>
        <w:tab/>
        <w:t>Освіта Сіверської міської територіальної громади є складовою освіти Донеччини і, з огляду на нові потреби суспільства, забезпечує якісний рівень дошкільної, загальноосвітньої та позашкільної підготовки особистості, здатної реалізуватися в соціумі.</w:t>
      </w:r>
    </w:p>
    <w:p w14:paraId="462E4FA0"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На території Сіверської міської територіальної громади 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 проте потребує реформування відповідно до вимог Закону України «Про повну загальну середню освіту».            </w:t>
      </w:r>
    </w:p>
    <w:p w14:paraId="79B17DE5"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Удосконалення системи освіти Сіверської міської територіальної громади має ґрунтуватися на головних засадах Концепції «Нова українська школа», Закону України «Про повну загальну середню освіту» та врахуванні позитивних надбань освіти Сіверської міської територіальної громади й </w:t>
      </w:r>
      <w:r w:rsidRPr="00B90FD3">
        <w:rPr>
          <w:rFonts w:ascii="Times New Roman" w:eastAsia="Calibri" w:hAnsi="Times New Roman" w:cs="Times New Roman"/>
          <w:sz w:val="28"/>
          <w:szCs w:val="28"/>
        </w:rPr>
        <w:lastRenderedPageBreak/>
        <w:t xml:space="preserve">водночас передбачає суттєві зміни, зумовлені сучасними тенденціями інноваційного суспільства та ринку праці. </w:t>
      </w:r>
    </w:p>
    <w:p w14:paraId="2937B30D"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Програма розвитку освіти на території Сіверської  міської територіальної громади на 2021-2027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 </w:t>
      </w:r>
    </w:p>
    <w:p w14:paraId="58DCD31C"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Програма зумовлює модернізацію чинників, від яких залежить якість освітнього процесу, змісту, методів, форм навчання і виховання, системи контролю й оцінювання, управлінських рішень, взаємо відповідальності учасників освітнього процесу. </w:t>
      </w:r>
    </w:p>
    <w:p w14:paraId="2A9BCDC3"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Для реалізації мети Програми необхідно виконати наступні завдання: </w:t>
      </w:r>
    </w:p>
    <w:p w14:paraId="36317D98"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модернізувати систему освіти з урахуванням сучасних тенденцій розвитку галузі освіти та потреб громади; </w:t>
      </w:r>
    </w:p>
    <w:p w14:paraId="23ABFC33"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сприяти створенню у закладах освіти умов, які забезпечують якісне проведення освітнього процесу; </w:t>
      </w:r>
    </w:p>
    <w:p w14:paraId="17F6EB0D"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запроваджувати інновації та інформаційні технології в освітній процес. </w:t>
      </w:r>
    </w:p>
    <w:p w14:paraId="76A3FFE0"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Основним ціннісним виміром якості сучасної освіти Сіверської міської територіальної громади має стати здатність випускника закладу освіти 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14:paraId="0C9C3063" w14:textId="77777777" w:rsidR="00B90FD3" w:rsidRPr="00B90FD3" w:rsidRDefault="00B90FD3" w:rsidP="00B90FD3">
      <w:pPr>
        <w:spacing w:before="0" w:after="0"/>
        <w:ind w:firstLine="708"/>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Шляхи реалізації стратегічних напрямів розвитку освіти передбачають: </w:t>
      </w:r>
    </w:p>
    <w:p w14:paraId="5EF8EAC1" w14:textId="77777777" w:rsidR="00B90FD3" w:rsidRPr="00B90FD3" w:rsidRDefault="00B90FD3" w:rsidP="00706A62">
      <w:pPr>
        <w:numPr>
          <w:ilvl w:val="0"/>
          <w:numId w:val="33"/>
        </w:numPr>
        <w:spacing w:before="0" w:after="0" w:line="254" w:lineRule="auto"/>
        <w:ind w:left="0"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моделювання: </w:t>
      </w:r>
    </w:p>
    <w:p w14:paraId="0E52CF13"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оптимальної освітньої мережі закладів освіти і установ; </w:t>
      </w:r>
    </w:p>
    <w:p w14:paraId="19DEC107"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єдиного освітнього простору на території Сіверської міської територіальної громади; </w:t>
      </w:r>
    </w:p>
    <w:p w14:paraId="119FFB11"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управлінського, науково-методичного, психологічного супроводу освітнього процесу за новітніми досягненнями педагогічної науки і практики; </w:t>
      </w:r>
    </w:p>
    <w:p w14:paraId="416F86A1" w14:textId="77777777" w:rsidR="00B90FD3" w:rsidRPr="00B90FD3" w:rsidRDefault="00B90FD3" w:rsidP="00706A62">
      <w:pPr>
        <w:numPr>
          <w:ilvl w:val="0"/>
          <w:numId w:val="33"/>
        </w:numPr>
        <w:spacing w:before="0" w:after="0" w:line="254" w:lineRule="auto"/>
        <w:ind w:left="0"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забезпечення:</w:t>
      </w:r>
    </w:p>
    <w:p w14:paraId="6E8CA4F4"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відкритого доступу до навчальних ресурсів, різноманітних інформаційних джерел;</w:t>
      </w:r>
    </w:p>
    <w:p w14:paraId="24A11602"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вільного вибору власної траєкторії неперервного навчання; </w:t>
      </w:r>
    </w:p>
    <w:p w14:paraId="52D61DD2"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просування нових технологій, освітніх </w:t>
      </w:r>
      <w:proofErr w:type="spellStart"/>
      <w:r w:rsidRPr="00B90FD3">
        <w:rPr>
          <w:rFonts w:ascii="Times New Roman" w:eastAsia="Calibri" w:hAnsi="Times New Roman" w:cs="Times New Roman"/>
          <w:sz w:val="28"/>
          <w:szCs w:val="28"/>
        </w:rPr>
        <w:t>проєктів</w:t>
      </w:r>
      <w:proofErr w:type="spellEnd"/>
      <w:r w:rsidRPr="00B90FD3">
        <w:rPr>
          <w:rFonts w:ascii="Times New Roman" w:eastAsia="Calibri" w:hAnsi="Times New Roman" w:cs="Times New Roman"/>
          <w:sz w:val="28"/>
          <w:szCs w:val="28"/>
        </w:rPr>
        <w:t xml:space="preserve"> та ініціатив; </w:t>
      </w:r>
    </w:p>
    <w:p w14:paraId="7B42EBFC" w14:textId="77777777" w:rsidR="00B90FD3" w:rsidRPr="00B90FD3" w:rsidRDefault="00B90FD3" w:rsidP="00706A62">
      <w:pPr>
        <w:numPr>
          <w:ilvl w:val="0"/>
          <w:numId w:val="33"/>
        </w:numPr>
        <w:spacing w:before="0" w:after="0" w:line="254" w:lineRule="auto"/>
        <w:ind w:left="0"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створення: </w:t>
      </w:r>
    </w:p>
    <w:p w14:paraId="51641590"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дієвої системи підтримки та розвитку обдарованої особистості;</w:t>
      </w:r>
    </w:p>
    <w:p w14:paraId="079C0843"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lastRenderedPageBreak/>
        <w:t>умов для реалізації освітніх потреб дітей з особливими освітніми потребами, поширення інклюзивної освіти;</w:t>
      </w:r>
    </w:p>
    <w:p w14:paraId="07F5A8BE" w14:textId="77777777" w:rsidR="00B90FD3" w:rsidRPr="00B90FD3" w:rsidRDefault="00B90FD3" w:rsidP="00706A62">
      <w:pPr>
        <w:numPr>
          <w:ilvl w:val="0"/>
          <w:numId w:val="33"/>
        </w:numPr>
        <w:spacing w:before="0" w:after="0" w:line="254" w:lineRule="auto"/>
        <w:ind w:left="0"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заохочення: </w:t>
      </w:r>
    </w:p>
    <w:p w14:paraId="76572F8D"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14:paraId="09C82CB6"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творчих ініціатив педагогів та учнів.</w:t>
      </w:r>
    </w:p>
    <w:p w14:paraId="5F67F897" w14:textId="77777777" w:rsidR="00B90FD3" w:rsidRPr="00B90FD3" w:rsidRDefault="00B90FD3" w:rsidP="00B90FD3">
      <w:pPr>
        <w:spacing w:before="0" w:after="0"/>
        <w:contextualSpacing/>
        <w:jc w:val="both"/>
        <w:rPr>
          <w:rFonts w:ascii="Times New Roman" w:eastAsia="Calibri" w:hAnsi="Times New Roman" w:cs="Times New Roman"/>
          <w:sz w:val="28"/>
          <w:szCs w:val="28"/>
        </w:rPr>
      </w:pPr>
    </w:p>
    <w:p w14:paraId="32B894B8" w14:textId="77777777" w:rsidR="00B90FD3" w:rsidRPr="00B90FD3" w:rsidRDefault="00B90FD3" w:rsidP="00B90FD3">
      <w:pPr>
        <w:spacing w:before="0" w:after="0"/>
        <w:contextualSpacing/>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t>4. ОЧІКУВАНІ РЕЗУЛЬТАТИ ВИКОНАННЯ ПРОГРАМИ</w:t>
      </w:r>
    </w:p>
    <w:p w14:paraId="6E2E24D7" w14:textId="77777777" w:rsidR="00B90FD3" w:rsidRPr="00B90FD3" w:rsidRDefault="00B90FD3" w:rsidP="00B90FD3">
      <w:pPr>
        <w:spacing w:before="0" w:after="0"/>
        <w:ind w:left="1776"/>
        <w:contextualSpacing/>
        <w:jc w:val="both"/>
        <w:rPr>
          <w:rFonts w:ascii="Times New Roman" w:eastAsia="Calibri" w:hAnsi="Times New Roman" w:cs="Times New Roman"/>
          <w:b/>
          <w:i/>
          <w:sz w:val="28"/>
          <w:szCs w:val="28"/>
        </w:rPr>
      </w:pPr>
    </w:p>
    <w:p w14:paraId="7B484FAD" w14:textId="77777777" w:rsidR="00B90FD3" w:rsidRPr="00B90FD3" w:rsidRDefault="00B90FD3" w:rsidP="00B90FD3">
      <w:pPr>
        <w:spacing w:before="0" w:after="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У ході виконання Програми очікуються наступні результати:</w:t>
      </w:r>
    </w:p>
    <w:p w14:paraId="20259E8E"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забезпечення умов для реформування освітньої галузі Сіверської міської ОТГ;</w:t>
      </w:r>
    </w:p>
    <w:p w14:paraId="5E40670E"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 </w:t>
      </w:r>
    </w:p>
    <w:p w14:paraId="67BE6A23"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удосконалення мережі закладів освіти, створення інноваційних освітніх комплексів, опорної школи та її філій, закладів освіти нового типу, в </w:t>
      </w:r>
      <w:proofErr w:type="spellStart"/>
      <w:r w:rsidRPr="00B90FD3">
        <w:rPr>
          <w:rFonts w:ascii="Times New Roman" w:eastAsia="Calibri" w:hAnsi="Times New Roman" w:cs="Times New Roman"/>
          <w:sz w:val="28"/>
          <w:szCs w:val="28"/>
        </w:rPr>
        <w:t>т.ч</w:t>
      </w:r>
      <w:proofErr w:type="spellEnd"/>
      <w:r w:rsidRPr="00B90FD3">
        <w:rPr>
          <w:rFonts w:ascii="Times New Roman" w:eastAsia="Calibri" w:hAnsi="Times New Roman" w:cs="Times New Roman"/>
          <w:sz w:val="28"/>
          <w:szCs w:val="28"/>
        </w:rPr>
        <w:t xml:space="preserve">. з інклюзивною освітою; </w:t>
      </w:r>
    </w:p>
    <w:p w14:paraId="0EFAA9B1"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забезпечення умов для особистісного розвитку і творчої самореалізації учасників педагогічного процесу, укріплення їх здоров’я;</w:t>
      </w:r>
    </w:p>
    <w:p w14:paraId="414CB122"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підготовка вмотивованого вчителя-фахівця, підвищення професійного рівня педагогічних кадрів, здатних працювати в умовах інноваційних змін; </w:t>
      </w:r>
    </w:p>
    <w:p w14:paraId="36344A48"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наближення системи освіти Сіверської міської ОТГ до європейських вимірів та стандартів; </w:t>
      </w:r>
    </w:p>
    <w:p w14:paraId="0F127956"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підвищення якості освіти на всіх рівнях освітньої системи;</w:t>
      </w:r>
    </w:p>
    <w:p w14:paraId="52C58F2A"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підготовка випускника школи – усебічно розвиненої особистості, патріота з активною позицією, здатного до змін</w:t>
      </w:r>
    </w:p>
    <w:p w14:paraId="00121D92" w14:textId="77777777" w:rsidR="00B90FD3" w:rsidRPr="00B90FD3" w:rsidRDefault="00B90FD3" w:rsidP="00706A62">
      <w:pPr>
        <w:numPr>
          <w:ilvl w:val="0"/>
          <w:numId w:val="64"/>
        </w:numPr>
        <w:tabs>
          <w:tab w:val="decimal" w:pos="1134"/>
        </w:tabs>
        <w:spacing w:before="0" w:after="0" w:line="254" w:lineRule="auto"/>
        <w:ind w:left="567" w:firstLine="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створення єдиного освітнього простору на основі наступності та інтеграції змісту освіти. </w:t>
      </w:r>
    </w:p>
    <w:p w14:paraId="52051F50" w14:textId="77777777" w:rsidR="00B90FD3" w:rsidRPr="00B90FD3" w:rsidRDefault="00B90FD3" w:rsidP="00B90FD3">
      <w:pPr>
        <w:spacing w:before="0" w:after="0"/>
        <w:contextualSpacing/>
        <w:jc w:val="both"/>
        <w:rPr>
          <w:rFonts w:ascii="Times New Roman" w:eastAsia="Calibri" w:hAnsi="Times New Roman" w:cs="Times New Roman"/>
          <w:sz w:val="28"/>
          <w:szCs w:val="28"/>
        </w:rPr>
      </w:pPr>
    </w:p>
    <w:p w14:paraId="298F1F86" w14:textId="77777777" w:rsidR="00B90FD3" w:rsidRPr="00B90FD3" w:rsidRDefault="00B90FD3" w:rsidP="00B90FD3">
      <w:pPr>
        <w:spacing w:before="0" w:after="0"/>
        <w:contextualSpacing/>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t>5. ОБСЯГИ ТА ДЖЕРЕЛА ФІНАНСУВАННЯ ПРОГРАМИ</w:t>
      </w:r>
    </w:p>
    <w:p w14:paraId="72B92886" w14:textId="77777777" w:rsidR="00B90FD3" w:rsidRPr="00B90FD3" w:rsidRDefault="00B90FD3" w:rsidP="00B90FD3">
      <w:pPr>
        <w:tabs>
          <w:tab w:val="left" w:pos="2552"/>
        </w:tabs>
        <w:spacing w:before="0" w:after="0"/>
        <w:ind w:left="142"/>
        <w:contextualSpacing/>
        <w:jc w:val="both"/>
        <w:rPr>
          <w:rFonts w:ascii="Times New Roman" w:eastAsia="Calibri" w:hAnsi="Times New Roman" w:cs="Times New Roman"/>
          <w:b/>
          <w:i/>
          <w:sz w:val="28"/>
          <w:szCs w:val="28"/>
        </w:rPr>
      </w:pPr>
    </w:p>
    <w:p w14:paraId="44549C82"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Програма розвитку освіти на території Сіверської міської територіальної громади на 2021 - 2027 роки реалізується в межах загального обсягу видатків, виділених державним бюджетом та бюджетом Сіверської міської територіальної громади 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w:t>
      </w:r>
    </w:p>
    <w:p w14:paraId="7D04FC91"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p>
    <w:p w14:paraId="435A429B" w14:textId="77777777" w:rsidR="00B90FD3" w:rsidRPr="00B90FD3" w:rsidRDefault="00B90FD3" w:rsidP="00B90FD3">
      <w:pPr>
        <w:spacing w:before="0" w:after="160" w:line="259" w:lineRule="auto"/>
        <w:rPr>
          <w:rFonts w:ascii="Times New Roman" w:eastAsia="Calibri" w:hAnsi="Times New Roman" w:cs="Times New Roman"/>
          <w:b/>
          <w:sz w:val="28"/>
          <w:szCs w:val="28"/>
        </w:rPr>
      </w:pPr>
      <w:r w:rsidRPr="00B90FD3">
        <w:rPr>
          <w:rFonts w:ascii="Times New Roman" w:eastAsia="Calibri" w:hAnsi="Times New Roman" w:cs="Times New Roman"/>
          <w:b/>
          <w:sz w:val="28"/>
          <w:szCs w:val="28"/>
        </w:rPr>
        <w:br w:type="page"/>
      </w:r>
    </w:p>
    <w:p w14:paraId="78BA1EEE" w14:textId="77777777" w:rsidR="00B90FD3" w:rsidRPr="00B90FD3" w:rsidRDefault="00B90FD3" w:rsidP="00B90FD3">
      <w:pPr>
        <w:spacing w:before="0" w:after="0"/>
        <w:jc w:val="center"/>
        <w:rPr>
          <w:rFonts w:ascii="Times New Roman" w:eastAsia="Calibri" w:hAnsi="Times New Roman" w:cs="Times New Roman"/>
          <w:b/>
          <w:sz w:val="28"/>
          <w:szCs w:val="28"/>
        </w:rPr>
      </w:pPr>
      <w:r w:rsidRPr="00B90FD3">
        <w:rPr>
          <w:rFonts w:ascii="Times New Roman" w:eastAsia="Calibri" w:hAnsi="Times New Roman" w:cs="Times New Roman"/>
          <w:b/>
          <w:sz w:val="28"/>
          <w:szCs w:val="28"/>
        </w:rPr>
        <w:lastRenderedPageBreak/>
        <w:t>6. СТРОКИ ТА ЕТАПИ ВИКОНАННЯ ПРОГРАМИ</w:t>
      </w:r>
    </w:p>
    <w:p w14:paraId="17417C83" w14:textId="77777777" w:rsidR="00B90FD3" w:rsidRPr="00B90FD3" w:rsidRDefault="00B90FD3" w:rsidP="00B90FD3">
      <w:pPr>
        <w:spacing w:before="0" w:after="0"/>
        <w:ind w:firstLine="708"/>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Програми передбачається шляхом розробки і впровадження 14 цільових </w:t>
      </w:r>
      <w:proofErr w:type="spellStart"/>
      <w:r w:rsidRPr="00B90FD3">
        <w:rPr>
          <w:rFonts w:ascii="Times New Roman" w:eastAsia="Calibri" w:hAnsi="Times New Roman" w:cs="Times New Roman"/>
          <w:sz w:val="28"/>
          <w:szCs w:val="28"/>
        </w:rPr>
        <w:t>проєктів</w:t>
      </w:r>
      <w:proofErr w:type="spellEnd"/>
      <w:r w:rsidRPr="00B90FD3">
        <w:rPr>
          <w:rFonts w:ascii="Times New Roman" w:eastAsia="Calibri" w:hAnsi="Times New Roman" w:cs="Times New Roman"/>
          <w:sz w:val="28"/>
          <w:szCs w:val="28"/>
        </w:rPr>
        <w:t xml:space="preserve"> за 5 напрямками в період з 2021 по 2027 роки. </w:t>
      </w:r>
    </w:p>
    <w:p w14:paraId="46525E5E" w14:textId="77777777" w:rsidR="00B90FD3" w:rsidRPr="00B90FD3" w:rsidRDefault="00B90FD3" w:rsidP="00B90FD3">
      <w:pPr>
        <w:spacing w:before="0" w:after="0"/>
        <w:ind w:left="1776"/>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Програма буде реалізована в п’ять етапів: </w:t>
      </w:r>
    </w:p>
    <w:p w14:paraId="60FB1F80" w14:textId="77777777" w:rsidR="00B90FD3" w:rsidRPr="00B90FD3" w:rsidRDefault="00B90FD3" w:rsidP="00B90FD3">
      <w:pPr>
        <w:spacing w:before="0" w:after="0"/>
        <w:ind w:left="1776"/>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І етап – 2021-2022 роки</w:t>
      </w:r>
    </w:p>
    <w:p w14:paraId="1CF46C29" w14:textId="77777777" w:rsidR="00B90FD3" w:rsidRPr="00B90FD3" w:rsidRDefault="00B90FD3" w:rsidP="00B90FD3">
      <w:pPr>
        <w:spacing w:before="0" w:after="0"/>
        <w:ind w:left="1776"/>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ІІ етап – 2023 рік</w:t>
      </w:r>
    </w:p>
    <w:p w14:paraId="67E621A1" w14:textId="77777777" w:rsidR="00B90FD3" w:rsidRPr="00B90FD3" w:rsidRDefault="00B90FD3" w:rsidP="00B90FD3">
      <w:pPr>
        <w:spacing w:before="0" w:after="0"/>
        <w:ind w:left="1776"/>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ІІІ етап – 2024 рік</w:t>
      </w:r>
    </w:p>
    <w:p w14:paraId="02A51B4C" w14:textId="77777777" w:rsidR="00B90FD3" w:rsidRPr="00B90FD3" w:rsidRDefault="00B90FD3" w:rsidP="00B90FD3">
      <w:pPr>
        <w:spacing w:before="0" w:after="0"/>
        <w:contextualSpacing/>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IV етап – 2025-2026 роки</w:t>
      </w:r>
    </w:p>
    <w:p w14:paraId="1314E51D" w14:textId="77777777" w:rsidR="00B90FD3" w:rsidRPr="00B90FD3" w:rsidRDefault="00B90FD3" w:rsidP="00B90FD3">
      <w:pPr>
        <w:spacing w:before="0" w:after="0"/>
        <w:ind w:left="1776"/>
        <w:contextualSpacing/>
        <w:jc w:val="both"/>
        <w:rPr>
          <w:rFonts w:ascii="Times New Roman" w:eastAsia="Times New Roman" w:hAnsi="Times New Roman" w:cs="Times New Roman"/>
          <w:sz w:val="28"/>
          <w:szCs w:val="28"/>
          <w:lang w:eastAsia="uk-UA"/>
        </w:rPr>
      </w:pPr>
      <w:r w:rsidRPr="00B90FD3">
        <w:rPr>
          <w:rFonts w:ascii="Times New Roman" w:eastAsia="Calibri" w:hAnsi="Times New Roman" w:cs="Times New Roman"/>
          <w:sz w:val="28"/>
          <w:szCs w:val="28"/>
        </w:rPr>
        <w:t>V етап – 2027 рік</w:t>
      </w:r>
    </w:p>
    <w:p w14:paraId="23A64D5A" w14:textId="77777777" w:rsidR="00B90FD3" w:rsidRPr="00B90FD3" w:rsidRDefault="00B90FD3" w:rsidP="00B90FD3">
      <w:pPr>
        <w:spacing w:before="0" w:after="0"/>
        <w:jc w:val="both"/>
        <w:rPr>
          <w:rFonts w:ascii="Times New Roman" w:eastAsia="Times New Roman" w:hAnsi="Times New Roman" w:cs="Times New Roman"/>
          <w:sz w:val="28"/>
          <w:szCs w:val="28"/>
          <w:lang w:eastAsia="uk-UA"/>
        </w:rPr>
      </w:pPr>
    </w:p>
    <w:p w14:paraId="3DF22892" w14:textId="77777777" w:rsidR="00B90FD3" w:rsidRPr="00B90FD3" w:rsidRDefault="00B90FD3" w:rsidP="00B90FD3">
      <w:pPr>
        <w:spacing w:before="0" w:after="0"/>
        <w:jc w:val="center"/>
        <w:rPr>
          <w:rFonts w:ascii="Times New Roman" w:eastAsia="Calibri" w:hAnsi="Times New Roman" w:cs="Times New Roman"/>
          <w:sz w:val="28"/>
          <w:szCs w:val="28"/>
        </w:rPr>
      </w:pPr>
      <w:r w:rsidRPr="00B90FD3">
        <w:rPr>
          <w:rFonts w:ascii="Times New Roman" w:eastAsia="Calibri" w:hAnsi="Times New Roman" w:cs="Times New Roman"/>
          <w:b/>
          <w:sz w:val="28"/>
          <w:szCs w:val="28"/>
        </w:rPr>
        <w:t>7. КООРДИНАЦІЯ ТА КОНТРОЛЬ ЗА ХОДОМ ВИКОНАННЯ ПРОГРАМИ</w:t>
      </w:r>
    </w:p>
    <w:p w14:paraId="0E0B4FB2" w14:textId="77777777" w:rsidR="00B90FD3" w:rsidRPr="00B90FD3" w:rsidRDefault="00B90FD3" w:rsidP="00B90FD3">
      <w:pPr>
        <w:spacing w:before="0" w:after="0"/>
        <w:ind w:firstLine="708"/>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Організація роботи щодо виконання заходів Програми розвитку освіти на території Сіверської міської територіальної громади на 2021-2027 роки покладається на Управління освіти Сіверської міської ради (далі – Управління освіти).</w:t>
      </w:r>
    </w:p>
    <w:p w14:paraId="62FD0D4B" w14:textId="77777777" w:rsidR="00B90FD3" w:rsidRPr="00B90FD3" w:rsidRDefault="00B90FD3" w:rsidP="00B90FD3">
      <w:pPr>
        <w:spacing w:before="0" w:after="0"/>
        <w:ind w:firstLine="708"/>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w:t>
      </w:r>
      <w:r w:rsidRPr="00B90FD3">
        <w:rPr>
          <w:rFonts w:ascii="Times New Roman" w:eastAsia="Calibri" w:hAnsi="Times New Roman" w:cs="Times New Roman"/>
          <w:sz w:val="28"/>
          <w:szCs w:val="28"/>
        </w:rPr>
        <w:tab/>
        <w:t xml:space="preserve">Управління освіти щороку здійснює аналіз виконання Програми. Результати виконання Програми з обґрунтуванням та оцінкою результатів виконання Програми щороку заслуховується на сесії Сіверської міської ради. Рішення Сіверської міської ради належать оприлюдненню на сайті ради. </w:t>
      </w:r>
    </w:p>
    <w:p w14:paraId="20F3E7D7" w14:textId="77777777" w:rsidR="00B90FD3" w:rsidRPr="00B90FD3" w:rsidRDefault="00B90FD3" w:rsidP="00B90FD3">
      <w:pPr>
        <w:spacing w:before="0" w:after="0"/>
        <w:ind w:firstLine="708"/>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Управління  освіти щорічно надає звіт Сіверській міській раді про стан виконання Програми та підсумковий звіт після закінчення Програми.</w:t>
      </w:r>
    </w:p>
    <w:p w14:paraId="4811E4AB" w14:textId="77777777" w:rsidR="00B90FD3" w:rsidRPr="00B90FD3" w:rsidRDefault="00B90FD3" w:rsidP="00B90FD3">
      <w:pPr>
        <w:spacing w:before="0" w:after="0"/>
        <w:ind w:firstLine="708"/>
        <w:jc w:val="both"/>
        <w:rPr>
          <w:rFonts w:ascii="Times New Roman" w:eastAsia="Calibri" w:hAnsi="Times New Roman" w:cs="Times New Roman"/>
          <w:sz w:val="28"/>
          <w:szCs w:val="28"/>
        </w:rPr>
      </w:pPr>
    </w:p>
    <w:p w14:paraId="717E4B7C" w14:textId="77777777" w:rsidR="00B90FD3" w:rsidRPr="00B90FD3" w:rsidRDefault="00B90FD3" w:rsidP="00B90FD3">
      <w:pPr>
        <w:spacing w:before="0" w:after="0"/>
        <w:ind w:firstLine="708"/>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Програма розвитку освіти на території Сіверської міської територіальної громади на 2021-2027 роки розроблена Управлінням освіти Сіверської міської ради </w:t>
      </w:r>
    </w:p>
    <w:p w14:paraId="1522CC4F" w14:textId="77777777" w:rsidR="00B90FD3" w:rsidRPr="00B90FD3" w:rsidRDefault="00B90FD3" w:rsidP="00B90FD3">
      <w:pPr>
        <w:spacing w:before="0" w:after="0"/>
        <w:jc w:val="both"/>
        <w:rPr>
          <w:rFonts w:ascii="Times New Roman" w:eastAsia="Calibri" w:hAnsi="Times New Roman" w:cs="Times New Roman"/>
          <w:sz w:val="28"/>
          <w:szCs w:val="28"/>
        </w:rPr>
      </w:pPr>
    </w:p>
    <w:p w14:paraId="7304BAB4" w14:textId="77777777" w:rsidR="00B90FD3" w:rsidRPr="00B90FD3" w:rsidRDefault="00B90FD3" w:rsidP="00B90FD3">
      <w:pPr>
        <w:spacing w:before="0" w:after="0"/>
        <w:jc w:val="both"/>
        <w:rPr>
          <w:rFonts w:ascii="Times New Roman" w:eastAsia="Calibri" w:hAnsi="Times New Roman" w:cs="Times New Roman"/>
          <w:sz w:val="28"/>
          <w:szCs w:val="28"/>
        </w:rPr>
      </w:pPr>
    </w:p>
    <w:p w14:paraId="177B7A96" w14:textId="77777777" w:rsidR="00B90FD3" w:rsidRPr="00B90FD3" w:rsidRDefault="00B90FD3" w:rsidP="00B90FD3">
      <w:pPr>
        <w:tabs>
          <w:tab w:val="left" w:pos="6855"/>
        </w:tabs>
        <w:spacing w:before="0" w:after="0"/>
        <w:jc w:val="both"/>
        <w:rPr>
          <w:rFonts w:ascii="Times New Roman" w:eastAsia="Calibri" w:hAnsi="Times New Roman" w:cs="Times New Roman"/>
          <w:sz w:val="28"/>
          <w:szCs w:val="28"/>
        </w:rPr>
      </w:pPr>
      <w:r w:rsidRPr="00B90FD3">
        <w:rPr>
          <w:rFonts w:ascii="Times New Roman" w:eastAsia="Calibri" w:hAnsi="Times New Roman" w:cs="Times New Roman"/>
          <w:sz w:val="28"/>
          <w:szCs w:val="28"/>
        </w:rPr>
        <w:t xml:space="preserve"> Начальник Управління освіти</w:t>
      </w:r>
      <w:r w:rsidRPr="00B90FD3">
        <w:rPr>
          <w:rFonts w:ascii="Times New Roman" w:eastAsia="Calibri" w:hAnsi="Times New Roman" w:cs="Times New Roman"/>
          <w:sz w:val="28"/>
          <w:szCs w:val="28"/>
        </w:rPr>
        <w:tab/>
        <w:t>С. В. Зозуля</w:t>
      </w:r>
    </w:p>
    <w:p w14:paraId="1F79872F" w14:textId="56CA90B9" w:rsidR="0046011A" w:rsidRDefault="00B90FD3" w:rsidP="0046011A">
      <w:pPr>
        <w:spacing w:before="0" w:after="0" w:line="240" w:lineRule="auto"/>
        <w:rPr>
          <w:rFonts w:ascii="Times New Roman" w:eastAsia="Times New Roman" w:hAnsi="Times New Roman" w:cs="Times New Roman"/>
          <w:color w:val="000000"/>
          <w:sz w:val="28"/>
          <w:szCs w:val="28"/>
          <w:lang w:eastAsia="ru-RU"/>
        </w:rPr>
      </w:pPr>
      <w:r w:rsidRPr="00B90FD3">
        <w:rPr>
          <w:rFonts w:ascii="Times New Roman" w:eastAsia="Calibri" w:hAnsi="Times New Roman" w:cs="Times New Roman"/>
          <w:sz w:val="28"/>
          <w:szCs w:val="28"/>
        </w:rPr>
        <w:t>Сіверської міської ради</w:t>
      </w:r>
    </w:p>
    <w:p w14:paraId="0AAE7455" w14:textId="61B1A583"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77277B1D" w14:textId="40AAF049"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78D0F7F5" w14:textId="03C5713C"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4895CEC2" w14:textId="3629B8A7"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799D9FC7" w14:textId="2F078F94"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501BE506" w14:textId="592E033A"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553E9F10" w14:textId="77777777" w:rsid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62D44863" w14:textId="77777777" w:rsidR="0046011A" w:rsidRPr="0046011A" w:rsidRDefault="0046011A" w:rsidP="0046011A">
      <w:pPr>
        <w:spacing w:before="0" w:after="0" w:line="240" w:lineRule="auto"/>
        <w:rPr>
          <w:rFonts w:ascii="Times New Roman" w:eastAsia="Times New Roman" w:hAnsi="Times New Roman" w:cs="Times New Roman"/>
          <w:color w:val="000000"/>
          <w:sz w:val="28"/>
          <w:szCs w:val="28"/>
          <w:lang w:eastAsia="ru-RU"/>
        </w:rPr>
      </w:pPr>
    </w:p>
    <w:p w14:paraId="4D14712B" w14:textId="77777777" w:rsidR="0046011A" w:rsidRPr="0046011A" w:rsidRDefault="0046011A" w:rsidP="0046011A">
      <w:pPr>
        <w:spacing w:before="0" w:after="0" w:line="240" w:lineRule="auto"/>
        <w:rPr>
          <w:rFonts w:ascii="Times New Roman" w:eastAsia="Times New Roman" w:hAnsi="Times New Roman" w:cs="Times New Roman"/>
          <w:sz w:val="20"/>
          <w:lang w:eastAsia="ru-RU"/>
        </w:rPr>
      </w:pPr>
    </w:p>
    <w:p w14:paraId="785B22DB" w14:textId="341EEE49" w:rsidR="000A559D" w:rsidRDefault="000A559D"/>
    <w:p w14:paraId="1DC40940" w14:textId="77777777" w:rsidR="00B90FD3" w:rsidRDefault="00B90FD3"/>
    <w:p w14:paraId="301EBC8A" w14:textId="77777777" w:rsidR="0046011A" w:rsidRPr="0046011A" w:rsidRDefault="0046011A" w:rsidP="0046011A">
      <w:pPr>
        <w:spacing w:before="0" w:after="0"/>
        <w:ind w:left="5103"/>
        <w:rPr>
          <w:rFonts w:ascii="Times New Roman" w:eastAsia="Calibri" w:hAnsi="Times New Roman" w:cs="Times New Roman"/>
          <w:sz w:val="24"/>
          <w:szCs w:val="22"/>
        </w:rPr>
      </w:pPr>
      <w:r w:rsidRPr="0046011A">
        <w:rPr>
          <w:rFonts w:ascii="Times New Roman" w:eastAsia="Calibri" w:hAnsi="Times New Roman" w:cs="Times New Roman"/>
          <w:sz w:val="24"/>
          <w:szCs w:val="22"/>
        </w:rPr>
        <w:lastRenderedPageBreak/>
        <w:t xml:space="preserve">Додаток 1 </w:t>
      </w:r>
    </w:p>
    <w:p w14:paraId="2633D2C6" w14:textId="77777777" w:rsidR="0046011A" w:rsidRPr="0046011A" w:rsidRDefault="0046011A" w:rsidP="0046011A">
      <w:pPr>
        <w:spacing w:before="0" w:after="0"/>
        <w:ind w:left="5103"/>
        <w:rPr>
          <w:rFonts w:ascii="Times New Roman" w:eastAsia="Calibri" w:hAnsi="Times New Roman" w:cs="Times New Roman"/>
          <w:sz w:val="24"/>
          <w:szCs w:val="22"/>
        </w:rPr>
      </w:pPr>
      <w:r w:rsidRPr="0046011A">
        <w:rPr>
          <w:rFonts w:ascii="Times New Roman" w:eastAsia="Calibri" w:hAnsi="Times New Roman" w:cs="Times New Roman"/>
          <w:sz w:val="24"/>
          <w:szCs w:val="22"/>
        </w:rPr>
        <w:t xml:space="preserve">до Програми розвитку освіти на </w:t>
      </w:r>
    </w:p>
    <w:p w14:paraId="2D29CB33" w14:textId="77777777" w:rsidR="0046011A" w:rsidRPr="0046011A" w:rsidRDefault="0046011A" w:rsidP="0046011A">
      <w:pPr>
        <w:spacing w:before="0" w:after="0"/>
        <w:ind w:left="5103"/>
        <w:rPr>
          <w:rFonts w:ascii="Times New Roman" w:eastAsia="Calibri" w:hAnsi="Times New Roman" w:cs="Times New Roman"/>
          <w:sz w:val="24"/>
          <w:szCs w:val="22"/>
        </w:rPr>
      </w:pPr>
      <w:r w:rsidRPr="0046011A">
        <w:rPr>
          <w:rFonts w:ascii="Times New Roman" w:eastAsia="Calibri" w:hAnsi="Times New Roman" w:cs="Times New Roman"/>
          <w:sz w:val="24"/>
          <w:szCs w:val="22"/>
        </w:rPr>
        <w:t xml:space="preserve">території Сіверської міської об'єднаної </w:t>
      </w:r>
    </w:p>
    <w:p w14:paraId="37653221" w14:textId="77777777" w:rsidR="0046011A" w:rsidRPr="0046011A" w:rsidRDefault="0046011A" w:rsidP="0046011A">
      <w:pPr>
        <w:spacing w:before="0" w:after="0"/>
        <w:ind w:left="5103"/>
        <w:rPr>
          <w:rFonts w:ascii="Times New Roman" w:eastAsia="Calibri" w:hAnsi="Times New Roman" w:cs="Times New Roman"/>
          <w:sz w:val="24"/>
          <w:szCs w:val="22"/>
        </w:rPr>
      </w:pPr>
      <w:r w:rsidRPr="0046011A">
        <w:rPr>
          <w:rFonts w:ascii="Times New Roman" w:eastAsia="Calibri" w:hAnsi="Times New Roman" w:cs="Times New Roman"/>
          <w:sz w:val="24"/>
          <w:szCs w:val="22"/>
        </w:rPr>
        <w:t>територіальної громади на 2021-2027</w:t>
      </w:r>
    </w:p>
    <w:p w14:paraId="4040E438" w14:textId="77777777" w:rsidR="0046011A" w:rsidRPr="0046011A" w:rsidRDefault="0046011A" w:rsidP="0046011A">
      <w:pPr>
        <w:spacing w:before="0" w:after="0"/>
        <w:ind w:left="5103"/>
        <w:rPr>
          <w:rFonts w:ascii="Times New Roman" w:eastAsia="Calibri" w:hAnsi="Times New Roman" w:cs="Times New Roman"/>
          <w:sz w:val="24"/>
          <w:szCs w:val="22"/>
        </w:rPr>
      </w:pPr>
      <w:r w:rsidRPr="0046011A">
        <w:rPr>
          <w:rFonts w:ascii="Times New Roman" w:eastAsia="Calibri" w:hAnsi="Times New Roman" w:cs="Times New Roman"/>
          <w:sz w:val="24"/>
          <w:szCs w:val="22"/>
        </w:rPr>
        <w:t xml:space="preserve">роки, затвердженої рішенням </w:t>
      </w:r>
    </w:p>
    <w:p w14:paraId="14801615" w14:textId="77777777" w:rsidR="0046011A" w:rsidRPr="0046011A" w:rsidRDefault="0046011A" w:rsidP="0046011A">
      <w:pPr>
        <w:spacing w:before="0" w:after="0"/>
        <w:ind w:left="5103"/>
        <w:rPr>
          <w:rFonts w:ascii="Times New Roman" w:eastAsia="Calibri" w:hAnsi="Times New Roman" w:cs="Times New Roman"/>
          <w:sz w:val="24"/>
          <w:szCs w:val="22"/>
        </w:rPr>
      </w:pPr>
      <w:r w:rsidRPr="0046011A">
        <w:rPr>
          <w:rFonts w:ascii="Times New Roman" w:eastAsia="Calibri" w:hAnsi="Times New Roman" w:cs="Times New Roman"/>
          <w:sz w:val="24"/>
          <w:szCs w:val="22"/>
        </w:rPr>
        <w:t xml:space="preserve">Сіверської міської ради </w:t>
      </w:r>
    </w:p>
    <w:p w14:paraId="10DBE006" w14:textId="77777777" w:rsidR="0046011A" w:rsidRPr="0046011A" w:rsidRDefault="0046011A" w:rsidP="0046011A">
      <w:pPr>
        <w:spacing w:before="0" w:after="0"/>
        <w:ind w:left="5103"/>
        <w:rPr>
          <w:rFonts w:ascii="Times New Roman" w:eastAsia="Calibri" w:hAnsi="Times New Roman" w:cs="Times New Roman"/>
          <w:sz w:val="24"/>
          <w:szCs w:val="22"/>
        </w:rPr>
      </w:pPr>
      <w:r w:rsidRPr="0046011A">
        <w:rPr>
          <w:rFonts w:ascii="Times New Roman" w:eastAsia="Calibri" w:hAnsi="Times New Roman" w:cs="Times New Roman"/>
          <w:sz w:val="24"/>
          <w:szCs w:val="22"/>
        </w:rPr>
        <w:t xml:space="preserve">_______________№ </w:t>
      </w:r>
    </w:p>
    <w:p w14:paraId="5E2E0917" w14:textId="77777777" w:rsidR="0046011A" w:rsidRPr="0046011A" w:rsidRDefault="0046011A" w:rsidP="0046011A">
      <w:pPr>
        <w:spacing w:before="0" w:after="0"/>
        <w:jc w:val="center"/>
        <w:rPr>
          <w:rFonts w:ascii="Times New Roman" w:eastAsia="Calibri" w:hAnsi="Times New Roman" w:cs="Times New Roman"/>
          <w:sz w:val="24"/>
          <w:szCs w:val="22"/>
        </w:rPr>
      </w:pPr>
    </w:p>
    <w:p w14:paraId="271F9910" w14:textId="77777777" w:rsidR="0046011A" w:rsidRPr="0046011A" w:rsidRDefault="0046011A" w:rsidP="0046011A">
      <w:pPr>
        <w:spacing w:before="0" w:after="0"/>
        <w:jc w:val="center"/>
        <w:rPr>
          <w:rFonts w:ascii="Times New Roman" w:eastAsia="Calibri" w:hAnsi="Times New Roman" w:cs="Times New Roman"/>
          <w:b/>
          <w:sz w:val="28"/>
          <w:szCs w:val="22"/>
        </w:rPr>
      </w:pPr>
      <w:r w:rsidRPr="0046011A">
        <w:rPr>
          <w:rFonts w:ascii="Times New Roman" w:eastAsia="Calibri" w:hAnsi="Times New Roman" w:cs="Times New Roman"/>
          <w:b/>
          <w:sz w:val="28"/>
          <w:szCs w:val="22"/>
        </w:rPr>
        <w:t>НАПРЯМКИ РЕАЛІЗАЦІЇ ПРОГРАМИ</w:t>
      </w:r>
    </w:p>
    <w:p w14:paraId="023FCF43" w14:textId="77777777" w:rsidR="0046011A" w:rsidRPr="0046011A" w:rsidRDefault="0046011A" w:rsidP="00706A62">
      <w:pPr>
        <w:numPr>
          <w:ilvl w:val="0"/>
          <w:numId w:val="34"/>
        </w:numPr>
        <w:spacing w:before="0" w:after="0" w:line="254" w:lineRule="auto"/>
        <w:contextualSpacing/>
        <w:jc w:val="center"/>
        <w:rPr>
          <w:rFonts w:ascii="Times New Roman" w:eastAsia="Calibri" w:hAnsi="Times New Roman" w:cs="Times New Roman"/>
          <w:b/>
          <w:sz w:val="28"/>
          <w:szCs w:val="22"/>
        </w:rPr>
      </w:pPr>
      <w:r w:rsidRPr="0046011A">
        <w:rPr>
          <w:rFonts w:ascii="Times New Roman" w:eastAsia="Calibri" w:hAnsi="Times New Roman" w:cs="Times New Roman"/>
          <w:b/>
          <w:sz w:val="28"/>
          <w:szCs w:val="22"/>
        </w:rPr>
        <w:t>УПРАВЛІННЯ ТА ІНСТИТУЦІЙНИЙ РОЗВИТОК</w:t>
      </w:r>
    </w:p>
    <w:p w14:paraId="64FEE5A6" w14:textId="77777777" w:rsidR="0046011A" w:rsidRPr="0046011A" w:rsidRDefault="0046011A" w:rsidP="0046011A">
      <w:pPr>
        <w:spacing w:before="0" w:after="0"/>
        <w:ind w:left="720"/>
        <w:contextualSpacing/>
        <w:rPr>
          <w:rFonts w:ascii="Times New Roman" w:eastAsia="Calibri" w:hAnsi="Times New Roman" w:cs="Times New Roman"/>
          <w:b/>
          <w:sz w:val="14"/>
          <w:szCs w:val="22"/>
        </w:rPr>
      </w:pPr>
    </w:p>
    <w:p w14:paraId="21BD06DF" w14:textId="77777777" w:rsidR="0046011A" w:rsidRPr="0046011A" w:rsidRDefault="0046011A" w:rsidP="00706A62">
      <w:pPr>
        <w:numPr>
          <w:ilvl w:val="1"/>
          <w:numId w:val="32"/>
        </w:numPr>
        <w:spacing w:before="0" w:after="0" w:line="254" w:lineRule="auto"/>
        <w:ind w:left="0" w:firstLine="0"/>
        <w:contextualSpacing/>
        <w:jc w:val="center"/>
        <w:rPr>
          <w:rFonts w:ascii="Times New Roman" w:eastAsia="Calibri" w:hAnsi="Times New Roman" w:cs="Times New Roman"/>
          <w:b/>
          <w:i/>
          <w:sz w:val="28"/>
          <w:szCs w:val="22"/>
        </w:rPr>
      </w:pPr>
      <w:proofErr w:type="spellStart"/>
      <w:r w:rsidRPr="0046011A">
        <w:rPr>
          <w:rFonts w:ascii="Times New Roman" w:eastAsia="Calibri" w:hAnsi="Times New Roman" w:cs="Times New Roman"/>
          <w:b/>
          <w:i/>
          <w:sz w:val="28"/>
          <w:szCs w:val="22"/>
        </w:rPr>
        <w:t>Проєкт</w:t>
      </w:r>
      <w:proofErr w:type="spellEnd"/>
      <w:r w:rsidRPr="0046011A">
        <w:rPr>
          <w:rFonts w:ascii="Times New Roman" w:eastAsia="Calibri" w:hAnsi="Times New Roman" w:cs="Times New Roman"/>
          <w:b/>
          <w:i/>
          <w:sz w:val="28"/>
          <w:szCs w:val="22"/>
        </w:rPr>
        <w:t xml:space="preserve"> «Громадсько-державне управління освітою на засадах децентралізації»</w:t>
      </w:r>
    </w:p>
    <w:p w14:paraId="6BBD6343" w14:textId="77777777" w:rsidR="0046011A" w:rsidRPr="0046011A" w:rsidRDefault="0046011A" w:rsidP="0046011A">
      <w:pPr>
        <w:spacing w:before="0" w:after="0"/>
        <w:ind w:firstLine="709"/>
        <w:jc w:val="both"/>
        <w:rPr>
          <w:rFonts w:ascii="Times New Roman" w:eastAsia="Calibri" w:hAnsi="Times New Roman" w:cs="Times New Roman"/>
          <w:sz w:val="36"/>
          <w:szCs w:val="28"/>
        </w:rPr>
      </w:pPr>
      <w:r w:rsidRPr="0046011A">
        <w:rPr>
          <w:rFonts w:ascii="Times New Roman" w:eastAsia="Calibri" w:hAnsi="Times New Roman" w:cs="Times New Roman"/>
          <w:b/>
          <w:sz w:val="28"/>
          <w:szCs w:val="22"/>
        </w:rPr>
        <w:t>Завдання</w:t>
      </w:r>
      <w:r w:rsidRPr="0046011A">
        <w:rPr>
          <w:rFonts w:ascii="Times New Roman" w:eastAsia="Calibri" w:hAnsi="Times New Roman" w:cs="Times New Roman"/>
          <w:sz w:val="28"/>
          <w:szCs w:val="22"/>
        </w:rPr>
        <w:t xml:space="preserve">: забезпечення узгодженої взаємодії між громадою та державою в управлінні освітою, пов’язаної з можливістю приймати ефективні управлінські рішення, </w:t>
      </w:r>
      <w:proofErr w:type="spellStart"/>
      <w:r w:rsidRPr="0046011A">
        <w:rPr>
          <w:rFonts w:ascii="Times New Roman" w:eastAsia="Calibri" w:hAnsi="Times New Roman" w:cs="Times New Roman"/>
          <w:sz w:val="28"/>
          <w:szCs w:val="22"/>
        </w:rPr>
        <w:t>відповідально</w:t>
      </w:r>
      <w:proofErr w:type="spellEnd"/>
      <w:r w:rsidRPr="0046011A">
        <w:rPr>
          <w:rFonts w:ascii="Times New Roman" w:eastAsia="Calibri" w:hAnsi="Times New Roman" w:cs="Times New Roman"/>
          <w:sz w:val="28"/>
          <w:szCs w:val="22"/>
        </w:rPr>
        <w:t xml:space="preserve"> та </w:t>
      </w:r>
      <w:proofErr w:type="spellStart"/>
      <w:r w:rsidRPr="0046011A">
        <w:rPr>
          <w:rFonts w:ascii="Times New Roman" w:eastAsia="Calibri" w:hAnsi="Times New Roman" w:cs="Times New Roman"/>
          <w:sz w:val="28"/>
          <w:szCs w:val="22"/>
        </w:rPr>
        <w:t>результативно</w:t>
      </w:r>
      <w:proofErr w:type="spellEnd"/>
      <w:r w:rsidRPr="0046011A">
        <w:rPr>
          <w:rFonts w:ascii="Times New Roman" w:eastAsia="Calibri" w:hAnsi="Times New Roman" w:cs="Times New Roman"/>
          <w:sz w:val="28"/>
          <w:szCs w:val="22"/>
        </w:rPr>
        <w:t xml:space="preserve"> впливати на освітню політику.</w:t>
      </w:r>
    </w:p>
    <w:tbl>
      <w:tblPr>
        <w:tblStyle w:val="42"/>
        <w:tblW w:w="9884" w:type="dxa"/>
        <w:tblInd w:w="-289" w:type="dxa"/>
        <w:tblLayout w:type="fixed"/>
        <w:tblLook w:val="04A0" w:firstRow="1" w:lastRow="0" w:firstColumn="1" w:lastColumn="0" w:noHBand="0" w:noVBand="1"/>
      </w:tblPr>
      <w:tblGrid>
        <w:gridCol w:w="3686"/>
        <w:gridCol w:w="1631"/>
        <w:gridCol w:w="639"/>
        <w:gridCol w:w="667"/>
        <w:gridCol w:w="639"/>
        <w:gridCol w:w="639"/>
        <w:gridCol w:w="639"/>
        <w:gridCol w:w="684"/>
        <w:gridCol w:w="660"/>
      </w:tblGrid>
      <w:tr w:rsidR="0046011A" w:rsidRPr="0046011A" w14:paraId="01529FB5" w14:textId="77777777" w:rsidTr="00FC14B2">
        <w:trPr>
          <w:trHeight w:val="210"/>
        </w:trPr>
        <w:tc>
          <w:tcPr>
            <w:tcW w:w="3686" w:type="dxa"/>
            <w:vMerge w:val="restart"/>
          </w:tcPr>
          <w:p w14:paraId="5B9601C4"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631" w:type="dxa"/>
            <w:vMerge w:val="restart"/>
          </w:tcPr>
          <w:p w14:paraId="24CEA2EF"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4567" w:type="dxa"/>
            <w:gridSpan w:val="7"/>
          </w:tcPr>
          <w:p w14:paraId="264D5F6D"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7DA83878" w14:textId="77777777" w:rsidTr="00FC14B2">
        <w:trPr>
          <w:trHeight w:val="210"/>
        </w:trPr>
        <w:tc>
          <w:tcPr>
            <w:tcW w:w="3686" w:type="dxa"/>
            <w:vMerge/>
          </w:tcPr>
          <w:p w14:paraId="59C5A4B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631" w:type="dxa"/>
            <w:vMerge/>
          </w:tcPr>
          <w:p w14:paraId="0E4BEE2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11FBF090"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667" w:type="dxa"/>
          </w:tcPr>
          <w:p w14:paraId="0948861A"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639" w:type="dxa"/>
          </w:tcPr>
          <w:p w14:paraId="3E4D595B"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639" w:type="dxa"/>
          </w:tcPr>
          <w:p w14:paraId="3869BD98"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639" w:type="dxa"/>
          </w:tcPr>
          <w:p w14:paraId="4B9B3946"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684" w:type="dxa"/>
          </w:tcPr>
          <w:p w14:paraId="1CF11018"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660" w:type="dxa"/>
          </w:tcPr>
          <w:p w14:paraId="67031E24"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18629B10" w14:textId="77777777" w:rsidTr="00FC14B2">
        <w:tc>
          <w:tcPr>
            <w:tcW w:w="3686" w:type="dxa"/>
          </w:tcPr>
          <w:p w14:paraId="398B5B4A"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b/>
                <w:i/>
                <w:szCs w:val="22"/>
                <w:lang w:val="ru-RU"/>
              </w:rPr>
              <w:t>Створити</w:t>
            </w:r>
            <w:proofErr w:type="spellEnd"/>
            <w:r w:rsidRPr="0046011A">
              <w:rPr>
                <w:rFonts w:ascii="Times New Roman" w:eastAsia="Calibri" w:hAnsi="Times New Roman" w:cs="Times New Roman"/>
                <w:b/>
                <w:i/>
                <w:szCs w:val="22"/>
                <w:lang w:val="ru-RU"/>
              </w:rPr>
              <w:t>:</w:t>
            </w:r>
          </w:p>
          <w:p w14:paraId="3239FDED"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нові</w:t>
            </w:r>
            <w:proofErr w:type="spellEnd"/>
            <w:r w:rsidRPr="0046011A">
              <w:rPr>
                <w:rFonts w:ascii="Times New Roman" w:eastAsia="Calibri" w:hAnsi="Times New Roman" w:cs="Times New Roman"/>
                <w:szCs w:val="22"/>
                <w:lang w:val="ru-RU"/>
              </w:rPr>
              <w:t xml:space="preserve"> типи </w:t>
            </w:r>
            <w:proofErr w:type="spellStart"/>
            <w:proofErr w:type="gram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що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забезпечують</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здобуття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а </w:t>
            </w:r>
            <w:proofErr w:type="spellStart"/>
            <w:r w:rsidRPr="0046011A">
              <w:rPr>
                <w:rFonts w:ascii="Times New Roman" w:eastAsia="Calibri" w:hAnsi="Times New Roman" w:cs="Times New Roman"/>
                <w:szCs w:val="22"/>
                <w:lang w:val="ru-RU"/>
              </w:rPr>
              <w:t>саме</w:t>
            </w:r>
            <w:proofErr w:type="spellEnd"/>
            <w:r w:rsidRPr="0046011A">
              <w:rPr>
                <w:rFonts w:ascii="Times New Roman" w:eastAsia="Calibri" w:hAnsi="Times New Roman" w:cs="Times New Roman"/>
                <w:szCs w:val="22"/>
                <w:lang w:val="ru-RU"/>
              </w:rPr>
              <w:t>:</w:t>
            </w:r>
          </w:p>
          <w:p w14:paraId="75CF30FB" w14:textId="77777777" w:rsidR="0046011A" w:rsidRPr="0046011A" w:rsidRDefault="0046011A" w:rsidP="00706A62">
            <w:pPr>
              <w:numPr>
                <w:ilvl w:val="0"/>
                <w:numId w:val="31"/>
              </w:numPr>
              <w:spacing w:before="0" w:after="0" w:line="20" w:lineRule="atLeast"/>
              <w:ind w:left="0" w:firstLine="0"/>
              <w:contextualSpacing/>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зміна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освітнього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Сіверський</w:t>
            </w:r>
            <w:proofErr w:type="spellEnd"/>
            <w:r w:rsidRPr="0046011A">
              <w:rPr>
                <w:rFonts w:ascii="Times New Roman" w:eastAsia="Calibri" w:hAnsi="Times New Roman" w:cs="Times New Roman"/>
                <w:szCs w:val="22"/>
                <w:lang w:val="ru-RU"/>
              </w:rPr>
              <w:t xml:space="preserve"> заклад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r w:rsidRPr="0046011A">
              <w:rPr>
                <w:rFonts w:ascii="Times New Roman" w:eastAsia="Calibri" w:hAnsi="Times New Roman" w:cs="Times New Roman"/>
                <w:szCs w:val="22"/>
              </w:rPr>
              <w:t>I</w:t>
            </w:r>
            <w:r w:rsidRPr="0046011A">
              <w:rPr>
                <w:rFonts w:ascii="Times New Roman" w:eastAsia="Calibri" w:hAnsi="Times New Roman" w:cs="Times New Roman"/>
                <w:szCs w:val="22"/>
                <w:lang w:val="ru-RU"/>
              </w:rPr>
              <w:t>-</w:t>
            </w:r>
            <w:r w:rsidRPr="0046011A">
              <w:rPr>
                <w:rFonts w:ascii="Times New Roman" w:eastAsia="Calibri" w:hAnsi="Times New Roman" w:cs="Times New Roman"/>
                <w:szCs w:val="22"/>
              </w:rPr>
              <w:t>III</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ступенів</w:t>
            </w:r>
            <w:proofErr w:type="spellEnd"/>
            <w:r w:rsidRPr="0046011A">
              <w:rPr>
                <w:rFonts w:ascii="Times New Roman" w:eastAsia="Calibri" w:hAnsi="Times New Roman" w:cs="Times New Roman"/>
                <w:szCs w:val="22"/>
                <w:lang w:val="ru-RU"/>
              </w:rPr>
              <w:t>, Свято-</w:t>
            </w:r>
            <w:proofErr w:type="spellStart"/>
            <w:r w:rsidRPr="0046011A">
              <w:rPr>
                <w:rFonts w:ascii="Times New Roman" w:eastAsia="Calibri" w:hAnsi="Times New Roman" w:cs="Times New Roman"/>
                <w:szCs w:val="22"/>
                <w:lang w:val="ru-RU"/>
              </w:rPr>
              <w:t>Покровський</w:t>
            </w:r>
            <w:proofErr w:type="spellEnd"/>
            <w:r w:rsidRPr="0046011A">
              <w:rPr>
                <w:rFonts w:ascii="Times New Roman" w:eastAsia="Calibri" w:hAnsi="Times New Roman" w:cs="Times New Roman"/>
                <w:szCs w:val="22"/>
                <w:lang w:val="ru-RU"/>
              </w:rPr>
              <w:t xml:space="preserve"> заклад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r w:rsidRPr="0046011A">
              <w:rPr>
                <w:rFonts w:ascii="Times New Roman" w:eastAsia="Calibri" w:hAnsi="Times New Roman" w:cs="Times New Roman"/>
                <w:szCs w:val="22"/>
              </w:rPr>
              <w:t>I</w:t>
            </w:r>
            <w:r w:rsidRPr="0046011A">
              <w:rPr>
                <w:rFonts w:ascii="Times New Roman" w:eastAsia="Calibri" w:hAnsi="Times New Roman" w:cs="Times New Roman"/>
                <w:szCs w:val="22"/>
                <w:lang w:val="ru-RU"/>
              </w:rPr>
              <w:t>-</w:t>
            </w:r>
            <w:r w:rsidRPr="0046011A">
              <w:rPr>
                <w:rFonts w:ascii="Times New Roman" w:eastAsia="Calibri" w:hAnsi="Times New Roman" w:cs="Times New Roman"/>
                <w:szCs w:val="22"/>
              </w:rPr>
              <w:t>II</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ступенів</w:t>
            </w:r>
            <w:proofErr w:type="spellEnd"/>
            <w:r w:rsidRPr="0046011A">
              <w:rPr>
                <w:rFonts w:ascii="Times New Roman" w:eastAsia="Calibri" w:hAnsi="Times New Roman" w:cs="Times New Roman"/>
                <w:szCs w:val="22"/>
                <w:lang w:val="ru-RU"/>
              </w:rPr>
              <w:t xml:space="preserve">, </w:t>
            </w:r>
            <w:proofErr w:type="spellStart"/>
            <w:proofErr w:type="gramStart"/>
            <w:r w:rsidRPr="0046011A">
              <w:rPr>
                <w:rFonts w:ascii="Times New Roman" w:eastAsia="Calibri" w:hAnsi="Times New Roman" w:cs="Times New Roman"/>
                <w:szCs w:val="22"/>
                <w:lang w:val="ru-RU"/>
              </w:rPr>
              <w:t>Серебрянський</w:t>
            </w:r>
            <w:proofErr w:type="spellEnd"/>
            <w:r w:rsidRPr="0046011A">
              <w:rPr>
                <w:rFonts w:ascii="Times New Roman" w:eastAsia="Calibri" w:hAnsi="Times New Roman" w:cs="Times New Roman"/>
                <w:szCs w:val="22"/>
                <w:lang w:val="ru-RU"/>
              </w:rPr>
              <w:t xml:space="preserve">  заклад</w:t>
            </w:r>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r w:rsidRPr="0046011A">
              <w:rPr>
                <w:rFonts w:ascii="Times New Roman" w:eastAsia="Calibri" w:hAnsi="Times New Roman" w:cs="Times New Roman"/>
                <w:szCs w:val="22"/>
              </w:rPr>
              <w:t>I</w:t>
            </w:r>
            <w:r w:rsidRPr="0046011A">
              <w:rPr>
                <w:rFonts w:ascii="Times New Roman" w:eastAsia="Calibri" w:hAnsi="Times New Roman" w:cs="Times New Roman"/>
                <w:szCs w:val="22"/>
                <w:lang w:val="ru-RU"/>
              </w:rPr>
              <w:t>-</w:t>
            </w:r>
            <w:r w:rsidRPr="0046011A">
              <w:rPr>
                <w:rFonts w:ascii="Times New Roman" w:eastAsia="Calibri" w:hAnsi="Times New Roman" w:cs="Times New Roman"/>
                <w:szCs w:val="22"/>
              </w:rPr>
              <w:t>II</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ступенів</w:t>
            </w:r>
            <w:proofErr w:type="spellEnd"/>
            <w:r w:rsidRPr="0046011A">
              <w:rPr>
                <w:rFonts w:ascii="Times New Roman" w:eastAsia="Calibri" w:hAnsi="Times New Roman" w:cs="Times New Roman"/>
                <w:szCs w:val="22"/>
                <w:lang w:val="ru-RU"/>
              </w:rPr>
              <w:t>).</w:t>
            </w:r>
          </w:p>
        </w:tc>
        <w:tc>
          <w:tcPr>
            <w:tcW w:w="1631" w:type="dxa"/>
          </w:tcPr>
          <w:p w14:paraId="2896FCC1"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Управління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Сіверської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міської</w:t>
            </w:r>
            <w:proofErr w:type="spellEnd"/>
            <w:r w:rsidRPr="0046011A">
              <w:rPr>
                <w:rFonts w:ascii="Times New Roman" w:eastAsia="Calibri" w:hAnsi="Times New Roman" w:cs="Times New Roman"/>
                <w:szCs w:val="22"/>
                <w:lang w:val="ru-RU"/>
              </w:rPr>
              <w:t xml:space="preserve"> ради</w:t>
            </w:r>
          </w:p>
          <w:p w14:paraId="436B3D6C"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далі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Управління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w:t>
            </w:r>
          </w:p>
        </w:tc>
        <w:tc>
          <w:tcPr>
            <w:tcW w:w="639" w:type="dxa"/>
          </w:tcPr>
          <w:p w14:paraId="042032C0" w14:textId="77777777" w:rsidR="0046011A" w:rsidRPr="0046011A" w:rsidRDefault="0046011A" w:rsidP="0046011A">
            <w:pPr>
              <w:spacing w:before="0" w:after="0" w:line="20" w:lineRule="atLeast"/>
              <w:jc w:val="center"/>
              <w:rPr>
                <w:rFonts w:ascii="Times New Roman" w:eastAsia="Calibri" w:hAnsi="Times New Roman" w:cs="Times New Roman"/>
                <w:szCs w:val="22"/>
                <w:lang w:val="ru-RU"/>
              </w:rPr>
            </w:pPr>
          </w:p>
          <w:p w14:paraId="6247B369" w14:textId="77777777" w:rsidR="0046011A" w:rsidRPr="0046011A" w:rsidRDefault="0046011A" w:rsidP="0046011A">
            <w:pPr>
              <w:spacing w:before="0" w:after="0" w:line="20" w:lineRule="atLeast"/>
              <w:jc w:val="center"/>
              <w:rPr>
                <w:rFonts w:ascii="Times New Roman" w:eastAsia="Calibri" w:hAnsi="Times New Roman" w:cs="Times New Roman"/>
                <w:szCs w:val="22"/>
                <w:lang w:val="ru-RU"/>
              </w:rPr>
            </w:pPr>
          </w:p>
          <w:p w14:paraId="73BA9DCE" w14:textId="77777777" w:rsidR="0046011A" w:rsidRPr="0046011A" w:rsidRDefault="0046011A" w:rsidP="0046011A">
            <w:pPr>
              <w:spacing w:before="0" w:after="0" w:line="20" w:lineRule="atLeast"/>
              <w:jc w:val="center"/>
              <w:rPr>
                <w:rFonts w:ascii="Times New Roman" w:eastAsia="Calibri" w:hAnsi="Times New Roman" w:cs="Times New Roman"/>
                <w:szCs w:val="22"/>
                <w:lang w:val="ru-RU"/>
              </w:rPr>
            </w:pPr>
          </w:p>
          <w:p w14:paraId="5944DFCB" w14:textId="77777777" w:rsidR="0046011A" w:rsidRPr="0046011A" w:rsidRDefault="0046011A" w:rsidP="0046011A">
            <w:pPr>
              <w:spacing w:before="0" w:after="0" w:line="20" w:lineRule="atLeast"/>
              <w:jc w:val="center"/>
              <w:rPr>
                <w:rFonts w:ascii="Times New Roman" w:eastAsia="Calibri" w:hAnsi="Times New Roman" w:cs="Times New Roman"/>
                <w:szCs w:val="22"/>
                <w:lang w:val="ru-RU"/>
              </w:rPr>
            </w:pPr>
          </w:p>
          <w:p w14:paraId="424A679B" w14:textId="77777777" w:rsidR="0046011A" w:rsidRPr="0046011A" w:rsidRDefault="0046011A" w:rsidP="0046011A">
            <w:pPr>
              <w:spacing w:before="0" w:after="0" w:line="20" w:lineRule="atLeast"/>
              <w:jc w:val="center"/>
              <w:rPr>
                <w:rFonts w:ascii="Times New Roman" w:eastAsia="Calibri" w:hAnsi="Times New Roman" w:cs="Times New Roman"/>
                <w:szCs w:val="22"/>
                <w:lang w:val="ru-RU"/>
              </w:rPr>
            </w:pPr>
          </w:p>
          <w:p w14:paraId="3B757EA0"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67" w:type="dxa"/>
          </w:tcPr>
          <w:p w14:paraId="2587876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5B618A79"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480A35EC"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4AC38323"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84" w:type="dxa"/>
          </w:tcPr>
          <w:p w14:paraId="498ABED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0" w:type="dxa"/>
          </w:tcPr>
          <w:p w14:paraId="6AC811D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r>
      <w:tr w:rsidR="0046011A" w:rsidRPr="0046011A" w14:paraId="2153C87A" w14:textId="77777777" w:rsidTr="00FC14B2">
        <w:tc>
          <w:tcPr>
            <w:tcW w:w="3686" w:type="dxa"/>
          </w:tcPr>
          <w:p w14:paraId="19E382D1" w14:textId="77777777" w:rsidR="0046011A" w:rsidRPr="0046011A" w:rsidRDefault="0046011A" w:rsidP="00706A62">
            <w:pPr>
              <w:numPr>
                <w:ilvl w:val="0"/>
                <w:numId w:val="31"/>
              </w:numPr>
              <w:spacing w:before="0" w:after="0" w:line="20" w:lineRule="atLeast"/>
              <w:ind w:left="0" w:firstLine="0"/>
              <w:contextualSpacing/>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опорний</w:t>
            </w:r>
            <w:proofErr w:type="spellEnd"/>
            <w:r w:rsidRPr="0046011A">
              <w:rPr>
                <w:rFonts w:ascii="Times New Roman" w:eastAsia="Calibri" w:hAnsi="Times New Roman" w:cs="Times New Roman"/>
                <w:szCs w:val="22"/>
                <w:lang w:val="ru-RU"/>
              </w:rPr>
              <w:t xml:space="preserve"> заклад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його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філії</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формування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власної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ефективної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системи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забезпечення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послугами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населення</w:t>
            </w:r>
            <w:proofErr w:type="spellEnd"/>
            <w:r w:rsidRPr="0046011A">
              <w:rPr>
                <w:rFonts w:ascii="Times New Roman" w:eastAsia="Calibri" w:hAnsi="Times New Roman" w:cs="Times New Roman"/>
                <w:szCs w:val="22"/>
                <w:lang w:val="ru-RU"/>
              </w:rPr>
              <w:t>.</w:t>
            </w:r>
          </w:p>
        </w:tc>
        <w:tc>
          <w:tcPr>
            <w:tcW w:w="1631" w:type="dxa"/>
          </w:tcPr>
          <w:p w14:paraId="481E42C6"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639" w:type="dxa"/>
          </w:tcPr>
          <w:p w14:paraId="4BF47E4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67" w:type="dxa"/>
          </w:tcPr>
          <w:p w14:paraId="7D9CFCD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0A9C09B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1F2E5E7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50EAEE0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84" w:type="dxa"/>
          </w:tcPr>
          <w:p w14:paraId="5FBA1A2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0" w:type="dxa"/>
          </w:tcPr>
          <w:p w14:paraId="0189DF9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r>
      <w:tr w:rsidR="0046011A" w:rsidRPr="0046011A" w14:paraId="70E39551" w14:textId="77777777" w:rsidTr="00FC14B2">
        <w:tc>
          <w:tcPr>
            <w:tcW w:w="3686" w:type="dxa"/>
          </w:tcPr>
          <w:p w14:paraId="263EA646"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b/>
                <w:i/>
                <w:szCs w:val="22"/>
                <w:lang w:val="uk-UA"/>
              </w:rPr>
              <w:t>Сприяти:</w:t>
            </w:r>
            <w:r w:rsidRPr="00B51B49">
              <w:rPr>
                <w:rFonts w:ascii="Times New Roman" w:eastAsia="Calibri" w:hAnsi="Times New Roman" w:cs="Times New Roman"/>
                <w:szCs w:val="22"/>
                <w:lang w:val="uk-UA"/>
              </w:rPr>
              <w:t xml:space="preserve"> - організаційній та підготовчій роботі серед громадськості щодо реорганізації закладів загальної середньої освіти.</w:t>
            </w:r>
          </w:p>
        </w:tc>
        <w:tc>
          <w:tcPr>
            <w:tcW w:w="1631" w:type="dxa"/>
          </w:tcPr>
          <w:p w14:paraId="4C7D8204"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39" w:type="dxa"/>
          </w:tcPr>
          <w:p w14:paraId="05F1A69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290A375"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67" w:type="dxa"/>
          </w:tcPr>
          <w:p w14:paraId="21DB869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7DC7F6F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7B5A824C"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5A45A7B3"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84" w:type="dxa"/>
          </w:tcPr>
          <w:p w14:paraId="3D3F753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0" w:type="dxa"/>
          </w:tcPr>
          <w:p w14:paraId="46817EA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r>
      <w:tr w:rsidR="0046011A" w:rsidRPr="0046011A" w14:paraId="26F117CC" w14:textId="77777777" w:rsidTr="00FC14B2">
        <w:tc>
          <w:tcPr>
            <w:tcW w:w="3686" w:type="dxa"/>
          </w:tcPr>
          <w:p w14:paraId="65E4326B"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активній співпраці закладів освіти з батьківською громадою, волонтерами, благодійними фондами різних рівнів.</w:t>
            </w:r>
          </w:p>
        </w:tc>
        <w:tc>
          <w:tcPr>
            <w:tcW w:w="1631" w:type="dxa"/>
          </w:tcPr>
          <w:p w14:paraId="7E6F259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ЗЗСО</w:t>
            </w:r>
          </w:p>
        </w:tc>
        <w:tc>
          <w:tcPr>
            <w:tcW w:w="639" w:type="dxa"/>
          </w:tcPr>
          <w:p w14:paraId="0901C8D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48339A0" w14:textId="77777777" w:rsidR="0046011A" w:rsidRPr="0046011A" w:rsidRDefault="0046011A" w:rsidP="0046011A">
            <w:pPr>
              <w:spacing w:before="0" w:after="0" w:line="20" w:lineRule="atLeast"/>
              <w:rPr>
                <w:rFonts w:ascii="Times New Roman" w:eastAsia="Calibri" w:hAnsi="Times New Roman" w:cs="Times New Roman"/>
                <w:szCs w:val="22"/>
              </w:rPr>
            </w:pPr>
          </w:p>
          <w:p w14:paraId="59466E37"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67" w:type="dxa"/>
          </w:tcPr>
          <w:p w14:paraId="7DFF0B91" w14:textId="77777777" w:rsidR="0046011A" w:rsidRPr="0046011A" w:rsidRDefault="0046011A" w:rsidP="0046011A">
            <w:pPr>
              <w:spacing w:before="0" w:after="0" w:line="20" w:lineRule="atLeast"/>
              <w:rPr>
                <w:rFonts w:ascii="Times New Roman" w:eastAsia="Calibri" w:hAnsi="Times New Roman" w:cs="Times New Roman"/>
                <w:szCs w:val="22"/>
              </w:rPr>
            </w:pPr>
          </w:p>
          <w:p w14:paraId="3C6BC6D7" w14:textId="77777777" w:rsidR="0046011A" w:rsidRPr="0046011A" w:rsidRDefault="0046011A" w:rsidP="0046011A">
            <w:pPr>
              <w:spacing w:before="0" w:after="0" w:line="20" w:lineRule="atLeast"/>
              <w:rPr>
                <w:rFonts w:ascii="Times New Roman" w:eastAsia="Calibri" w:hAnsi="Times New Roman" w:cs="Times New Roman"/>
                <w:szCs w:val="22"/>
              </w:rPr>
            </w:pPr>
          </w:p>
          <w:p w14:paraId="0DB8080A"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68192A9E" w14:textId="77777777" w:rsidR="0046011A" w:rsidRPr="0046011A" w:rsidRDefault="0046011A" w:rsidP="0046011A">
            <w:pPr>
              <w:spacing w:before="0" w:after="0" w:line="20" w:lineRule="atLeast"/>
              <w:rPr>
                <w:rFonts w:ascii="Times New Roman" w:eastAsia="Calibri" w:hAnsi="Times New Roman" w:cs="Times New Roman"/>
                <w:szCs w:val="22"/>
              </w:rPr>
            </w:pPr>
          </w:p>
          <w:p w14:paraId="2884D813" w14:textId="77777777" w:rsidR="0046011A" w:rsidRPr="0046011A" w:rsidRDefault="0046011A" w:rsidP="0046011A">
            <w:pPr>
              <w:spacing w:before="0" w:after="0" w:line="20" w:lineRule="atLeast"/>
              <w:rPr>
                <w:rFonts w:ascii="Times New Roman" w:eastAsia="Calibri" w:hAnsi="Times New Roman" w:cs="Times New Roman"/>
                <w:szCs w:val="22"/>
              </w:rPr>
            </w:pPr>
          </w:p>
          <w:p w14:paraId="0B62213B"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4EA17D1E" w14:textId="77777777" w:rsidR="0046011A" w:rsidRPr="0046011A" w:rsidRDefault="0046011A" w:rsidP="0046011A">
            <w:pPr>
              <w:spacing w:before="0" w:after="0" w:line="20" w:lineRule="atLeast"/>
              <w:rPr>
                <w:rFonts w:ascii="Times New Roman" w:eastAsia="Calibri" w:hAnsi="Times New Roman" w:cs="Times New Roman"/>
                <w:szCs w:val="22"/>
              </w:rPr>
            </w:pPr>
          </w:p>
          <w:p w14:paraId="2449D9F1" w14:textId="77777777" w:rsidR="0046011A" w:rsidRPr="0046011A" w:rsidRDefault="0046011A" w:rsidP="0046011A">
            <w:pPr>
              <w:spacing w:before="0" w:after="0" w:line="20" w:lineRule="atLeast"/>
              <w:rPr>
                <w:rFonts w:ascii="Times New Roman" w:eastAsia="Calibri" w:hAnsi="Times New Roman" w:cs="Times New Roman"/>
                <w:szCs w:val="22"/>
              </w:rPr>
            </w:pPr>
          </w:p>
          <w:p w14:paraId="403AB78F"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27A0CDF4" w14:textId="77777777" w:rsidR="0046011A" w:rsidRPr="0046011A" w:rsidRDefault="0046011A" w:rsidP="0046011A">
            <w:pPr>
              <w:spacing w:before="0" w:after="0" w:line="20" w:lineRule="atLeast"/>
              <w:rPr>
                <w:rFonts w:ascii="Times New Roman" w:eastAsia="Calibri" w:hAnsi="Times New Roman" w:cs="Times New Roman"/>
                <w:szCs w:val="22"/>
              </w:rPr>
            </w:pPr>
          </w:p>
          <w:p w14:paraId="5F09DDC9" w14:textId="77777777" w:rsidR="0046011A" w:rsidRPr="0046011A" w:rsidRDefault="0046011A" w:rsidP="0046011A">
            <w:pPr>
              <w:spacing w:before="0" w:after="0" w:line="20" w:lineRule="atLeast"/>
              <w:rPr>
                <w:rFonts w:ascii="Times New Roman" w:eastAsia="Calibri" w:hAnsi="Times New Roman" w:cs="Times New Roman"/>
                <w:szCs w:val="22"/>
              </w:rPr>
            </w:pPr>
          </w:p>
          <w:p w14:paraId="188E4130"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246787C2" w14:textId="77777777" w:rsidR="0046011A" w:rsidRPr="0046011A" w:rsidRDefault="0046011A" w:rsidP="0046011A">
            <w:pPr>
              <w:spacing w:before="0" w:after="0" w:line="20" w:lineRule="atLeast"/>
              <w:rPr>
                <w:rFonts w:ascii="Times New Roman" w:eastAsia="Calibri" w:hAnsi="Times New Roman" w:cs="Times New Roman"/>
                <w:szCs w:val="22"/>
              </w:rPr>
            </w:pPr>
          </w:p>
          <w:p w14:paraId="32CFF598" w14:textId="77777777" w:rsidR="0046011A" w:rsidRPr="0046011A" w:rsidRDefault="0046011A" w:rsidP="0046011A">
            <w:pPr>
              <w:spacing w:before="0" w:after="0" w:line="20" w:lineRule="atLeast"/>
              <w:rPr>
                <w:rFonts w:ascii="Times New Roman" w:eastAsia="Calibri" w:hAnsi="Times New Roman" w:cs="Times New Roman"/>
                <w:szCs w:val="22"/>
              </w:rPr>
            </w:pPr>
          </w:p>
          <w:p w14:paraId="6F0D931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76D004FC" w14:textId="77777777" w:rsidR="0046011A" w:rsidRPr="0046011A" w:rsidRDefault="0046011A" w:rsidP="0046011A">
            <w:pPr>
              <w:spacing w:before="0" w:after="0" w:line="20" w:lineRule="atLeast"/>
              <w:rPr>
                <w:rFonts w:ascii="Times New Roman" w:eastAsia="Calibri" w:hAnsi="Times New Roman" w:cs="Times New Roman"/>
                <w:szCs w:val="22"/>
              </w:rPr>
            </w:pPr>
          </w:p>
          <w:p w14:paraId="255C23AC" w14:textId="77777777" w:rsidR="0046011A" w:rsidRPr="0046011A" w:rsidRDefault="0046011A" w:rsidP="0046011A">
            <w:pPr>
              <w:spacing w:before="0" w:after="0" w:line="20" w:lineRule="atLeast"/>
              <w:rPr>
                <w:rFonts w:ascii="Times New Roman" w:eastAsia="Calibri" w:hAnsi="Times New Roman" w:cs="Times New Roman"/>
                <w:szCs w:val="22"/>
              </w:rPr>
            </w:pPr>
          </w:p>
          <w:p w14:paraId="5AD13528"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72CD92AB" w14:textId="77777777" w:rsidTr="00FC14B2">
        <w:tc>
          <w:tcPr>
            <w:tcW w:w="3686" w:type="dxa"/>
          </w:tcPr>
          <w:p w14:paraId="0A2AC5E7"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xml:space="preserve">- реалізації спільних </w:t>
            </w:r>
            <w:proofErr w:type="spellStart"/>
            <w:r w:rsidRPr="00B51B49">
              <w:rPr>
                <w:rFonts w:ascii="Times New Roman" w:eastAsia="Calibri" w:hAnsi="Times New Roman" w:cs="Times New Roman"/>
                <w:szCs w:val="22"/>
                <w:lang w:val="uk-UA"/>
              </w:rPr>
              <w:t>проєктів</w:t>
            </w:r>
            <w:proofErr w:type="spellEnd"/>
            <w:r w:rsidRPr="00B51B49">
              <w:rPr>
                <w:rFonts w:ascii="Times New Roman" w:eastAsia="Calibri" w:hAnsi="Times New Roman" w:cs="Times New Roman"/>
                <w:szCs w:val="22"/>
                <w:lang w:val="uk-UA"/>
              </w:rPr>
              <w:t xml:space="preserve"> між закладами освіти, які передбачають координацію діяльності суб’єктів співробітництва та акумулювання ними на визначений період ресурсів з метою спільного здійснення відповідних заходів.</w:t>
            </w:r>
          </w:p>
        </w:tc>
        <w:tc>
          <w:tcPr>
            <w:tcW w:w="1631" w:type="dxa"/>
          </w:tcPr>
          <w:p w14:paraId="25F6EBC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ЗЗСО</w:t>
            </w:r>
          </w:p>
        </w:tc>
        <w:tc>
          <w:tcPr>
            <w:tcW w:w="639" w:type="dxa"/>
          </w:tcPr>
          <w:p w14:paraId="0CBF5E3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67" w:type="dxa"/>
          </w:tcPr>
          <w:p w14:paraId="248D938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6660B8EB"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27A2EF48"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30C263D1"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2C7C076B"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2D355A15"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3023CAAA" w14:textId="77777777" w:rsidTr="00FC14B2">
        <w:tc>
          <w:tcPr>
            <w:tcW w:w="3686" w:type="dxa"/>
          </w:tcPr>
          <w:p w14:paraId="5380AF6B"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доброзичливій конкуренції між закладами загальної середньої освіти з метою стимулювання надання якісних освітніх послуг.</w:t>
            </w:r>
          </w:p>
        </w:tc>
        <w:tc>
          <w:tcPr>
            <w:tcW w:w="1631" w:type="dxa"/>
          </w:tcPr>
          <w:p w14:paraId="0AD67B1C"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p w14:paraId="613D8F7A"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639" w:type="dxa"/>
          </w:tcPr>
          <w:p w14:paraId="11B61EE7"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7" w:type="dxa"/>
          </w:tcPr>
          <w:p w14:paraId="12CC46C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41C334DA"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78CF67C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47CC7224"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0943A1E1"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02A5DD34"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17992A99" w14:textId="77777777" w:rsidTr="00FC14B2">
        <w:tc>
          <w:tcPr>
            <w:tcW w:w="3686" w:type="dxa"/>
          </w:tcPr>
          <w:p w14:paraId="6822AD2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lastRenderedPageBreak/>
              <w:t xml:space="preserve">- </w:t>
            </w:r>
            <w:proofErr w:type="spellStart"/>
            <w:r w:rsidRPr="0046011A">
              <w:rPr>
                <w:rFonts w:ascii="Times New Roman" w:eastAsia="Calibri" w:hAnsi="Times New Roman" w:cs="Times New Roman"/>
                <w:szCs w:val="22"/>
              </w:rPr>
              <w:t>підвищенню</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соціального</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статусу</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вчителя</w:t>
            </w:r>
            <w:proofErr w:type="spellEnd"/>
            <w:r w:rsidRPr="0046011A">
              <w:rPr>
                <w:rFonts w:ascii="Times New Roman" w:eastAsia="Calibri" w:hAnsi="Times New Roman" w:cs="Times New Roman"/>
                <w:szCs w:val="22"/>
              </w:rPr>
              <w:t>.</w:t>
            </w:r>
          </w:p>
        </w:tc>
        <w:tc>
          <w:tcPr>
            <w:tcW w:w="1631" w:type="dxa"/>
          </w:tcPr>
          <w:p w14:paraId="1558C5E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39" w:type="dxa"/>
          </w:tcPr>
          <w:p w14:paraId="09ABD1A9"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7" w:type="dxa"/>
          </w:tcPr>
          <w:p w14:paraId="1F96E51D"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7AE03D28"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07972D8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4DB97F03"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604A6510"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211401E3"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706D43BE" w14:textId="77777777" w:rsidTr="00FC14B2">
        <w:tc>
          <w:tcPr>
            <w:tcW w:w="3686" w:type="dxa"/>
          </w:tcPr>
          <w:p w14:paraId="6A03EDD8"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b/>
                <w:i/>
                <w:szCs w:val="22"/>
                <w:lang w:val="uk-UA"/>
              </w:rPr>
              <w:t>Упорядкувати:</w:t>
            </w:r>
            <w:r w:rsidRPr="00B51B49">
              <w:rPr>
                <w:rFonts w:ascii="Times New Roman" w:eastAsia="Calibri" w:hAnsi="Times New Roman" w:cs="Times New Roman"/>
                <w:szCs w:val="22"/>
                <w:lang w:val="uk-UA"/>
              </w:rPr>
              <w:t xml:space="preserve"> </w:t>
            </w:r>
          </w:p>
          <w:p w14:paraId="33C87580"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систему призначення, переміщення, звільнення керівників та педагогічних працівників закладів освіти відповідно до положень нормативно-правового регулювання діяльності освітніх округів, опорного закладу та його філій</w:t>
            </w:r>
          </w:p>
        </w:tc>
        <w:tc>
          <w:tcPr>
            <w:tcW w:w="1631" w:type="dxa"/>
          </w:tcPr>
          <w:p w14:paraId="2C5076E8"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p>
          <w:p w14:paraId="25EE8018"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39" w:type="dxa"/>
          </w:tcPr>
          <w:p w14:paraId="49B4DC1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A6BD06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67" w:type="dxa"/>
          </w:tcPr>
          <w:p w14:paraId="55277AF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6A4B39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7897BB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05D1F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1F8CB9E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4C38F3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D59AD0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44F0DF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84" w:type="dxa"/>
          </w:tcPr>
          <w:p w14:paraId="27D7168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187ADB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60" w:type="dxa"/>
          </w:tcPr>
          <w:p w14:paraId="4D20A85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8E7D1E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A1AC04F" w14:textId="77777777" w:rsidTr="00FC14B2">
        <w:tc>
          <w:tcPr>
            <w:tcW w:w="3686" w:type="dxa"/>
          </w:tcPr>
          <w:p w14:paraId="2ACCB75A"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b/>
                <w:i/>
                <w:szCs w:val="22"/>
                <w:lang w:val="ru-RU"/>
              </w:rPr>
              <w:t>Проводити</w:t>
            </w:r>
            <w:proofErr w:type="spellEnd"/>
            <w:r w:rsidRPr="0046011A">
              <w:rPr>
                <w:rFonts w:ascii="Times New Roman" w:eastAsia="Calibri" w:hAnsi="Times New Roman" w:cs="Times New Roman"/>
                <w:b/>
                <w:i/>
                <w:szCs w:val="22"/>
                <w:lang w:val="ru-RU"/>
              </w:rPr>
              <w:t>:</w:t>
            </w:r>
          </w:p>
          <w:p w14:paraId="0AA2BDC2"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ребрединг</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з метою </w:t>
            </w:r>
            <w:proofErr w:type="spellStart"/>
            <w:r w:rsidRPr="0046011A">
              <w:rPr>
                <w:rFonts w:ascii="Times New Roman" w:eastAsia="Calibri" w:hAnsi="Times New Roman" w:cs="Times New Roman"/>
                <w:szCs w:val="22"/>
                <w:lang w:val="ru-RU"/>
              </w:rPr>
              <w:t>створення</w:t>
            </w:r>
            <w:proofErr w:type="spellEnd"/>
            <w:r w:rsidRPr="0046011A">
              <w:rPr>
                <w:rFonts w:ascii="Times New Roman" w:eastAsia="Calibri" w:hAnsi="Times New Roman" w:cs="Times New Roman"/>
                <w:szCs w:val="22"/>
                <w:lang w:val="ru-RU"/>
              </w:rPr>
              <w:t xml:space="preserve"> позитивного </w:t>
            </w:r>
            <w:proofErr w:type="spellStart"/>
            <w:r w:rsidRPr="0046011A">
              <w:rPr>
                <w:rFonts w:ascii="Times New Roman" w:eastAsia="Calibri" w:hAnsi="Times New Roman" w:cs="Times New Roman"/>
                <w:szCs w:val="22"/>
                <w:lang w:val="ru-RU"/>
              </w:rPr>
              <w:t>іміджу</w:t>
            </w:r>
            <w:proofErr w:type="spellEnd"/>
            <w:r w:rsidRPr="0046011A">
              <w:rPr>
                <w:rFonts w:ascii="Times New Roman" w:eastAsia="Calibri" w:hAnsi="Times New Roman" w:cs="Times New Roman"/>
                <w:szCs w:val="22"/>
                <w:lang w:val="ru-RU"/>
              </w:rPr>
              <w:t>;</w:t>
            </w:r>
          </w:p>
        </w:tc>
        <w:tc>
          <w:tcPr>
            <w:tcW w:w="1631" w:type="dxa"/>
          </w:tcPr>
          <w:p w14:paraId="20566896"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p w14:paraId="2DF7034E"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7846A5BE"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7" w:type="dxa"/>
          </w:tcPr>
          <w:p w14:paraId="49516521"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52A18D9C"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1AC285B9"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3390BAD6"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525C7929"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40A0F66E"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4EB90AEA" w14:textId="77777777" w:rsidTr="00FC14B2">
        <w:tc>
          <w:tcPr>
            <w:tcW w:w="3686" w:type="dxa"/>
          </w:tcPr>
          <w:p w14:paraId="6F509B8B"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szCs w:val="22"/>
                <w:lang w:val="ru-RU"/>
              </w:rPr>
              <w:t>навчання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освітньому</w:t>
            </w:r>
            <w:proofErr w:type="spellEnd"/>
            <w:r w:rsidRPr="0046011A">
              <w:rPr>
                <w:rFonts w:ascii="Times New Roman" w:eastAsia="Calibri" w:hAnsi="Times New Roman" w:cs="Times New Roman"/>
                <w:szCs w:val="22"/>
                <w:lang w:val="ru-RU"/>
              </w:rPr>
              <w:t xml:space="preserve"> менеджменту </w:t>
            </w:r>
            <w:proofErr w:type="spellStart"/>
            <w:r w:rsidRPr="0046011A">
              <w:rPr>
                <w:rFonts w:ascii="Times New Roman" w:eastAsia="Calibri" w:hAnsi="Times New Roman" w:cs="Times New Roman"/>
                <w:szCs w:val="22"/>
                <w:lang w:val="ru-RU"/>
              </w:rPr>
              <w:t>представників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управлінського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апарату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w:t>
            </w:r>
          </w:p>
        </w:tc>
        <w:tc>
          <w:tcPr>
            <w:tcW w:w="1631" w:type="dxa"/>
          </w:tcPr>
          <w:p w14:paraId="026C25A7"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p w14:paraId="09ED186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67CE5C7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7" w:type="dxa"/>
          </w:tcPr>
          <w:p w14:paraId="72BD6C40"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67EEC4EA"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4E0533FA"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38A7D809"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1A179F6C"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174BB705"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63CD0A8B" w14:textId="77777777" w:rsidTr="00FC14B2">
        <w:tc>
          <w:tcPr>
            <w:tcW w:w="3686" w:type="dxa"/>
          </w:tcPr>
          <w:p w14:paraId="2BE49384"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w:t>
            </w:r>
            <w:proofErr w:type="spellStart"/>
            <w:r w:rsidRPr="0046011A">
              <w:rPr>
                <w:rFonts w:ascii="Times New Roman" w:eastAsia="Calibri" w:hAnsi="Times New Roman" w:cs="Times New Roman"/>
                <w:szCs w:val="22"/>
                <w:lang w:val="ru-RU"/>
              </w:rPr>
              <w:t>щорічний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моніторинг</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змін</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основі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результатів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якого</w:t>
            </w:r>
            <w:proofErr w:type="spellEnd"/>
            <w:r w:rsidRPr="0046011A">
              <w:rPr>
                <w:rFonts w:ascii="Times New Roman" w:eastAsia="Calibri" w:hAnsi="Times New Roman" w:cs="Times New Roman"/>
                <w:szCs w:val="22"/>
                <w:lang w:val="ru-RU"/>
              </w:rPr>
              <w:t xml:space="preserve"> </w:t>
            </w:r>
          </w:p>
          <w:p w14:paraId="7AFC06FE"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прогнозування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тенденцій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інноваційного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розвитку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
        </w:tc>
        <w:tc>
          <w:tcPr>
            <w:tcW w:w="1631" w:type="dxa"/>
          </w:tcPr>
          <w:p w14:paraId="31A52886"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
          <w:p w14:paraId="28106609"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639" w:type="dxa"/>
          </w:tcPr>
          <w:p w14:paraId="18273A71"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7" w:type="dxa"/>
          </w:tcPr>
          <w:p w14:paraId="33F9CC5B"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11218798"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4E5B7F1A"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2727DAB8"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3EFE8941"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45E4563C"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209DD9F5" w14:textId="77777777" w:rsidTr="00FC14B2">
        <w:tc>
          <w:tcPr>
            <w:tcW w:w="3686" w:type="dxa"/>
          </w:tcPr>
          <w:p w14:paraId="4C1A7307" w14:textId="77777777" w:rsidR="0046011A" w:rsidRPr="00B51B49" w:rsidRDefault="0046011A" w:rsidP="0046011A">
            <w:pPr>
              <w:spacing w:before="0" w:after="0" w:line="20" w:lineRule="atLeast"/>
              <w:jc w:val="both"/>
              <w:rPr>
                <w:rFonts w:ascii="Times New Roman" w:eastAsia="Calibri" w:hAnsi="Times New Roman" w:cs="Times New Roman"/>
                <w:b/>
                <w:i/>
                <w:szCs w:val="22"/>
                <w:lang w:val="uk-UA"/>
              </w:rPr>
            </w:pPr>
            <w:r w:rsidRPr="00B51B49">
              <w:rPr>
                <w:rFonts w:ascii="Times New Roman" w:eastAsia="Calibri" w:hAnsi="Times New Roman" w:cs="Times New Roman"/>
                <w:b/>
                <w:i/>
                <w:szCs w:val="22"/>
                <w:lang w:val="uk-UA"/>
              </w:rPr>
              <w:t>Висвітлювати:</w:t>
            </w:r>
            <w:r w:rsidRPr="00B51B49">
              <w:rPr>
                <w:rFonts w:ascii="Times New Roman" w:eastAsia="Calibri" w:hAnsi="Times New Roman" w:cs="Times New Roman"/>
                <w:szCs w:val="22"/>
                <w:lang w:val="uk-UA"/>
              </w:rPr>
              <w:t xml:space="preserve"> - управлінську політику освіти на сайтах закладів освіти, органів управління різних рівнів, ЗМІ, сторінках соціальної мережі «Фейсбук»</w:t>
            </w:r>
          </w:p>
        </w:tc>
        <w:tc>
          <w:tcPr>
            <w:tcW w:w="1631" w:type="dxa"/>
          </w:tcPr>
          <w:p w14:paraId="2DBBA90A"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p w14:paraId="1350A1C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175B0B2A"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7" w:type="dxa"/>
          </w:tcPr>
          <w:p w14:paraId="1AC802C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061E7E4F"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5AE04828"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39" w:type="dxa"/>
          </w:tcPr>
          <w:p w14:paraId="693D0DDB"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84" w:type="dxa"/>
          </w:tcPr>
          <w:p w14:paraId="664976E7"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660" w:type="dxa"/>
          </w:tcPr>
          <w:p w14:paraId="2B636EC9"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bl>
    <w:p w14:paraId="62BF43AD" w14:textId="77777777" w:rsidR="0046011A" w:rsidRPr="0046011A" w:rsidRDefault="0046011A" w:rsidP="0046011A">
      <w:pPr>
        <w:spacing w:before="0" w:after="0"/>
        <w:jc w:val="both"/>
        <w:rPr>
          <w:rFonts w:ascii="Times New Roman" w:eastAsia="Calibri" w:hAnsi="Times New Roman" w:cs="Times New Roman"/>
          <w:b/>
          <w:i/>
          <w:sz w:val="28"/>
          <w:szCs w:val="22"/>
        </w:rPr>
      </w:pPr>
      <w:r w:rsidRPr="0046011A">
        <w:rPr>
          <w:rFonts w:ascii="Times New Roman" w:eastAsia="Calibri" w:hAnsi="Times New Roman" w:cs="Times New Roman"/>
          <w:b/>
          <w:i/>
          <w:sz w:val="28"/>
          <w:szCs w:val="22"/>
        </w:rPr>
        <w:t xml:space="preserve">Очікувані результати: </w:t>
      </w:r>
    </w:p>
    <w:p w14:paraId="5E941C1D" w14:textId="77777777" w:rsidR="0046011A" w:rsidRPr="0046011A" w:rsidRDefault="0046011A" w:rsidP="0046011A">
      <w:pPr>
        <w:spacing w:before="0" w:after="0"/>
        <w:ind w:firstLine="426"/>
        <w:jc w:val="both"/>
        <w:rPr>
          <w:rFonts w:ascii="Times New Roman" w:eastAsia="Calibri" w:hAnsi="Times New Roman" w:cs="Times New Roman"/>
          <w:sz w:val="28"/>
          <w:szCs w:val="22"/>
        </w:rPr>
      </w:pPr>
      <w:r w:rsidRPr="0046011A">
        <w:rPr>
          <w:rFonts w:ascii="Times New Roman" w:eastAsia="Calibri" w:hAnsi="Times New Roman" w:cs="Times New Roman"/>
          <w:sz w:val="28"/>
          <w:szCs w:val="22"/>
        </w:rPr>
        <w:t>- громадсько-державна взаємодія в управлінні освітою;</w:t>
      </w:r>
    </w:p>
    <w:p w14:paraId="73075D53" w14:textId="77777777" w:rsidR="0046011A" w:rsidRPr="0046011A" w:rsidRDefault="0046011A" w:rsidP="0046011A">
      <w:pPr>
        <w:spacing w:before="0" w:after="0"/>
        <w:ind w:firstLine="426"/>
        <w:jc w:val="both"/>
        <w:rPr>
          <w:rFonts w:ascii="Times New Roman" w:eastAsia="Calibri" w:hAnsi="Times New Roman" w:cs="Times New Roman"/>
          <w:sz w:val="28"/>
          <w:szCs w:val="22"/>
        </w:rPr>
      </w:pPr>
      <w:r w:rsidRPr="0046011A">
        <w:rPr>
          <w:rFonts w:ascii="Times New Roman" w:eastAsia="Calibri" w:hAnsi="Times New Roman" w:cs="Times New Roman"/>
          <w:sz w:val="28"/>
          <w:szCs w:val="22"/>
        </w:rPr>
        <w:t xml:space="preserve">- ефективне управління освітою на основі </w:t>
      </w:r>
      <w:proofErr w:type="spellStart"/>
      <w:r w:rsidRPr="0046011A">
        <w:rPr>
          <w:rFonts w:ascii="Times New Roman" w:eastAsia="Calibri" w:hAnsi="Times New Roman" w:cs="Times New Roman"/>
          <w:sz w:val="28"/>
          <w:szCs w:val="22"/>
        </w:rPr>
        <w:t>проєктно</w:t>
      </w:r>
      <w:proofErr w:type="spellEnd"/>
      <w:r w:rsidRPr="0046011A">
        <w:rPr>
          <w:rFonts w:ascii="Times New Roman" w:eastAsia="Calibri" w:hAnsi="Times New Roman" w:cs="Times New Roman"/>
          <w:sz w:val="28"/>
          <w:szCs w:val="22"/>
        </w:rPr>
        <w:t xml:space="preserve">-цільового методу; </w:t>
      </w:r>
    </w:p>
    <w:p w14:paraId="7C941C5B" w14:textId="77777777" w:rsidR="0046011A" w:rsidRPr="0046011A" w:rsidRDefault="0046011A" w:rsidP="0046011A">
      <w:pPr>
        <w:spacing w:before="0" w:after="0"/>
        <w:ind w:firstLine="426"/>
        <w:jc w:val="both"/>
        <w:rPr>
          <w:rFonts w:ascii="Times New Roman" w:eastAsia="Calibri" w:hAnsi="Times New Roman" w:cs="Times New Roman"/>
          <w:sz w:val="28"/>
          <w:szCs w:val="22"/>
        </w:rPr>
      </w:pPr>
      <w:r w:rsidRPr="0046011A">
        <w:rPr>
          <w:rFonts w:ascii="Times New Roman" w:eastAsia="Calibri" w:hAnsi="Times New Roman" w:cs="Times New Roman"/>
          <w:sz w:val="28"/>
          <w:szCs w:val="22"/>
        </w:rPr>
        <w:t xml:space="preserve">- функціонування інституцій, що забезпечують відкритість та прозорість розвитку освіти; </w:t>
      </w:r>
    </w:p>
    <w:p w14:paraId="5910BBC7" w14:textId="77777777" w:rsidR="0046011A" w:rsidRPr="0046011A" w:rsidRDefault="0046011A" w:rsidP="0046011A">
      <w:pPr>
        <w:spacing w:before="0" w:after="0"/>
        <w:ind w:firstLine="426"/>
        <w:jc w:val="both"/>
        <w:rPr>
          <w:rFonts w:ascii="Times New Roman" w:eastAsia="Calibri" w:hAnsi="Times New Roman" w:cs="Times New Roman"/>
          <w:sz w:val="28"/>
          <w:szCs w:val="22"/>
        </w:rPr>
      </w:pPr>
      <w:r w:rsidRPr="0046011A">
        <w:rPr>
          <w:rFonts w:ascii="Times New Roman" w:eastAsia="Calibri" w:hAnsi="Times New Roman" w:cs="Times New Roman"/>
          <w:sz w:val="28"/>
          <w:szCs w:val="22"/>
        </w:rPr>
        <w:t xml:space="preserve">- збільшення на 10% фінансових надходжень в розвиток освіти з громадського сектора; </w:t>
      </w:r>
    </w:p>
    <w:p w14:paraId="7200B0B5" w14:textId="77777777" w:rsidR="0046011A" w:rsidRPr="0046011A" w:rsidRDefault="0046011A" w:rsidP="0046011A">
      <w:pPr>
        <w:spacing w:before="0" w:after="0"/>
        <w:ind w:firstLine="426"/>
        <w:jc w:val="both"/>
        <w:rPr>
          <w:rFonts w:ascii="Times New Roman" w:eastAsia="Calibri" w:hAnsi="Times New Roman" w:cs="Times New Roman"/>
          <w:sz w:val="28"/>
          <w:szCs w:val="22"/>
        </w:rPr>
      </w:pPr>
      <w:r w:rsidRPr="0046011A">
        <w:rPr>
          <w:rFonts w:ascii="Times New Roman" w:eastAsia="Calibri" w:hAnsi="Times New Roman" w:cs="Times New Roman"/>
          <w:sz w:val="28"/>
          <w:szCs w:val="22"/>
        </w:rPr>
        <w:t>- взаємодія з вітчизняними та зарубіжними партнерами.</w:t>
      </w:r>
    </w:p>
    <w:p w14:paraId="1F8813C8" w14:textId="77777777" w:rsidR="0046011A" w:rsidRPr="0046011A" w:rsidRDefault="0046011A" w:rsidP="0046011A">
      <w:pPr>
        <w:spacing w:before="0" w:after="0"/>
        <w:ind w:firstLine="426"/>
        <w:jc w:val="both"/>
        <w:rPr>
          <w:rFonts w:ascii="Times New Roman" w:eastAsia="Calibri" w:hAnsi="Times New Roman" w:cs="Times New Roman"/>
          <w:sz w:val="28"/>
          <w:szCs w:val="22"/>
        </w:rPr>
      </w:pPr>
    </w:p>
    <w:p w14:paraId="426B953B" w14:textId="77777777" w:rsidR="0046011A" w:rsidRPr="0046011A" w:rsidRDefault="0046011A" w:rsidP="0046011A">
      <w:pPr>
        <w:spacing w:before="0" w:after="0"/>
        <w:ind w:firstLine="426"/>
        <w:jc w:val="both"/>
        <w:rPr>
          <w:rFonts w:ascii="Times New Roman" w:eastAsia="Calibri" w:hAnsi="Times New Roman" w:cs="Times New Roman"/>
          <w:b/>
          <w:i/>
          <w:sz w:val="28"/>
          <w:szCs w:val="22"/>
        </w:rPr>
      </w:pPr>
      <w:r w:rsidRPr="0046011A">
        <w:rPr>
          <w:rFonts w:ascii="Times New Roman" w:eastAsia="Calibri" w:hAnsi="Times New Roman" w:cs="Times New Roman"/>
          <w:b/>
          <w:i/>
          <w:sz w:val="28"/>
          <w:szCs w:val="22"/>
        </w:rPr>
        <w:t xml:space="preserve">1.2. </w:t>
      </w:r>
      <w:proofErr w:type="spellStart"/>
      <w:r w:rsidRPr="0046011A">
        <w:rPr>
          <w:rFonts w:ascii="Times New Roman" w:eastAsia="Calibri" w:hAnsi="Times New Roman" w:cs="Times New Roman"/>
          <w:b/>
          <w:i/>
          <w:sz w:val="28"/>
          <w:szCs w:val="22"/>
        </w:rPr>
        <w:t>Проєкт</w:t>
      </w:r>
      <w:proofErr w:type="spellEnd"/>
      <w:r w:rsidRPr="0046011A">
        <w:rPr>
          <w:rFonts w:ascii="Times New Roman" w:eastAsia="Calibri" w:hAnsi="Times New Roman" w:cs="Times New Roman"/>
          <w:b/>
          <w:i/>
          <w:sz w:val="28"/>
          <w:szCs w:val="22"/>
        </w:rPr>
        <w:t xml:space="preserve"> «Нове освітнє середовище»</w:t>
      </w:r>
    </w:p>
    <w:p w14:paraId="3448CD67" w14:textId="77777777" w:rsidR="0046011A" w:rsidRPr="0046011A" w:rsidRDefault="0046011A" w:rsidP="0046011A">
      <w:pPr>
        <w:spacing w:before="0" w:after="0" w:line="20" w:lineRule="atLeast"/>
        <w:ind w:firstLine="851"/>
        <w:jc w:val="both"/>
        <w:rPr>
          <w:rFonts w:ascii="Times New Roman" w:eastAsia="Calibri" w:hAnsi="Times New Roman" w:cs="Times New Roman"/>
          <w:sz w:val="28"/>
          <w:szCs w:val="22"/>
        </w:rPr>
      </w:pPr>
      <w:r w:rsidRPr="0046011A">
        <w:rPr>
          <w:rFonts w:ascii="Times New Roman" w:eastAsia="Calibri" w:hAnsi="Times New Roman" w:cs="Times New Roman"/>
          <w:sz w:val="28"/>
          <w:szCs w:val="22"/>
        </w:rPr>
        <w:t xml:space="preserve"> </w:t>
      </w:r>
      <w:r w:rsidRPr="0046011A">
        <w:rPr>
          <w:rFonts w:ascii="Times New Roman" w:eastAsia="Calibri" w:hAnsi="Times New Roman" w:cs="Times New Roman"/>
          <w:b/>
          <w:i/>
          <w:sz w:val="28"/>
          <w:szCs w:val="22"/>
        </w:rPr>
        <w:t>Завдання:</w:t>
      </w:r>
      <w:r w:rsidRPr="0046011A">
        <w:rPr>
          <w:rFonts w:ascii="Times New Roman" w:eastAsia="Calibri" w:hAnsi="Times New Roman" w:cs="Times New Roman"/>
          <w:i/>
          <w:sz w:val="28"/>
          <w:szCs w:val="22"/>
        </w:rPr>
        <w:t xml:space="preserve"> </w:t>
      </w:r>
      <w:r w:rsidRPr="0046011A">
        <w:rPr>
          <w:rFonts w:ascii="Times New Roman" w:eastAsia="Calibri" w:hAnsi="Times New Roman" w:cs="Times New Roman"/>
          <w:sz w:val="28"/>
          <w:szCs w:val="22"/>
        </w:rPr>
        <w:t>забезпечення структурного і якісного розвитку мережі закладів початкової, базової та профільної середньої освіти для створення сучасного освітнього середовища на території Сіверської  міської  територіальної громади з наданням якісних освітніх послуг здобувачам освіти, вчителям і батькам та наближення якості підготовки спеціалістів і фахівців до вимог ринку праці та соціуму.</w:t>
      </w:r>
    </w:p>
    <w:tbl>
      <w:tblPr>
        <w:tblStyle w:val="42"/>
        <w:tblW w:w="10095" w:type="dxa"/>
        <w:tblInd w:w="-289" w:type="dxa"/>
        <w:tblLook w:val="04A0" w:firstRow="1" w:lastRow="0" w:firstColumn="1" w:lastColumn="0" w:noHBand="0" w:noVBand="1"/>
      </w:tblPr>
      <w:tblGrid>
        <w:gridCol w:w="3969"/>
        <w:gridCol w:w="1623"/>
        <w:gridCol w:w="669"/>
        <w:gridCol w:w="639"/>
        <w:gridCol w:w="639"/>
        <w:gridCol w:w="639"/>
        <w:gridCol w:w="639"/>
        <w:gridCol w:w="639"/>
        <w:gridCol w:w="639"/>
      </w:tblGrid>
      <w:tr w:rsidR="0046011A" w:rsidRPr="0046011A" w14:paraId="694B74DC" w14:textId="77777777" w:rsidTr="00FC14B2">
        <w:trPr>
          <w:trHeight w:val="210"/>
        </w:trPr>
        <w:tc>
          <w:tcPr>
            <w:tcW w:w="3969" w:type="dxa"/>
            <w:vMerge w:val="restart"/>
          </w:tcPr>
          <w:p w14:paraId="67FCC181"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623" w:type="dxa"/>
            <w:vMerge w:val="restart"/>
          </w:tcPr>
          <w:p w14:paraId="669870F1"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4503" w:type="dxa"/>
            <w:gridSpan w:val="7"/>
          </w:tcPr>
          <w:p w14:paraId="0131A9CB"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275DB207" w14:textId="77777777" w:rsidTr="00FC14B2">
        <w:trPr>
          <w:trHeight w:val="210"/>
        </w:trPr>
        <w:tc>
          <w:tcPr>
            <w:tcW w:w="3969" w:type="dxa"/>
            <w:vMerge/>
          </w:tcPr>
          <w:p w14:paraId="0ECF0AE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623" w:type="dxa"/>
            <w:vMerge/>
          </w:tcPr>
          <w:p w14:paraId="37E1B28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9" w:type="dxa"/>
          </w:tcPr>
          <w:p w14:paraId="6889EB5B"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639" w:type="dxa"/>
          </w:tcPr>
          <w:p w14:paraId="0E1702DD"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639" w:type="dxa"/>
          </w:tcPr>
          <w:p w14:paraId="23D594FB"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639" w:type="dxa"/>
          </w:tcPr>
          <w:p w14:paraId="53C1199B"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639" w:type="dxa"/>
          </w:tcPr>
          <w:p w14:paraId="32002088"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639" w:type="dxa"/>
          </w:tcPr>
          <w:p w14:paraId="49ECD759"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639" w:type="dxa"/>
          </w:tcPr>
          <w:p w14:paraId="1E0E5849"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52D97693" w14:textId="77777777" w:rsidTr="00FC14B2">
        <w:tc>
          <w:tcPr>
            <w:tcW w:w="3969" w:type="dxa"/>
          </w:tcPr>
          <w:p w14:paraId="50837149"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b/>
                <w:i/>
                <w:szCs w:val="22"/>
                <w:lang w:val="ru-RU"/>
              </w:rPr>
              <w:t>Створити</w:t>
            </w:r>
            <w:proofErr w:type="spellEnd"/>
            <w:r w:rsidRPr="0046011A">
              <w:rPr>
                <w:rFonts w:ascii="Times New Roman" w:eastAsia="Calibri" w:hAnsi="Times New Roman" w:cs="Times New Roman"/>
                <w:b/>
                <w:i/>
                <w:szCs w:val="22"/>
                <w:lang w:val="ru-RU"/>
              </w:rPr>
              <w:t>:</w:t>
            </w:r>
          </w:p>
          <w:p w14:paraId="5D9DE6F1"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нові</w:t>
            </w:r>
            <w:proofErr w:type="spellEnd"/>
            <w:r w:rsidRPr="0046011A">
              <w:rPr>
                <w:rFonts w:ascii="Times New Roman" w:eastAsia="Calibri" w:hAnsi="Times New Roman" w:cs="Times New Roman"/>
                <w:szCs w:val="22"/>
                <w:lang w:val="ru-RU"/>
              </w:rPr>
              <w:t xml:space="preserve"> типи </w:t>
            </w:r>
            <w:proofErr w:type="spellStart"/>
            <w:proofErr w:type="gram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що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забезпечують</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здобуття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а </w:t>
            </w:r>
            <w:proofErr w:type="spellStart"/>
            <w:r w:rsidRPr="0046011A">
              <w:rPr>
                <w:rFonts w:ascii="Times New Roman" w:eastAsia="Calibri" w:hAnsi="Times New Roman" w:cs="Times New Roman"/>
                <w:szCs w:val="22"/>
                <w:lang w:val="ru-RU"/>
              </w:rPr>
              <w:t>саме</w:t>
            </w:r>
            <w:proofErr w:type="spellEnd"/>
            <w:r w:rsidRPr="0046011A">
              <w:rPr>
                <w:rFonts w:ascii="Times New Roman" w:eastAsia="Calibri" w:hAnsi="Times New Roman" w:cs="Times New Roman"/>
                <w:szCs w:val="22"/>
                <w:lang w:val="ru-RU"/>
              </w:rPr>
              <w:t>:</w:t>
            </w:r>
          </w:p>
          <w:p w14:paraId="0DB19B33" w14:textId="77777777" w:rsidR="0046011A" w:rsidRPr="0046011A" w:rsidRDefault="0046011A" w:rsidP="00706A62">
            <w:pPr>
              <w:numPr>
                <w:ilvl w:val="0"/>
                <w:numId w:val="31"/>
              </w:numPr>
              <w:spacing w:before="0" w:after="0" w:line="20" w:lineRule="atLeast"/>
              <w:contextualSpacing/>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зміна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освітнього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Сіверський</w:t>
            </w:r>
            <w:proofErr w:type="spellEnd"/>
            <w:r w:rsidRPr="0046011A">
              <w:rPr>
                <w:rFonts w:ascii="Times New Roman" w:eastAsia="Calibri" w:hAnsi="Times New Roman" w:cs="Times New Roman"/>
                <w:szCs w:val="22"/>
                <w:lang w:val="ru-RU"/>
              </w:rPr>
              <w:t xml:space="preserve"> заклад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r w:rsidRPr="0046011A">
              <w:rPr>
                <w:rFonts w:ascii="Times New Roman" w:eastAsia="Calibri" w:hAnsi="Times New Roman" w:cs="Times New Roman"/>
                <w:szCs w:val="22"/>
              </w:rPr>
              <w:t>I</w:t>
            </w:r>
            <w:r w:rsidRPr="0046011A">
              <w:rPr>
                <w:rFonts w:ascii="Times New Roman" w:eastAsia="Calibri" w:hAnsi="Times New Roman" w:cs="Times New Roman"/>
                <w:szCs w:val="22"/>
                <w:lang w:val="ru-RU"/>
              </w:rPr>
              <w:t>-</w:t>
            </w:r>
            <w:r w:rsidRPr="0046011A">
              <w:rPr>
                <w:rFonts w:ascii="Times New Roman" w:eastAsia="Calibri" w:hAnsi="Times New Roman" w:cs="Times New Roman"/>
                <w:szCs w:val="22"/>
              </w:rPr>
              <w:t>III</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ступенів</w:t>
            </w:r>
            <w:proofErr w:type="spellEnd"/>
            <w:r w:rsidRPr="0046011A">
              <w:rPr>
                <w:rFonts w:ascii="Times New Roman" w:eastAsia="Calibri" w:hAnsi="Times New Roman" w:cs="Times New Roman"/>
                <w:szCs w:val="22"/>
                <w:lang w:val="ru-RU"/>
              </w:rPr>
              <w:t>, Свято-</w:t>
            </w:r>
            <w:proofErr w:type="spellStart"/>
            <w:r w:rsidRPr="0046011A">
              <w:rPr>
                <w:rFonts w:ascii="Times New Roman" w:eastAsia="Calibri" w:hAnsi="Times New Roman" w:cs="Times New Roman"/>
                <w:szCs w:val="22"/>
                <w:lang w:val="ru-RU"/>
              </w:rPr>
              <w:t>Покровський</w:t>
            </w:r>
            <w:proofErr w:type="spellEnd"/>
            <w:r w:rsidRPr="0046011A">
              <w:rPr>
                <w:rFonts w:ascii="Times New Roman" w:eastAsia="Calibri" w:hAnsi="Times New Roman" w:cs="Times New Roman"/>
                <w:szCs w:val="22"/>
                <w:lang w:val="ru-RU"/>
              </w:rPr>
              <w:t xml:space="preserve"> заклад </w:t>
            </w:r>
            <w:proofErr w:type="spellStart"/>
            <w:r w:rsidRPr="0046011A">
              <w:rPr>
                <w:rFonts w:ascii="Times New Roman" w:eastAsia="Calibri" w:hAnsi="Times New Roman" w:cs="Times New Roman"/>
                <w:szCs w:val="22"/>
                <w:lang w:val="ru-RU"/>
              </w:rPr>
              <w:lastRenderedPageBreak/>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r w:rsidRPr="0046011A">
              <w:rPr>
                <w:rFonts w:ascii="Times New Roman" w:eastAsia="Calibri" w:hAnsi="Times New Roman" w:cs="Times New Roman"/>
                <w:szCs w:val="22"/>
              </w:rPr>
              <w:t>I</w:t>
            </w:r>
            <w:r w:rsidRPr="0046011A">
              <w:rPr>
                <w:rFonts w:ascii="Times New Roman" w:eastAsia="Calibri" w:hAnsi="Times New Roman" w:cs="Times New Roman"/>
                <w:szCs w:val="22"/>
                <w:lang w:val="ru-RU"/>
              </w:rPr>
              <w:t>-</w:t>
            </w:r>
            <w:r w:rsidRPr="0046011A">
              <w:rPr>
                <w:rFonts w:ascii="Times New Roman" w:eastAsia="Calibri" w:hAnsi="Times New Roman" w:cs="Times New Roman"/>
                <w:szCs w:val="22"/>
              </w:rPr>
              <w:t>II</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ступенів</w:t>
            </w:r>
            <w:proofErr w:type="spellEnd"/>
            <w:r w:rsidRPr="0046011A">
              <w:rPr>
                <w:rFonts w:ascii="Times New Roman" w:eastAsia="Calibri" w:hAnsi="Times New Roman" w:cs="Times New Roman"/>
                <w:szCs w:val="22"/>
                <w:lang w:val="ru-RU"/>
              </w:rPr>
              <w:t>)</w:t>
            </w:r>
          </w:p>
        </w:tc>
        <w:tc>
          <w:tcPr>
            <w:tcW w:w="1623" w:type="dxa"/>
          </w:tcPr>
          <w:p w14:paraId="719B995D"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lastRenderedPageBreak/>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xml:space="preserve"> </w:t>
            </w:r>
          </w:p>
          <w:p w14:paraId="79577A9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9" w:type="dxa"/>
          </w:tcPr>
          <w:p w14:paraId="2C06218F"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024241CC"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42E2D03A"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125B25DB"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4DC7F270"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AAC8F2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18FC843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2A68080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7409695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281ACBD4"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270A57D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r>
      <w:tr w:rsidR="0046011A" w:rsidRPr="0046011A" w14:paraId="5C253118" w14:textId="77777777" w:rsidTr="00FC14B2">
        <w:tc>
          <w:tcPr>
            <w:tcW w:w="3969" w:type="dxa"/>
          </w:tcPr>
          <w:p w14:paraId="7BA6D591"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xml:space="preserve">- нові </w:t>
            </w:r>
            <w:hyperlink r:id="rId35" w:anchor="w1_2" w:history="1">
              <w:r w:rsidRPr="00B51B49">
                <w:rPr>
                  <w:rFonts w:ascii="Times New Roman" w:eastAsia="Calibri" w:hAnsi="Times New Roman" w:cs="Times New Roman"/>
                  <w:szCs w:val="22"/>
                  <w:lang w:val="uk-UA"/>
                </w:rPr>
                <w:t>типи</w:t>
              </w:r>
            </w:hyperlink>
            <w:r w:rsidRPr="0046011A">
              <w:rPr>
                <w:rFonts w:ascii="Times New Roman" w:eastAsia="Calibri" w:hAnsi="Times New Roman" w:cs="Times New Roman"/>
                <w:szCs w:val="22"/>
              </w:rPr>
              <w:t> </w:t>
            </w:r>
            <w:hyperlink r:id="rId36" w:anchor="w2_112" w:history="1">
              <w:r w:rsidRPr="00B51B49">
                <w:rPr>
                  <w:rFonts w:ascii="Times New Roman" w:eastAsia="Calibri" w:hAnsi="Times New Roman" w:cs="Times New Roman"/>
                  <w:szCs w:val="22"/>
                  <w:lang w:val="uk-UA"/>
                </w:rPr>
                <w:t>закладів</w:t>
              </w:r>
            </w:hyperlink>
            <w:r w:rsidRPr="0046011A">
              <w:rPr>
                <w:rFonts w:ascii="Times New Roman" w:eastAsia="Calibri" w:hAnsi="Times New Roman" w:cs="Times New Roman"/>
                <w:szCs w:val="22"/>
              </w:rPr>
              <w:t> </w:t>
            </w:r>
            <w:hyperlink r:id="rId37" w:anchor="w3_1136" w:history="1">
              <w:r w:rsidRPr="00B51B49">
                <w:rPr>
                  <w:rFonts w:ascii="Times New Roman" w:eastAsia="Calibri" w:hAnsi="Times New Roman" w:cs="Times New Roman"/>
                  <w:szCs w:val="22"/>
                  <w:lang w:val="uk-UA"/>
                </w:rPr>
                <w:t>освіти</w:t>
              </w:r>
            </w:hyperlink>
            <w:r w:rsidRPr="00B51B49">
              <w:rPr>
                <w:rFonts w:ascii="Times New Roman" w:eastAsia="Calibri" w:hAnsi="Times New Roman" w:cs="Times New Roman"/>
                <w:szCs w:val="22"/>
                <w:lang w:val="uk-UA"/>
              </w:rPr>
              <w:t>, що забезпечують здобуття загальної середньої</w:t>
            </w:r>
            <w:r w:rsidRPr="0046011A">
              <w:rPr>
                <w:rFonts w:ascii="Times New Roman" w:eastAsia="Calibri" w:hAnsi="Times New Roman" w:cs="Times New Roman"/>
                <w:szCs w:val="22"/>
              </w:rPr>
              <w:t> </w:t>
            </w:r>
            <w:hyperlink r:id="rId38" w:anchor="w3_1137" w:history="1">
              <w:r w:rsidRPr="00B51B49">
                <w:rPr>
                  <w:rFonts w:ascii="Times New Roman" w:eastAsia="Calibri" w:hAnsi="Times New Roman" w:cs="Times New Roman"/>
                  <w:szCs w:val="22"/>
                  <w:lang w:val="uk-UA"/>
                </w:rPr>
                <w:t>освіти</w:t>
              </w:r>
            </w:hyperlink>
            <w:r w:rsidRPr="00B51B49">
              <w:rPr>
                <w:rFonts w:ascii="Times New Roman" w:eastAsia="Calibri" w:hAnsi="Times New Roman" w:cs="Times New Roman"/>
                <w:szCs w:val="22"/>
                <w:lang w:val="uk-UA"/>
              </w:rPr>
              <w:t>, а саме:</w:t>
            </w:r>
          </w:p>
          <w:p w14:paraId="4A5C18A8"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B51B49">
              <w:rPr>
                <w:rFonts w:ascii="Times New Roman" w:eastAsia="Calibri" w:hAnsi="Times New Roman" w:cs="Times New Roman"/>
                <w:szCs w:val="22"/>
                <w:lang w:val="uk-UA"/>
              </w:rPr>
              <w:t xml:space="preserve"> </w:t>
            </w:r>
            <w:proofErr w:type="spellStart"/>
            <w:r w:rsidRPr="0046011A">
              <w:rPr>
                <w:rFonts w:ascii="Times New Roman" w:eastAsia="Calibri" w:hAnsi="Times New Roman" w:cs="Times New Roman"/>
                <w:szCs w:val="22"/>
                <w:lang w:val="ru-RU"/>
              </w:rPr>
              <w:t>комунальний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ліцей</w:t>
            </w:r>
            <w:proofErr w:type="spellEnd"/>
            <w:r w:rsidRPr="0046011A">
              <w:rPr>
                <w:rFonts w:ascii="Times New Roman" w:eastAsia="Calibri" w:hAnsi="Times New Roman" w:cs="Times New Roman"/>
                <w:szCs w:val="22"/>
                <w:lang w:val="ru-RU"/>
              </w:rPr>
              <w:t xml:space="preserve"> як </w:t>
            </w:r>
            <w:proofErr w:type="spellStart"/>
            <w:r w:rsidRPr="0046011A">
              <w:rPr>
                <w:rFonts w:ascii="Times New Roman" w:eastAsia="Calibri" w:hAnsi="Times New Roman" w:cs="Times New Roman"/>
                <w:szCs w:val="22"/>
                <w:lang w:val="ru-RU"/>
              </w:rPr>
              <w:t>окрему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юридичну</w:t>
            </w:r>
            <w:proofErr w:type="spellEnd"/>
            <w:r w:rsidRPr="0046011A">
              <w:rPr>
                <w:rFonts w:ascii="Times New Roman" w:eastAsia="Calibri" w:hAnsi="Times New Roman" w:cs="Times New Roman"/>
                <w:szCs w:val="22"/>
                <w:lang w:val="ru-RU"/>
              </w:rPr>
              <w:t xml:space="preserve"> особу;</w:t>
            </w:r>
          </w:p>
        </w:tc>
        <w:tc>
          <w:tcPr>
            <w:tcW w:w="1623" w:type="dxa"/>
          </w:tcPr>
          <w:p w14:paraId="4A2ABDF9"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69" w:type="dxa"/>
          </w:tcPr>
          <w:p w14:paraId="64C6C43C"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639" w:type="dxa"/>
          </w:tcPr>
          <w:p w14:paraId="38631647"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639" w:type="dxa"/>
          </w:tcPr>
          <w:p w14:paraId="4C5A6B86"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639" w:type="dxa"/>
          </w:tcPr>
          <w:p w14:paraId="43DBC354"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60E14A93"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639" w:type="dxa"/>
          </w:tcPr>
          <w:p w14:paraId="3DF6DA2B"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639" w:type="dxa"/>
          </w:tcPr>
          <w:p w14:paraId="421C8B9F" w14:textId="77777777" w:rsidR="0046011A" w:rsidRPr="0046011A" w:rsidRDefault="0046011A" w:rsidP="0046011A">
            <w:pPr>
              <w:spacing w:before="0" w:after="0" w:line="20" w:lineRule="atLeast"/>
              <w:rPr>
                <w:rFonts w:ascii="Times New Roman" w:eastAsia="Calibri" w:hAnsi="Times New Roman" w:cs="Times New Roman"/>
                <w:szCs w:val="22"/>
              </w:rPr>
            </w:pPr>
          </w:p>
        </w:tc>
      </w:tr>
      <w:tr w:rsidR="0046011A" w:rsidRPr="0046011A" w14:paraId="5E76E2CC" w14:textId="77777777" w:rsidTr="00FC14B2">
        <w:tc>
          <w:tcPr>
            <w:tcW w:w="3969" w:type="dxa"/>
          </w:tcPr>
          <w:p w14:paraId="19D959DC"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b/>
                <w:i/>
                <w:szCs w:val="22"/>
                <w:lang w:val="ru-RU"/>
              </w:rPr>
              <w:t>Розширити</w:t>
            </w:r>
            <w:proofErr w:type="spellEnd"/>
            <w:r w:rsidRPr="0046011A">
              <w:rPr>
                <w:rFonts w:ascii="Times New Roman" w:eastAsia="Calibri" w:hAnsi="Times New Roman" w:cs="Times New Roman"/>
                <w:b/>
                <w:i/>
                <w:szCs w:val="22"/>
                <w:lang w:val="ru-RU"/>
              </w:rPr>
              <w:t xml:space="preserve"> мережу </w:t>
            </w:r>
          </w:p>
          <w:p w14:paraId="4259153A"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навчання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особливими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освітніми</w:t>
            </w:r>
            <w:proofErr w:type="spellEnd"/>
            <w:r w:rsidRPr="0046011A">
              <w:rPr>
                <w:rFonts w:ascii="Times New Roman" w:eastAsia="Calibri" w:hAnsi="Times New Roman" w:cs="Times New Roman"/>
                <w:szCs w:val="22"/>
                <w:lang w:val="ru-RU"/>
              </w:rPr>
              <w:t xml:space="preserve"> потребами (</w:t>
            </w:r>
            <w:proofErr w:type="spellStart"/>
            <w:r w:rsidRPr="0046011A">
              <w:rPr>
                <w:rFonts w:ascii="Times New Roman" w:eastAsia="Calibri" w:hAnsi="Times New Roman" w:cs="Times New Roman"/>
                <w:szCs w:val="22"/>
                <w:lang w:val="ru-RU"/>
              </w:rPr>
              <w:t>інклюзивні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групи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класи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спецкласи</w:t>
            </w:r>
            <w:proofErr w:type="spellEnd"/>
            <w:r w:rsidRPr="0046011A">
              <w:rPr>
                <w:rFonts w:ascii="Times New Roman" w:eastAsia="Calibri" w:hAnsi="Times New Roman" w:cs="Times New Roman"/>
                <w:szCs w:val="22"/>
                <w:lang w:val="ru-RU"/>
              </w:rPr>
              <w:t>);</w:t>
            </w:r>
          </w:p>
        </w:tc>
        <w:tc>
          <w:tcPr>
            <w:tcW w:w="1623" w:type="dxa"/>
          </w:tcPr>
          <w:p w14:paraId="6E9036C5"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Управління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КУ «</w:t>
            </w:r>
            <w:proofErr w:type="spellStart"/>
            <w:r w:rsidRPr="0046011A">
              <w:rPr>
                <w:rFonts w:ascii="Times New Roman" w:eastAsia="Calibri" w:hAnsi="Times New Roman" w:cs="Times New Roman"/>
                <w:szCs w:val="22"/>
                <w:lang w:val="ru-RU"/>
              </w:rPr>
              <w:t>Інклюзивно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ресурсний</w:t>
            </w:r>
            <w:proofErr w:type="spellEnd"/>
            <w:r w:rsidRPr="0046011A">
              <w:rPr>
                <w:rFonts w:ascii="Times New Roman" w:eastAsia="Calibri" w:hAnsi="Times New Roman" w:cs="Times New Roman"/>
                <w:szCs w:val="22"/>
                <w:lang w:val="ru-RU"/>
              </w:rPr>
              <w:t xml:space="preserve"> центр </w:t>
            </w:r>
            <w:proofErr w:type="spellStart"/>
            <w:r w:rsidRPr="0046011A">
              <w:rPr>
                <w:rFonts w:ascii="Times New Roman" w:eastAsia="Calibri" w:hAnsi="Times New Roman" w:cs="Times New Roman"/>
                <w:szCs w:val="22"/>
                <w:lang w:val="ru-RU"/>
              </w:rPr>
              <w:t>Сіверської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міської</w:t>
            </w:r>
            <w:proofErr w:type="spellEnd"/>
            <w:r w:rsidRPr="0046011A">
              <w:rPr>
                <w:rFonts w:ascii="Times New Roman" w:eastAsia="Calibri" w:hAnsi="Times New Roman" w:cs="Times New Roman"/>
                <w:szCs w:val="22"/>
                <w:lang w:val="ru-RU"/>
              </w:rPr>
              <w:t xml:space="preserve"> </w:t>
            </w:r>
            <w:proofErr w:type="gramStart"/>
            <w:r w:rsidRPr="0046011A">
              <w:rPr>
                <w:rFonts w:ascii="Times New Roman" w:eastAsia="Calibri" w:hAnsi="Times New Roman" w:cs="Times New Roman"/>
                <w:szCs w:val="22"/>
                <w:lang w:val="ru-RU"/>
              </w:rPr>
              <w:t>ради »</w:t>
            </w:r>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далі</w:t>
            </w:r>
            <w:proofErr w:type="spellEnd"/>
            <w:r w:rsidRPr="0046011A">
              <w:rPr>
                <w:rFonts w:ascii="Times New Roman" w:eastAsia="Calibri" w:hAnsi="Times New Roman" w:cs="Times New Roman"/>
                <w:szCs w:val="22"/>
                <w:lang w:val="ru-RU"/>
              </w:rPr>
              <w:t>-КУ «ІРЦ», ЗЗСО</w:t>
            </w:r>
          </w:p>
        </w:tc>
        <w:tc>
          <w:tcPr>
            <w:tcW w:w="669" w:type="dxa"/>
          </w:tcPr>
          <w:p w14:paraId="2D922891"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B2B060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1C936C6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EB34D50"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1FA9ED5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5034FC4"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7B17E34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C74012F" w14:textId="77777777" w:rsidTr="00FC14B2">
        <w:tc>
          <w:tcPr>
            <w:tcW w:w="3969" w:type="dxa"/>
          </w:tcPr>
          <w:p w14:paraId="11E79B62"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гуртків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секцій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клубів</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базі</w:t>
            </w:r>
            <w:proofErr w:type="spellEnd"/>
            <w:r w:rsidRPr="0046011A">
              <w:rPr>
                <w:rFonts w:ascii="Times New Roman" w:eastAsia="Calibri" w:hAnsi="Times New Roman" w:cs="Times New Roman"/>
                <w:szCs w:val="22"/>
                <w:lang w:val="ru-RU"/>
              </w:rPr>
              <w:t xml:space="preserve"> ЗЗСО для </w:t>
            </w:r>
            <w:proofErr w:type="spellStart"/>
            <w:r w:rsidRPr="0046011A">
              <w:rPr>
                <w:rFonts w:ascii="Times New Roman" w:eastAsia="Calibri" w:hAnsi="Times New Roman" w:cs="Times New Roman"/>
                <w:szCs w:val="22"/>
                <w:lang w:val="ru-RU"/>
              </w:rPr>
              <w:t>позаурочної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діяльності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учнів</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вихованців</w:t>
            </w:r>
            <w:proofErr w:type="spellEnd"/>
          </w:p>
        </w:tc>
        <w:tc>
          <w:tcPr>
            <w:tcW w:w="1623" w:type="dxa"/>
          </w:tcPr>
          <w:p w14:paraId="7D40A7F5"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p w14:paraId="34786C6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9" w:type="dxa"/>
          </w:tcPr>
          <w:p w14:paraId="0AE34B6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4CD0EA7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5C0941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47FE895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AE82EB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855075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4107347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06EB1D3" w14:textId="77777777" w:rsidTr="00FC14B2">
        <w:tc>
          <w:tcPr>
            <w:tcW w:w="3969" w:type="dxa"/>
          </w:tcPr>
          <w:p w14:paraId="195E4703"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r w:rsidRPr="0046011A">
              <w:rPr>
                <w:rFonts w:ascii="Times New Roman" w:eastAsia="Calibri" w:hAnsi="Times New Roman" w:cs="Times New Roman"/>
                <w:b/>
                <w:i/>
                <w:szCs w:val="22"/>
                <w:lang w:val="ru-RU"/>
              </w:rPr>
              <w:t xml:space="preserve">Провести </w:t>
            </w:r>
          </w:p>
          <w:p w14:paraId="50D6F6E3"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реорганізацію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мережі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(за потребою та попитом </w:t>
            </w:r>
            <w:proofErr w:type="spellStart"/>
            <w:r w:rsidRPr="0046011A">
              <w:rPr>
                <w:rFonts w:ascii="Times New Roman" w:eastAsia="Calibri" w:hAnsi="Times New Roman" w:cs="Times New Roman"/>
                <w:szCs w:val="22"/>
                <w:lang w:val="ru-RU"/>
              </w:rPr>
              <w:t>громади</w:t>
            </w:r>
            <w:proofErr w:type="spellEnd"/>
            <w:r w:rsidRPr="0046011A">
              <w:rPr>
                <w:rFonts w:ascii="Times New Roman" w:eastAsia="Calibri" w:hAnsi="Times New Roman" w:cs="Times New Roman"/>
                <w:szCs w:val="22"/>
                <w:lang w:val="ru-RU"/>
              </w:rPr>
              <w:t>);</w:t>
            </w:r>
          </w:p>
        </w:tc>
        <w:tc>
          <w:tcPr>
            <w:tcW w:w="1623" w:type="dxa"/>
          </w:tcPr>
          <w:p w14:paraId="61CA302A"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p w14:paraId="24A6A2F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9" w:type="dxa"/>
          </w:tcPr>
          <w:p w14:paraId="27C679D5"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639" w:type="dxa"/>
          </w:tcPr>
          <w:p w14:paraId="043C984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23AAA29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642CBA5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22F6B2D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6D37C44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39" w:type="dxa"/>
          </w:tcPr>
          <w:p w14:paraId="0F71163C"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r>
      <w:tr w:rsidR="0046011A" w:rsidRPr="0046011A" w14:paraId="241A99CB" w14:textId="77777777" w:rsidTr="00FC14B2">
        <w:tc>
          <w:tcPr>
            <w:tcW w:w="3969" w:type="dxa"/>
          </w:tcPr>
          <w:p w14:paraId="31A89DB5"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b/>
                <w:i/>
                <w:szCs w:val="22"/>
                <w:lang w:val="ru-RU"/>
              </w:rPr>
              <w:t>Удосконалити</w:t>
            </w:r>
            <w:proofErr w:type="spellEnd"/>
            <w:r w:rsidRPr="0046011A">
              <w:rPr>
                <w:rFonts w:ascii="Times New Roman" w:eastAsia="Calibri" w:hAnsi="Times New Roman" w:cs="Times New Roman"/>
                <w:b/>
                <w:i/>
                <w:szCs w:val="22"/>
                <w:lang w:val="ru-RU"/>
              </w:rPr>
              <w:t xml:space="preserve"> й </w:t>
            </w:r>
            <w:proofErr w:type="spellStart"/>
            <w:r w:rsidRPr="0046011A">
              <w:rPr>
                <w:rFonts w:ascii="Times New Roman" w:eastAsia="Calibri" w:hAnsi="Times New Roman" w:cs="Times New Roman"/>
                <w:b/>
                <w:i/>
                <w:szCs w:val="22"/>
                <w:lang w:val="ru-RU"/>
              </w:rPr>
              <w:t>осучаснити</w:t>
            </w:r>
            <w:proofErr w:type="spellEnd"/>
            <w:r w:rsidRPr="0046011A">
              <w:rPr>
                <w:rFonts w:ascii="Times New Roman" w:eastAsia="Calibri" w:hAnsi="Times New Roman" w:cs="Times New Roman"/>
                <w:b/>
                <w:i/>
                <w:szCs w:val="22"/>
                <w:lang w:val="ru-RU"/>
              </w:rPr>
              <w:t xml:space="preserve">: </w:t>
            </w:r>
          </w:p>
          <w:p w14:paraId="2CB6E91F"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-систему </w:t>
            </w:r>
            <w:proofErr w:type="spellStart"/>
            <w:r w:rsidRPr="0046011A">
              <w:rPr>
                <w:rFonts w:ascii="Times New Roman" w:eastAsia="Calibri" w:hAnsi="Times New Roman" w:cs="Times New Roman"/>
                <w:szCs w:val="22"/>
                <w:lang w:val="ru-RU"/>
              </w:rPr>
              <w:t>функціонування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нового типу; </w:t>
            </w:r>
          </w:p>
        </w:tc>
        <w:tc>
          <w:tcPr>
            <w:tcW w:w="1623" w:type="dxa"/>
          </w:tcPr>
          <w:p w14:paraId="001A0A5E"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p w14:paraId="020C678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9" w:type="dxa"/>
          </w:tcPr>
          <w:p w14:paraId="30ED01D9"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639" w:type="dxa"/>
          </w:tcPr>
          <w:p w14:paraId="0F6CB0D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7C8B6D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4A1C342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370A477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0636A2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0EC4B8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A0372A1" w14:textId="77777777" w:rsidTr="00FC14B2">
        <w:trPr>
          <w:trHeight w:val="567"/>
        </w:trPr>
        <w:tc>
          <w:tcPr>
            <w:tcW w:w="3969" w:type="dxa"/>
          </w:tcPr>
          <w:p w14:paraId="2B8ABE1D"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w:t>
            </w:r>
            <w:proofErr w:type="spellStart"/>
            <w:r w:rsidRPr="0046011A">
              <w:rPr>
                <w:rFonts w:ascii="Times New Roman" w:eastAsia="Calibri" w:hAnsi="Times New Roman" w:cs="Times New Roman"/>
                <w:szCs w:val="22"/>
                <w:lang w:val="ru-RU"/>
              </w:rPr>
              <w:t>матеріально-технічну</w:t>
            </w:r>
            <w:proofErr w:type="spellEnd"/>
            <w:r w:rsidRPr="0046011A">
              <w:rPr>
                <w:rFonts w:ascii="Times New Roman" w:eastAsia="Calibri" w:hAnsi="Times New Roman" w:cs="Times New Roman"/>
                <w:szCs w:val="22"/>
                <w:lang w:val="ru-RU"/>
              </w:rPr>
              <w:t xml:space="preserve"> базу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p>
        </w:tc>
        <w:tc>
          <w:tcPr>
            <w:tcW w:w="1623" w:type="dxa"/>
          </w:tcPr>
          <w:p w14:paraId="04AC2F5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69" w:type="dxa"/>
          </w:tcPr>
          <w:p w14:paraId="5C9FBC32"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7703A37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61A36CF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59729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31FE61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19CA20D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7A5A01C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DB3FB0F" w14:textId="77777777" w:rsidTr="00FC14B2">
        <w:tc>
          <w:tcPr>
            <w:tcW w:w="3969" w:type="dxa"/>
          </w:tcPr>
          <w:p w14:paraId="21517902"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умови</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забезпечення</w:t>
            </w:r>
            <w:proofErr w:type="spellEnd"/>
            <w:r w:rsidRPr="0046011A">
              <w:rPr>
                <w:rFonts w:ascii="Times New Roman" w:eastAsia="Calibri" w:hAnsi="Times New Roman" w:cs="Times New Roman"/>
                <w:szCs w:val="22"/>
                <w:lang w:val="ru-RU"/>
              </w:rPr>
              <w:t xml:space="preserve"> прав і </w:t>
            </w:r>
            <w:proofErr w:type="spellStart"/>
            <w:r w:rsidRPr="0046011A">
              <w:rPr>
                <w:rFonts w:ascii="Times New Roman" w:eastAsia="Calibri" w:hAnsi="Times New Roman" w:cs="Times New Roman"/>
                <w:szCs w:val="22"/>
                <w:lang w:val="ru-RU"/>
              </w:rPr>
              <w:t>можливостей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осіб</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особливими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освітніми</w:t>
            </w:r>
            <w:proofErr w:type="spellEnd"/>
            <w:r w:rsidRPr="0046011A">
              <w:rPr>
                <w:rFonts w:ascii="Times New Roman" w:eastAsia="Calibri" w:hAnsi="Times New Roman" w:cs="Times New Roman"/>
                <w:szCs w:val="22"/>
                <w:lang w:val="ru-RU"/>
              </w:rPr>
              <w:t xml:space="preserve"> потребами для </w:t>
            </w:r>
            <w:proofErr w:type="spellStart"/>
            <w:r w:rsidRPr="0046011A">
              <w:rPr>
                <w:rFonts w:ascii="Times New Roman" w:eastAsia="Calibri" w:hAnsi="Times New Roman" w:cs="Times New Roman"/>
                <w:szCs w:val="22"/>
                <w:lang w:val="ru-RU"/>
              </w:rPr>
              <w:t>здобуття</w:t>
            </w:r>
            <w:proofErr w:type="spellEnd"/>
          </w:p>
          <w:p w14:paraId="4D9C187E"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ними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всіх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рівнях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урахуванням</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їхніх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індивідуальних</w:t>
            </w:r>
            <w:proofErr w:type="spellEnd"/>
            <w:r w:rsidRPr="0046011A">
              <w:rPr>
                <w:rFonts w:ascii="Times New Roman" w:eastAsia="Calibri" w:hAnsi="Times New Roman" w:cs="Times New Roman"/>
                <w:szCs w:val="22"/>
                <w:lang w:val="ru-RU"/>
              </w:rPr>
              <w:t xml:space="preserve"> потреб, </w:t>
            </w:r>
            <w:proofErr w:type="spellStart"/>
            <w:r w:rsidRPr="0046011A">
              <w:rPr>
                <w:rFonts w:ascii="Times New Roman" w:eastAsia="Calibri" w:hAnsi="Times New Roman" w:cs="Times New Roman"/>
                <w:szCs w:val="22"/>
                <w:lang w:val="ru-RU"/>
              </w:rPr>
              <w:t>можливостей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здібностей</w:t>
            </w:r>
            <w:proofErr w:type="spellEnd"/>
            <w:r w:rsidRPr="0046011A">
              <w:rPr>
                <w:rFonts w:ascii="Times New Roman" w:eastAsia="Calibri" w:hAnsi="Times New Roman" w:cs="Times New Roman"/>
                <w:szCs w:val="22"/>
                <w:lang w:val="ru-RU"/>
              </w:rPr>
              <w:t xml:space="preserve"> та</w:t>
            </w:r>
          </w:p>
          <w:p w14:paraId="786480A6"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інтересів</w:t>
            </w:r>
            <w:proofErr w:type="spellEnd"/>
            <w:r w:rsidRPr="0046011A">
              <w:rPr>
                <w:rFonts w:ascii="Times New Roman" w:eastAsia="Calibri" w:hAnsi="Times New Roman" w:cs="Times New Roman"/>
                <w:szCs w:val="22"/>
              </w:rPr>
              <w:t>;</w:t>
            </w:r>
          </w:p>
        </w:tc>
        <w:tc>
          <w:tcPr>
            <w:tcW w:w="1623" w:type="dxa"/>
          </w:tcPr>
          <w:p w14:paraId="42A84934"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69" w:type="dxa"/>
          </w:tcPr>
          <w:p w14:paraId="4D0D351E"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EBBA8F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04D3F1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3E79C31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603D7D7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3202A4E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A7D22F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E839C1E" w14:textId="77777777" w:rsidTr="00FC14B2">
        <w:tc>
          <w:tcPr>
            <w:tcW w:w="3969" w:type="dxa"/>
          </w:tcPr>
          <w:p w14:paraId="1CB33C4D"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w:t>
            </w:r>
            <w:proofErr w:type="spellStart"/>
            <w:r w:rsidRPr="0046011A">
              <w:rPr>
                <w:rFonts w:ascii="Times New Roman" w:eastAsia="Calibri" w:hAnsi="Times New Roman" w:cs="Times New Roman"/>
                <w:szCs w:val="22"/>
                <w:lang w:val="ru-RU"/>
              </w:rPr>
              <w:t>бібліотечні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фонди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створити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електронні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бібліотеки</w:t>
            </w:r>
            <w:proofErr w:type="spellEnd"/>
          </w:p>
        </w:tc>
        <w:tc>
          <w:tcPr>
            <w:tcW w:w="1623" w:type="dxa"/>
          </w:tcPr>
          <w:p w14:paraId="231D254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69" w:type="dxa"/>
          </w:tcPr>
          <w:p w14:paraId="302AC278"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7373549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A817E1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44CE688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3D8DFEA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B6E47A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0C05B8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55CC597" w14:textId="77777777" w:rsidTr="00FC14B2">
        <w:tc>
          <w:tcPr>
            <w:tcW w:w="3969" w:type="dxa"/>
          </w:tcPr>
          <w:p w14:paraId="6A08D11C"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b/>
                <w:i/>
                <w:szCs w:val="22"/>
                <w:lang w:val="ru-RU"/>
              </w:rPr>
              <w:t>Проводити</w:t>
            </w:r>
            <w:proofErr w:type="spellEnd"/>
            <w:r w:rsidRPr="0046011A">
              <w:rPr>
                <w:rFonts w:ascii="Times New Roman" w:eastAsia="Calibri" w:hAnsi="Times New Roman" w:cs="Times New Roman"/>
                <w:b/>
                <w:i/>
                <w:szCs w:val="22"/>
                <w:lang w:val="ru-RU"/>
              </w:rPr>
              <w:t xml:space="preserve">: </w:t>
            </w:r>
            <w:proofErr w:type="spellStart"/>
            <w:r w:rsidRPr="0046011A">
              <w:rPr>
                <w:rFonts w:ascii="Times New Roman" w:eastAsia="Calibri" w:hAnsi="Times New Roman" w:cs="Times New Roman"/>
                <w:szCs w:val="22"/>
                <w:lang w:val="ru-RU"/>
              </w:rPr>
              <w:t>вивчення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досвіду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вітчизняних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партнерів</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організації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системи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в </w:t>
            </w:r>
            <w:proofErr w:type="spellStart"/>
            <w:r w:rsidRPr="0046011A">
              <w:rPr>
                <w:rFonts w:ascii="Times New Roman" w:eastAsia="Calibri" w:hAnsi="Times New Roman" w:cs="Times New Roman"/>
                <w:szCs w:val="22"/>
                <w:lang w:val="ru-RU"/>
              </w:rPr>
              <w:t>громаді</w:t>
            </w:r>
            <w:proofErr w:type="spellEnd"/>
          </w:p>
        </w:tc>
        <w:tc>
          <w:tcPr>
            <w:tcW w:w="1623" w:type="dxa"/>
          </w:tcPr>
          <w:p w14:paraId="6F4B116F"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669" w:type="dxa"/>
          </w:tcPr>
          <w:p w14:paraId="2DE8CF9A"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57711F9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9D592C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016C117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29E5E44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73737BE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639" w:type="dxa"/>
          </w:tcPr>
          <w:p w14:paraId="3064C81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73150446" w14:textId="77777777" w:rsidR="0046011A" w:rsidRPr="0046011A" w:rsidRDefault="0046011A" w:rsidP="0046011A">
      <w:pPr>
        <w:spacing w:before="0" w:after="0" w:line="20" w:lineRule="atLeast"/>
        <w:ind w:firstLine="709"/>
        <w:jc w:val="both"/>
        <w:rPr>
          <w:rFonts w:ascii="Times New Roman" w:eastAsia="Calibri" w:hAnsi="Times New Roman" w:cs="Times New Roman"/>
          <w:b/>
          <w:i/>
          <w:sz w:val="28"/>
          <w:szCs w:val="22"/>
        </w:rPr>
      </w:pPr>
      <w:r w:rsidRPr="0046011A">
        <w:rPr>
          <w:rFonts w:ascii="Times New Roman" w:eastAsia="Calibri" w:hAnsi="Times New Roman" w:cs="Times New Roman"/>
          <w:b/>
          <w:i/>
          <w:sz w:val="28"/>
          <w:szCs w:val="22"/>
        </w:rPr>
        <w:t xml:space="preserve">Очікувані результати: </w:t>
      </w:r>
    </w:p>
    <w:p w14:paraId="0851EA25"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uk-UA"/>
        </w:rPr>
      </w:pPr>
      <w:r w:rsidRPr="0046011A">
        <w:rPr>
          <w:rFonts w:ascii="Times New Roman" w:eastAsia="Times New Roman" w:hAnsi="Times New Roman" w:cs="Times New Roman"/>
          <w:sz w:val="32"/>
          <w:szCs w:val="28"/>
          <w:lang w:eastAsia="uk-UA"/>
        </w:rPr>
        <w:t>-</w:t>
      </w:r>
      <w:r w:rsidRPr="0046011A">
        <w:rPr>
          <w:rFonts w:ascii="Times New Roman" w:eastAsia="Times New Roman" w:hAnsi="Times New Roman" w:cs="Times New Roman"/>
          <w:sz w:val="28"/>
          <w:szCs w:val="28"/>
          <w:lang w:eastAsia="uk-UA"/>
        </w:rPr>
        <w:t>забезпечення можливостей для реалізації різноманітних освітніх моделей, закладів різних типів, різноманітних форм та засобів отримання освіти;</w:t>
      </w:r>
    </w:p>
    <w:p w14:paraId="49903288"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uk-UA"/>
        </w:rPr>
      </w:pPr>
      <w:r w:rsidRPr="0046011A">
        <w:rPr>
          <w:rFonts w:ascii="Times New Roman" w:eastAsia="Times New Roman" w:hAnsi="Times New Roman" w:cs="Times New Roman"/>
          <w:sz w:val="28"/>
          <w:szCs w:val="28"/>
          <w:lang w:eastAsia="uk-UA"/>
        </w:rPr>
        <w:t>- ефективна мережа закладів освітнього середовища нової якості;</w:t>
      </w:r>
    </w:p>
    <w:p w14:paraId="3BEF61E0"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uk-UA"/>
        </w:rPr>
      </w:pPr>
      <w:r w:rsidRPr="0046011A">
        <w:rPr>
          <w:rFonts w:ascii="Times New Roman" w:eastAsia="Times New Roman" w:hAnsi="Times New Roman" w:cs="Times New Roman"/>
          <w:sz w:val="28"/>
          <w:szCs w:val="28"/>
          <w:lang w:eastAsia="uk-UA"/>
        </w:rPr>
        <w:t>- 100% задоволення освітніх потреб громади;</w:t>
      </w:r>
    </w:p>
    <w:p w14:paraId="698A9960"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uk-UA"/>
        </w:rPr>
      </w:pPr>
      <w:r w:rsidRPr="0046011A">
        <w:rPr>
          <w:rFonts w:ascii="Times New Roman" w:eastAsia="Times New Roman" w:hAnsi="Times New Roman" w:cs="Times New Roman"/>
          <w:sz w:val="28"/>
          <w:szCs w:val="28"/>
          <w:lang w:eastAsia="uk-UA"/>
        </w:rPr>
        <w:t>- удосконалена сучасна матеріально-технічна база закладів освіти, опорної школи;</w:t>
      </w:r>
    </w:p>
    <w:p w14:paraId="052AF143"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uk-UA"/>
        </w:rPr>
      </w:pPr>
      <w:r w:rsidRPr="0046011A">
        <w:rPr>
          <w:rFonts w:ascii="Times New Roman" w:eastAsia="Times New Roman" w:hAnsi="Times New Roman" w:cs="Times New Roman"/>
          <w:sz w:val="28"/>
          <w:szCs w:val="28"/>
          <w:lang w:eastAsia="uk-UA"/>
        </w:rPr>
        <w:t>- функціонування закладів для дітей з особливими освітніми потребами, з інклюзивною освітою;</w:t>
      </w:r>
    </w:p>
    <w:p w14:paraId="5B7654B4"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uk-UA"/>
        </w:rPr>
      </w:pPr>
      <w:r w:rsidRPr="0046011A">
        <w:rPr>
          <w:rFonts w:ascii="Times New Roman" w:eastAsia="Times New Roman" w:hAnsi="Times New Roman" w:cs="Times New Roman"/>
          <w:sz w:val="28"/>
          <w:szCs w:val="28"/>
          <w:lang w:eastAsia="uk-UA"/>
        </w:rPr>
        <w:t>- професійне зростання педагогів і як наслідок – якість освіти учнів;</w:t>
      </w:r>
    </w:p>
    <w:p w14:paraId="659C7486"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uk-UA"/>
        </w:rPr>
      </w:pPr>
      <w:r w:rsidRPr="0046011A">
        <w:rPr>
          <w:rFonts w:ascii="Times New Roman" w:eastAsia="Times New Roman" w:hAnsi="Times New Roman" w:cs="Times New Roman"/>
          <w:sz w:val="28"/>
          <w:szCs w:val="28"/>
          <w:lang w:eastAsia="uk-UA"/>
        </w:rPr>
        <w:t>- створене освітнє середовище на основі взаємодії закладів освіти, культури та   запитів батьківської,  спортивних установ;</w:t>
      </w:r>
    </w:p>
    <w:p w14:paraId="3E2F318A" w14:textId="77777777" w:rsidR="0046011A" w:rsidRPr="0046011A" w:rsidRDefault="0046011A" w:rsidP="0046011A">
      <w:pPr>
        <w:spacing w:before="0" w:after="0" w:line="20" w:lineRule="atLeast"/>
        <w:jc w:val="both"/>
        <w:rPr>
          <w:rFonts w:ascii="Times New Roman" w:eastAsia="Times New Roman" w:hAnsi="Times New Roman" w:cs="Times New Roman"/>
          <w:sz w:val="32"/>
          <w:szCs w:val="28"/>
          <w:lang w:eastAsia="uk-UA"/>
        </w:rPr>
      </w:pPr>
    </w:p>
    <w:p w14:paraId="338C5473" w14:textId="77777777" w:rsidR="0046011A" w:rsidRPr="0046011A" w:rsidRDefault="0046011A" w:rsidP="00706A62">
      <w:pPr>
        <w:numPr>
          <w:ilvl w:val="0"/>
          <w:numId w:val="32"/>
        </w:numPr>
        <w:tabs>
          <w:tab w:val="left" w:pos="2145"/>
        </w:tabs>
        <w:spacing w:before="0" w:after="0" w:line="20" w:lineRule="atLeast"/>
        <w:contextualSpacing/>
        <w:jc w:val="center"/>
        <w:rPr>
          <w:rFonts w:ascii="Times New Roman" w:eastAsia="Times New Roman" w:hAnsi="Times New Roman" w:cs="Times New Roman"/>
          <w:b/>
          <w:sz w:val="28"/>
          <w:szCs w:val="28"/>
          <w:lang w:eastAsia="uk-UA"/>
        </w:rPr>
      </w:pPr>
      <w:r w:rsidRPr="0046011A">
        <w:rPr>
          <w:rFonts w:ascii="Times New Roman" w:eastAsia="Times New Roman" w:hAnsi="Times New Roman" w:cs="Times New Roman"/>
          <w:b/>
          <w:sz w:val="28"/>
          <w:szCs w:val="28"/>
          <w:lang w:eastAsia="uk-UA"/>
        </w:rPr>
        <w:t>ЗМІСТ ОСВІТИ</w:t>
      </w:r>
    </w:p>
    <w:p w14:paraId="29908709" w14:textId="77777777" w:rsidR="0046011A" w:rsidRPr="0046011A" w:rsidRDefault="0046011A" w:rsidP="00706A62">
      <w:pPr>
        <w:numPr>
          <w:ilvl w:val="1"/>
          <w:numId w:val="32"/>
        </w:numPr>
        <w:tabs>
          <w:tab w:val="left" w:pos="2145"/>
        </w:tabs>
        <w:spacing w:before="0" w:after="0" w:line="20" w:lineRule="atLeast"/>
        <w:contextualSpacing/>
        <w:jc w:val="center"/>
        <w:rPr>
          <w:rFonts w:ascii="Times New Roman" w:eastAsia="Times New Roman" w:hAnsi="Times New Roman" w:cs="Times New Roman"/>
          <w:b/>
          <w:i/>
          <w:sz w:val="28"/>
          <w:szCs w:val="28"/>
          <w:lang w:eastAsia="uk-UA"/>
        </w:rPr>
      </w:pPr>
      <w:proofErr w:type="spellStart"/>
      <w:r w:rsidRPr="0046011A">
        <w:rPr>
          <w:rFonts w:ascii="Times New Roman" w:eastAsia="Times New Roman" w:hAnsi="Times New Roman" w:cs="Times New Roman"/>
          <w:b/>
          <w:i/>
          <w:sz w:val="28"/>
          <w:szCs w:val="28"/>
          <w:lang w:eastAsia="uk-UA"/>
        </w:rPr>
        <w:t>Проєкт</w:t>
      </w:r>
      <w:proofErr w:type="spellEnd"/>
      <w:r w:rsidRPr="0046011A">
        <w:rPr>
          <w:rFonts w:ascii="Times New Roman" w:eastAsia="Times New Roman" w:hAnsi="Times New Roman" w:cs="Times New Roman"/>
          <w:b/>
          <w:i/>
          <w:sz w:val="28"/>
          <w:szCs w:val="28"/>
          <w:lang w:eastAsia="uk-UA"/>
        </w:rPr>
        <w:t xml:space="preserve"> «Індекс якості дошкільної освіти»</w:t>
      </w:r>
    </w:p>
    <w:p w14:paraId="28993425" w14:textId="77777777" w:rsidR="0046011A" w:rsidRPr="0046011A" w:rsidRDefault="0046011A" w:rsidP="0046011A">
      <w:pPr>
        <w:tabs>
          <w:tab w:val="left" w:pos="240"/>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b/>
          <w:sz w:val="28"/>
          <w:szCs w:val="28"/>
        </w:rPr>
        <w:lastRenderedPageBreak/>
        <w:t xml:space="preserve">Завдання: </w:t>
      </w:r>
      <w:r w:rsidRPr="0046011A">
        <w:rPr>
          <w:rFonts w:ascii="Times New Roman" w:eastAsia="Calibri" w:hAnsi="Times New Roman" w:cs="Times New Roman"/>
          <w:sz w:val="28"/>
          <w:szCs w:val="28"/>
        </w:rPr>
        <w:t>створення умов для розвитку доступної</w:t>
      </w:r>
      <w:r w:rsidRPr="0046011A">
        <w:rPr>
          <w:rFonts w:ascii="Times New Roman" w:eastAsia="Calibri" w:hAnsi="Times New Roman" w:cs="Times New Roman"/>
          <w:b/>
          <w:sz w:val="28"/>
          <w:szCs w:val="28"/>
        </w:rPr>
        <w:tab/>
      </w:r>
      <w:r w:rsidRPr="0046011A">
        <w:rPr>
          <w:rFonts w:ascii="Times New Roman" w:eastAsia="Calibri" w:hAnsi="Times New Roman" w:cs="Times New Roman"/>
          <w:sz w:val="28"/>
          <w:szCs w:val="28"/>
        </w:rPr>
        <w:t>та якісної системи дошкільної освіти Сіверської міської громади відповідно до особливостей дітей дошкільного віку та їх здібностей, актуальних і перспективних потреб та запитів батьківської громадськості, незалежно від місця їх проживання та інших чинників.</w:t>
      </w:r>
    </w:p>
    <w:tbl>
      <w:tblPr>
        <w:tblStyle w:val="42"/>
        <w:tblW w:w="9824" w:type="dxa"/>
        <w:tblInd w:w="-147" w:type="dxa"/>
        <w:tblLayout w:type="fixed"/>
        <w:tblLook w:val="04A0" w:firstRow="1" w:lastRow="0" w:firstColumn="1" w:lastColumn="0" w:noHBand="0" w:noVBand="1"/>
      </w:tblPr>
      <w:tblGrid>
        <w:gridCol w:w="3403"/>
        <w:gridCol w:w="1417"/>
        <w:gridCol w:w="709"/>
        <w:gridCol w:w="709"/>
        <w:gridCol w:w="708"/>
        <w:gridCol w:w="709"/>
        <w:gridCol w:w="708"/>
        <w:gridCol w:w="709"/>
        <w:gridCol w:w="709"/>
        <w:gridCol w:w="43"/>
      </w:tblGrid>
      <w:tr w:rsidR="0046011A" w:rsidRPr="0046011A" w14:paraId="6D5D638E" w14:textId="77777777" w:rsidTr="00FC14B2">
        <w:trPr>
          <w:trHeight w:val="210"/>
        </w:trPr>
        <w:tc>
          <w:tcPr>
            <w:tcW w:w="3403" w:type="dxa"/>
            <w:vMerge w:val="restart"/>
          </w:tcPr>
          <w:p w14:paraId="18723B0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lang w:val="uk-UA"/>
              </w:rPr>
              <w:t xml:space="preserve"> </w:t>
            </w: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417" w:type="dxa"/>
            <w:vMerge w:val="restart"/>
          </w:tcPr>
          <w:p w14:paraId="714FF966"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5004" w:type="dxa"/>
            <w:gridSpan w:val="8"/>
          </w:tcPr>
          <w:p w14:paraId="241FA72E"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4A8A67C6" w14:textId="77777777" w:rsidTr="00FC14B2">
        <w:trPr>
          <w:gridAfter w:val="1"/>
          <w:wAfter w:w="43" w:type="dxa"/>
          <w:trHeight w:val="210"/>
        </w:trPr>
        <w:tc>
          <w:tcPr>
            <w:tcW w:w="3403" w:type="dxa"/>
            <w:vMerge/>
          </w:tcPr>
          <w:p w14:paraId="32C1223E"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417" w:type="dxa"/>
            <w:vMerge/>
          </w:tcPr>
          <w:p w14:paraId="364B6E7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6DA22E1"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9" w:type="dxa"/>
          </w:tcPr>
          <w:p w14:paraId="7978BC12"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8" w:type="dxa"/>
          </w:tcPr>
          <w:p w14:paraId="27D3F06F"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709" w:type="dxa"/>
          </w:tcPr>
          <w:p w14:paraId="08BB8966"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8" w:type="dxa"/>
          </w:tcPr>
          <w:p w14:paraId="1D92D4F0"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24FFCE96"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9" w:type="dxa"/>
          </w:tcPr>
          <w:p w14:paraId="04A50A57"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1779BD17" w14:textId="77777777" w:rsidTr="00FC14B2">
        <w:trPr>
          <w:gridAfter w:val="1"/>
          <w:wAfter w:w="43" w:type="dxa"/>
        </w:trPr>
        <w:tc>
          <w:tcPr>
            <w:tcW w:w="3403" w:type="dxa"/>
          </w:tcPr>
          <w:p w14:paraId="3ABBEB4D" w14:textId="77777777" w:rsidR="0046011A" w:rsidRPr="00B51B49" w:rsidRDefault="0046011A" w:rsidP="0046011A">
            <w:pPr>
              <w:spacing w:before="0" w:after="0" w:line="20" w:lineRule="atLeast"/>
              <w:jc w:val="both"/>
              <w:rPr>
                <w:rFonts w:ascii="Times New Roman" w:eastAsia="Calibri" w:hAnsi="Times New Roman" w:cs="Times New Roman"/>
                <w:b/>
                <w:i/>
                <w:szCs w:val="22"/>
                <w:lang w:val="uk-UA"/>
              </w:rPr>
            </w:pPr>
            <w:r w:rsidRPr="00B51B49">
              <w:rPr>
                <w:rFonts w:ascii="Times New Roman" w:eastAsia="Calibri" w:hAnsi="Times New Roman" w:cs="Times New Roman"/>
                <w:b/>
                <w:i/>
                <w:szCs w:val="22"/>
                <w:lang w:val="uk-UA"/>
              </w:rPr>
              <w:t>Сприяти:</w:t>
            </w:r>
          </w:p>
          <w:p w14:paraId="563EB0AE"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удосконаленню обліку дітей дошкільного віку, системи прогнозування потреб населення в дошкільній освіти шляхом запровадження електронної реєстрації до закладів дошкільної освіти, впровадження цифрових технологій (</w:t>
            </w:r>
            <w:proofErr w:type="spellStart"/>
            <w:r w:rsidRPr="00B51B49">
              <w:rPr>
                <w:rFonts w:ascii="Times New Roman" w:eastAsia="Calibri" w:hAnsi="Times New Roman" w:cs="Times New Roman"/>
                <w:szCs w:val="22"/>
                <w:lang w:val="uk-UA"/>
              </w:rPr>
              <w:t>цифровізації</w:t>
            </w:r>
            <w:proofErr w:type="spellEnd"/>
            <w:r w:rsidRPr="00B51B49">
              <w:rPr>
                <w:rFonts w:ascii="Times New Roman" w:eastAsia="Calibri" w:hAnsi="Times New Roman" w:cs="Times New Roman"/>
                <w:szCs w:val="22"/>
                <w:lang w:val="uk-UA"/>
              </w:rPr>
              <w:t xml:space="preserve">) </w:t>
            </w:r>
          </w:p>
        </w:tc>
        <w:tc>
          <w:tcPr>
            <w:tcW w:w="1417" w:type="dxa"/>
          </w:tcPr>
          <w:p w14:paraId="3E0CD688"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0D8EF8A6"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p w14:paraId="40E5B898"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47E77337"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153BD036"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32AF692E"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0E62E115"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02618E2B"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7397A930"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1C427EAB"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709" w:type="dxa"/>
          </w:tcPr>
          <w:p w14:paraId="3E0223A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31E02E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163085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2F443ED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82B5EEC"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2E5730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r>
      <w:tr w:rsidR="0046011A" w:rsidRPr="0046011A" w14:paraId="2348970E" w14:textId="77777777" w:rsidTr="00FC14B2">
        <w:trPr>
          <w:gridAfter w:val="1"/>
          <w:wAfter w:w="43" w:type="dxa"/>
        </w:trPr>
        <w:tc>
          <w:tcPr>
            <w:tcW w:w="3403" w:type="dxa"/>
          </w:tcPr>
          <w:p w14:paraId="3457D906"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-оптимізації мережі закладів дошкільної освіти відповідно до освітніх потреб населення та демографічних показників (функціонування дошкільного підрозділу у складі філії)</w:t>
            </w:r>
          </w:p>
        </w:tc>
        <w:tc>
          <w:tcPr>
            <w:tcW w:w="1417" w:type="dxa"/>
          </w:tcPr>
          <w:p w14:paraId="292D8177"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p w14:paraId="51CC743E"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B944957"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709" w:type="dxa"/>
          </w:tcPr>
          <w:p w14:paraId="72CE47C6"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Calibri" w:eastAsia="Calibri" w:hAnsi="Calibri" w:cs="Times New Roman"/>
                <w:szCs w:val="22"/>
              </w:rPr>
              <w:t>+</w:t>
            </w:r>
          </w:p>
        </w:tc>
        <w:tc>
          <w:tcPr>
            <w:tcW w:w="708" w:type="dxa"/>
          </w:tcPr>
          <w:p w14:paraId="6EA46778"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Calibri" w:eastAsia="Calibri" w:hAnsi="Calibri" w:cs="Times New Roman"/>
                <w:szCs w:val="22"/>
              </w:rPr>
              <w:t>+</w:t>
            </w:r>
          </w:p>
        </w:tc>
        <w:tc>
          <w:tcPr>
            <w:tcW w:w="709" w:type="dxa"/>
          </w:tcPr>
          <w:p w14:paraId="34226034"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Calibri" w:eastAsia="Calibri" w:hAnsi="Calibri" w:cs="Times New Roman"/>
                <w:szCs w:val="22"/>
              </w:rPr>
              <w:t>+</w:t>
            </w:r>
          </w:p>
        </w:tc>
        <w:tc>
          <w:tcPr>
            <w:tcW w:w="708" w:type="dxa"/>
          </w:tcPr>
          <w:p w14:paraId="25D17D3D"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Calibri" w:eastAsia="Calibri" w:hAnsi="Calibri" w:cs="Times New Roman"/>
                <w:szCs w:val="22"/>
              </w:rPr>
              <w:t>+</w:t>
            </w:r>
          </w:p>
        </w:tc>
        <w:tc>
          <w:tcPr>
            <w:tcW w:w="709" w:type="dxa"/>
          </w:tcPr>
          <w:p w14:paraId="70BE5889"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Calibri" w:eastAsia="Calibri" w:hAnsi="Calibri" w:cs="Times New Roman"/>
                <w:szCs w:val="22"/>
              </w:rPr>
              <w:t>+</w:t>
            </w:r>
          </w:p>
        </w:tc>
        <w:tc>
          <w:tcPr>
            <w:tcW w:w="709" w:type="dxa"/>
          </w:tcPr>
          <w:p w14:paraId="515775A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Calibri" w:eastAsia="Calibri" w:hAnsi="Calibri" w:cs="Times New Roman"/>
                <w:szCs w:val="22"/>
              </w:rPr>
              <w:t>+</w:t>
            </w:r>
          </w:p>
        </w:tc>
      </w:tr>
      <w:tr w:rsidR="0046011A" w:rsidRPr="0046011A" w14:paraId="3DE88EF9" w14:textId="77777777" w:rsidTr="00FC14B2">
        <w:trPr>
          <w:gridAfter w:val="1"/>
          <w:wAfter w:w="43" w:type="dxa"/>
        </w:trPr>
        <w:tc>
          <w:tcPr>
            <w:tcW w:w="3403" w:type="dxa"/>
          </w:tcPr>
          <w:p w14:paraId="32D7A757"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-реалізації заходів щодо</w:t>
            </w:r>
          </w:p>
          <w:p w14:paraId="163B7160"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забезпечення 100% охоплення обов’язковою дошкільною освітою дітей 5-річного віку через урізноманітнення форм її</w:t>
            </w:r>
          </w:p>
          <w:p w14:paraId="01792F45"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здобуття</w:t>
            </w:r>
            <w:proofErr w:type="spellEnd"/>
          </w:p>
        </w:tc>
        <w:tc>
          <w:tcPr>
            <w:tcW w:w="1417" w:type="dxa"/>
          </w:tcPr>
          <w:p w14:paraId="211710CE"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p w14:paraId="0CEC852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8BD1819"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709" w:type="dxa"/>
          </w:tcPr>
          <w:p w14:paraId="395260FE"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708" w:type="dxa"/>
          </w:tcPr>
          <w:p w14:paraId="285FD3A1"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709" w:type="dxa"/>
          </w:tcPr>
          <w:p w14:paraId="7F469BC7"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708" w:type="dxa"/>
          </w:tcPr>
          <w:p w14:paraId="52D32EC2"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709" w:type="dxa"/>
          </w:tcPr>
          <w:p w14:paraId="0AB59FEC"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c>
          <w:tcPr>
            <w:tcW w:w="709" w:type="dxa"/>
          </w:tcPr>
          <w:p w14:paraId="74C4D33C" w14:textId="77777777" w:rsidR="0046011A" w:rsidRPr="0046011A" w:rsidRDefault="0046011A" w:rsidP="0046011A">
            <w:pPr>
              <w:spacing w:before="0" w:after="0" w:line="20" w:lineRule="atLeast"/>
              <w:rPr>
                <w:rFonts w:ascii="Calibri" w:eastAsia="Calibri" w:hAnsi="Calibri" w:cs="Times New Roman"/>
                <w:szCs w:val="22"/>
              </w:rPr>
            </w:pPr>
            <w:r w:rsidRPr="0046011A">
              <w:rPr>
                <w:rFonts w:ascii="Times New Roman" w:eastAsia="Calibri" w:hAnsi="Times New Roman" w:cs="Times New Roman"/>
                <w:szCs w:val="22"/>
              </w:rPr>
              <w:t>+</w:t>
            </w:r>
          </w:p>
        </w:tc>
      </w:tr>
      <w:tr w:rsidR="0046011A" w:rsidRPr="0046011A" w14:paraId="5CF1A263" w14:textId="77777777" w:rsidTr="00FC14B2">
        <w:trPr>
          <w:gridAfter w:val="1"/>
          <w:wAfter w:w="43" w:type="dxa"/>
        </w:trPr>
        <w:tc>
          <w:tcPr>
            <w:tcW w:w="3403" w:type="dxa"/>
          </w:tcPr>
          <w:p w14:paraId="1DC1A8C5"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-забезпеченню взаємодії з КЗ «ІРЦ» з метою своєчасного виявлення та обліку дітей з особливими освітніми потребами, у тому числі дітей-інвалідів, надання їм корекційних та реабілітаційних послуг</w:t>
            </w:r>
          </w:p>
        </w:tc>
        <w:tc>
          <w:tcPr>
            <w:tcW w:w="1417" w:type="dxa"/>
          </w:tcPr>
          <w:p w14:paraId="29745DE4"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КУ «ІРЦ»</w:t>
            </w:r>
          </w:p>
          <w:p w14:paraId="7042C2E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C3AFD6A"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E18B70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327A7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C91B2F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C8AEE3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8E0A67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D5E125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CCBB1B0" w14:textId="77777777" w:rsidTr="00FC14B2">
        <w:trPr>
          <w:gridAfter w:val="1"/>
          <w:wAfter w:w="43" w:type="dxa"/>
        </w:trPr>
        <w:tc>
          <w:tcPr>
            <w:tcW w:w="3403" w:type="dxa"/>
          </w:tcPr>
          <w:p w14:paraId="3CEF9E8F"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r w:rsidRPr="0046011A">
              <w:rPr>
                <w:rFonts w:ascii="Times New Roman" w:eastAsia="Calibri" w:hAnsi="Times New Roman" w:cs="Times New Roman"/>
                <w:szCs w:val="22"/>
                <w:lang w:val="ru-RU"/>
              </w:rPr>
              <w:t>-</w:t>
            </w:r>
            <w:proofErr w:type="spellStart"/>
            <w:r w:rsidRPr="0046011A">
              <w:rPr>
                <w:rFonts w:ascii="Times New Roman" w:eastAsia="Calibri" w:hAnsi="Times New Roman" w:cs="Times New Roman"/>
                <w:szCs w:val="22"/>
                <w:lang w:val="ru-RU"/>
              </w:rPr>
              <w:t>створенню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інклюзивних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груп</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b/>
                <w:i/>
                <w:szCs w:val="22"/>
                <w:lang w:val="ru-RU"/>
              </w:rPr>
              <w:t xml:space="preserve"> з</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особливими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освітніми</w:t>
            </w:r>
            <w:proofErr w:type="spellEnd"/>
            <w:r w:rsidRPr="0046011A">
              <w:rPr>
                <w:rFonts w:ascii="Times New Roman" w:eastAsia="Calibri" w:hAnsi="Times New Roman" w:cs="Times New Roman"/>
                <w:szCs w:val="22"/>
                <w:lang w:val="ru-RU"/>
              </w:rPr>
              <w:t xml:space="preserve"> потребами</w:t>
            </w:r>
          </w:p>
          <w:p w14:paraId="4FA2B1AF"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
        </w:tc>
        <w:tc>
          <w:tcPr>
            <w:tcW w:w="1417" w:type="dxa"/>
          </w:tcPr>
          <w:p w14:paraId="2F876955"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p w14:paraId="78E0A4C9"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D1EBB16"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 xml:space="preserve">+ </w:t>
            </w:r>
          </w:p>
          <w:p w14:paraId="7EFC35CC" w14:textId="77777777" w:rsidR="0046011A" w:rsidRPr="0046011A" w:rsidRDefault="0046011A" w:rsidP="0046011A">
            <w:pPr>
              <w:spacing w:before="0" w:after="0" w:line="20" w:lineRule="atLeast"/>
              <w:ind w:left="-57" w:right="-57"/>
              <w:jc w:val="center"/>
              <w:rPr>
                <w:rFonts w:ascii="Times New Roman" w:eastAsia="Calibri" w:hAnsi="Times New Roman" w:cs="Times New Roman"/>
                <w:szCs w:val="22"/>
              </w:rPr>
            </w:pPr>
            <w:r w:rsidRPr="0046011A">
              <w:rPr>
                <w:rFonts w:ascii="Times New Roman" w:eastAsia="Calibri" w:hAnsi="Times New Roman" w:cs="Times New Roman"/>
                <w:szCs w:val="22"/>
              </w:rPr>
              <w:t>ЗДО «</w:t>
            </w:r>
            <w:proofErr w:type="spellStart"/>
            <w:r w:rsidRPr="0046011A">
              <w:rPr>
                <w:rFonts w:ascii="Times New Roman" w:eastAsia="Calibri" w:hAnsi="Times New Roman" w:cs="Times New Roman"/>
                <w:szCs w:val="22"/>
              </w:rPr>
              <w:t>Сонечко</w:t>
            </w:r>
            <w:proofErr w:type="spellEnd"/>
            <w:r w:rsidRPr="0046011A">
              <w:rPr>
                <w:rFonts w:ascii="Times New Roman" w:eastAsia="Calibri" w:hAnsi="Times New Roman" w:cs="Times New Roman"/>
                <w:szCs w:val="22"/>
              </w:rPr>
              <w:t>»</w:t>
            </w:r>
          </w:p>
          <w:p w14:paraId="2CA8C826"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(1гр)</w:t>
            </w:r>
          </w:p>
        </w:tc>
        <w:tc>
          <w:tcPr>
            <w:tcW w:w="709" w:type="dxa"/>
          </w:tcPr>
          <w:p w14:paraId="62132927"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 xml:space="preserve">+ </w:t>
            </w:r>
          </w:p>
          <w:p w14:paraId="141EA4B9"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ЗДО «</w:t>
            </w:r>
            <w:proofErr w:type="spellStart"/>
            <w:r w:rsidRPr="0046011A">
              <w:rPr>
                <w:rFonts w:ascii="Times New Roman" w:eastAsia="Calibri" w:hAnsi="Times New Roman" w:cs="Times New Roman"/>
                <w:szCs w:val="22"/>
              </w:rPr>
              <w:t>Світля</w:t>
            </w:r>
            <w:proofErr w:type="spellEnd"/>
          </w:p>
          <w:p w14:paraId="76A201BB" w14:textId="77777777" w:rsidR="0046011A" w:rsidRPr="0046011A" w:rsidRDefault="0046011A" w:rsidP="0046011A">
            <w:pPr>
              <w:spacing w:before="0" w:after="0" w:line="20" w:lineRule="atLeast"/>
              <w:ind w:left="-57" w:right="-57"/>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чок</w:t>
            </w:r>
            <w:proofErr w:type="spellEnd"/>
            <w:r w:rsidRPr="0046011A">
              <w:rPr>
                <w:rFonts w:ascii="Times New Roman" w:eastAsia="Calibri" w:hAnsi="Times New Roman" w:cs="Times New Roman"/>
                <w:szCs w:val="22"/>
              </w:rPr>
              <w:t>»</w:t>
            </w:r>
          </w:p>
          <w:p w14:paraId="4029497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(1гр)</w:t>
            </w:r>
          </w:p>
        </w:tc>
        <w:tc>
          <w:tcPr>
            <w:tcW w:w="708" w:type="dxa"/>
          </w:tcPr>
          <w:p w14:paraId="0AF313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A4959D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B090DB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560C3B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C40CB7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9C218D8" w14:textId="77777777" w:rsidTr="00FC14B2">
        <w:trPr>
          <w:gridAfter w:val="1"/>
          <w:wAfter w:w="43" w:type="dxa"/>
          <w:trHeight w:val="788"/>
        </w:trPr>
        <w:tc>
          <w:tcPr>
            <w:tcW w:w="3403" w:type="dxa"/>
          </w:tcPr>
          <w:p w14:paraId="7D6C6BCD"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-широкому </w:t>
            </w:r>
            <w:proofErr w:type="spellStart"/>
            <w:r w:rsidRPr="0046011A">
              <w:rPr>
                <w:rFonts w:ascii="Times New Roman" w:eastAsia="Calibri" w:hAnsi="Times New Roman" w:cs="Times New Roman"/>
                <w:szCs w:val="22"/>
                <w:lang w:val="ru-RU"/>
              </w:rPr>
              <w:t>запровадженню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альтернативних</w:t>
            </w:r>
            <w:proofErr w:type="spellEnd"/>
            <w:r w:rsidRPr="0046011A">
              <w:rPr>
                <w:rFonts w:ascii="Times New Roman" w:eastAsia="Calibri" w:hAnsi="Times New Roman" w:cs="Times New Roman"/>
                <w:szCs w:val="22"/>
                <w:lang w:val="ru-RU"/>
              </w:rPr>
              <w:t xml:space="preserve"> форм </w:t>
            </w:r>
            <w:proofErr w:type="spellStart"/>
            <w:r w:rsidRPr="0046011A">
              <w:rPr>
                <w:rFonts w:ascii="Times New Roman" w:eastAsia="Calibri" w:hAnsi="Times New Roman" w:cs="Times New Roman"/>
                <w:szCs w:val="22"/>
                <w:lang w:val="ru-RU"/>
              </w:rPr>
              <w:t>здобуття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активний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соціально-педагогічний</w:t>
            </w:r>
            <w:proofErr w:type="spellEnd"/>
            <w:r w:rsidRPr="0046011A">
              <w:rPr>
                <w:rFonts w:ascii="Times New Roman" w:eastAsia="Calibri" w:hAnsi="Times New Roman" w:cs="Times New Roman"/>
                <w:szCs w:val="22"/>
                <w:lang w:val="ru-RU"/>
              </w:rPr>
              <w:t xml:space="preserve"> патронат;</w:t>
            </w:r>
          </w:p>
          <w:p w14:paraId="43708086"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консультпункт</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батьків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або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осіб</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які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їх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замінюють</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освітньому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окрузі</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батьків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віку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що</w:t>
            </w:r>
            <w:proofErr w:type="spellEnd"/>
            <w:r w:rsidRPr="0046011A">
              <w:rPr>
                <w:rFonts w:ascii="Times New Roman" w:eastAsia="Calibri" w:hAnsi="Times New Roman" w:cs="Times New Roman"/>
                <w:szCs w:val="22"/>
                <w:lang w:val="ru-RU"/>
              </w:rPr>
              <w:t xml:space="preserve"> не </w:t>
            </w:r>
            <w:proofErr w:type="spellStart"/>
            <w:r w:rsidRPr="0046011A">
              <w:rPr>
                <w:rFonts w:ascii="Times New Roman" w:eastAsia="Calibri" w:hAnsi="Times New Roman" w:cs="Times New Roman"/>
                <w:szCs w:val="22"/>
                <w:lang w:val="ru-RU"/>
              </w:rPr>
              <w:t>охоплені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суспільним</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вихованням</w:t>
            </w:r>
            <w:proofErr w:type="spellEnd"/>
            <w:r w:rsidRPr="0046011A">
              <w:rPr>
                <w:rFonts w:ascii="Times New Roman" w:eastAsia="Calibri" w:hAnsi="Times New Roman" w:cs="Times New Roman"/>
                <w:szCs w:val="22"/>
                <w:lang w:val="ru-RU"/>
              </w:rPr>
              <w:t xml:space="preserve"> у ЗДО</w:t>
            </w:r>
            <w:r w:rsidRPr="0046011A">
              <w:rPr>
                <w:rFonts w:ascii="Calibri" w:eastAsia="Calibri" w:hAnsi="Calibri" w:cs="Times New Roman"/>
                <w:szCs w:val="22"/>
                <w:lang w:val="ru-RU"/>
              </w:rPr>
              <w:t xml:space="preserve"> </w:t>
            </w:r>
          </w:p>
        </w:tc>
        <w:tc>
          <w:tcPr>
            <w:tcW w:w="1417" w:type="dxa"/>
          </w:tcPr>
          <w:p w14:paraId="4DFF61A1"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59514C3B"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EE65F1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6DB695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A6458D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6AFFE3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8B8C8A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3F71A8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BC3F0D8" w14:textId="77777777" w:rsidTr="00FC14B2">
        <w:trPr>
          <w:gridAfter w:val="1"/>
          <w:wAfter w:w="43" w:type="dxa"/>
        </w:trPr>
        <w:tc>
          <w:tcPr>
            <w:tcW w:w="3403" w:type="dxa"/>
          </w:tcPr>
          <w:p w14:paraId="163FE1D9" w14:textId="77777777" w:rsidR="0046011A" w:rsidRPr="0046011A" w:rsidRDefault="0046011A" w:rsidP="0046011A">
            <w:pPr>
              <w:spacing w:before="0" w:after="0" w:line="20" w:lineRule="atLeast"/>
              <w:jc w:val="both"/>
              <w:rPr>
                <w:rFonts w:ascii="Times New Roman" w:eastAsia="Calibri" w:hAnsi="Times New Roman" w:cs="Times New Roman"/>
                <w:b/>
                <w:i/>
                <w:szCs w:val="22"/>
                <w:lang w:val="ru-RU"/>
              </w:rPr>
            </w:pPr>
            <w:proofErr w:type="spellStart"/>
            <w:r w:rsidRPr="0046011A">
              <w:rPr>
                <w:rFonts w:ascii="Times New Roman" w:eastAsia="Calibri" w:hAnsi="Times New Roman" w:cs="Times New Roman"/>
                <w:b/>
                <w:i/>
                <w:szCs w:val="22"/>
                <w:lang w:val="ru-RU"/>
              </w:rPr>
              <w:t>Створити</w:t>
            </w:r>
            <w:proofErr w:type="spellEnd"/>
            <w:r w:rsidRPr="0046011A">
              <w:rPr>
                <w:rFonts w:ascii="Times New Roman" w:eastAsia="Calibri" w:hAnsi="Times New Roman" w:cs="Times New Roman"/>
                <w:b/>
                <w:i/>
                <w:szCs w:val="22"/>
                <w:lang w:val="ru-RU"/>
              </w:rPr>
              <w:t>:</w:t>
            </w:r>
          </w:p>
          <w:p w14:paraId="2BC81155"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новий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простір</w:t>
            </w:r>
            <w:proofErr w:type="spellEnd"/>
          </w:p>
          <w:p w14:paraId="354DB901"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gramStart"/>
            <w:r w:rsidRPr="0046011A">
              <w:rPr>
                <w:rFonts w:ascii="Times New Roman" w:eastAsia="Calibri" w:hAnsi="Times New Roman" w:cs="Times New Roman"/>
                <w:szCs w:val="22"/>
                <w:lang w:val="ru-RU"/>
              </w:rPr>
              <w:t>у закладах</w:t>
            </w:r>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дошкільної</w:t>
            </w:r>
            <w:proofErr w:type="spellEnd"/>
          </w:p>
          <w:p w14:paraId="01BF2E03"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освіти</w:t>
            </w:r>
            <w:proofErr w:type="spellEnd"/>
          </w:p>
        </w:tc>
        <w:tc>
          <w:tcPr>
            <w:tcW w:w="1417" w:type="dxa"/>
          </w:tcPr>
          <w:p w14:paraId="1E54E9FB"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ЗДО</w:t>
            </w:r>
          </w:p>
        </w:tc>
        <w:tc>
          <w:tcPr>
            <w:tcW w:w="709" w:type="dxa"/>
          </w:tcPr>
          <w:p w14:paraId="3AA10134"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DB7E92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3785F0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BE24B8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37999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B0C045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70F29D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594C5D84" w14:textId="77777777" w:rsidTr="00FC14B2">
        <w:trPr>
          <w:gridAfter w:val="1"/>
          <w:wAfter w:w="43" w:type="dxa"/>
        </w:trPr>
        <w:tc>
          <w:tcPr>
            <w:tcW w:w="3403" w:type="dxa"/>
          </w:tcPr>
          <w:p w14:paraId="26FB77F8"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здоров’язбержувальне</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освітнє</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середовищеу</w:t>
            </w:r>
            <w:proofErr w:type="spellEnd"/>
            <w:r w:rsidRPr="0046011A">
              <w:rPr>
                <w:rFonts w:ascii="Times New Roman" w:eastAsia="Calibri" w:hAnsi="Times New Roman" w:cs="Times New Roman"/>
                <w:szCs w:val="22"/>
                <w:lang w:val="ru-RU"/>
              </w:rPr>
              <w:t xml:space="preserve"> закладах </w:t>
            </w:r>
            <w:proofErr w:type="spellStart"/>
            <w:r w:rsidRPr="0046011A">
              <w:rPr>
                <w:rFonts w:ascii="Times New Roman" w:eastAsia="Calibri" w:hAnsi="Times New Roman" w:cs="Times New Roman"/>
                <w:szCs w:val="22"/>
                <w:lang w:val="ru-RU"/>
              </w:rPr>
              <w:t>дошкільної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p>
        </w:tc>
        <w:tc>
          <w:tcPr>
            <w:tcW w:w="1417" w:type="dxa"/>
          </w:tcPr>
          <w:p w14:paraId="1836355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ЗДО</w:t>
            </w:r>
          </w:p>
        </w:tc>
        <w:tc>
          <w:tcPr>
            <w:tcW w:w="709" w:type="dxa"/>
          </w:tcPr>
          <w:p w14:paraId="72A9390C"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0FE778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D3C146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4E7097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E62B22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B589A0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119793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75A5383" w14:textId="77777777" w:rsidTr="00FC14B2">
        <w:trPr>
          <w:gridAfter w:val="1"/>
          <w:wAfter w:w="43" w:type="dxa"/>
        </w:trPr>
        <w:tc>
          <w:tcPr>
            <w:tcW w:w="3403" w:type="dxa"/>
          </w:tcPr>
          <w:p w14:paraId="61AC7AAD"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b/>
                <w:i/>
                <w:szCs w:val="22"/>
                <w:lang w:val="uk-UA"/>
              </w:rPr>
              <w:lastRenderedPageBreak/>
              <w:t xml:space="preserve">- </w:t>
            </w:r>
            <w:r w:rsidRPr="00B51B49">
              <w:rPr>
                <w:rFonts w:ascii="Times New Roman" w:eastAsia="Calibri" w:hAnsi="Times New Roman" w:cs="Times New Roman"/>
                <w:szCs w:val="22"/>
                <w:lang w:val="uk-UA"/>
              </w:rPr>
              <w:t xml:space="preserve">інклюзивне освітнє </w:t>
            </w:r>
            <w:proofErr w:type="spellStart"/>
            <w:r w:rsidRPr="00B51B49">
              <w:rPr>
                <w:rFonts w:ascii="Times New Roman" w:eastAsia="Calibri" w:hAnsi="Times New Roman" w:cs="Times New Roman"/>
                <w:szCs w:val="22"/>
                <w:lang w:val="uk-UA"/>
              </w:rPr>
              <w:t>середовище,з</w:t>
            </w:r>
            <w:proofErr w:type="spellEnd"/>
            <w:r w:rsidRPr="00B51B49">
              <w:rPr>
                <w:rFonts w:ascii="Times New Roman" w:eastAsia="Calibri" w:hAnsi="Times New Roman" w:cs="Times New Roman"/>
                <w:szCs w:val="22"/>
                <w:lang w:val="uk-UA"/>
              </w:rPr>
              <w:t xml:space="preserve"> урахуванням принципів універсального дизайну та розумного пристосування будівель, приміщень та прибудинкових територій, ресурсні кімнати в закладах дошкільної освіти</w:t>
            </w:r>
          </w:p>
        </w:tc>
        <w:tc>
          <w:tcPr>
            <w:tcW w:w="1417" w:type="dxa"/>
          </w:tcPr>
          <w:p w14:paraId="30EB2401"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ЗДО</w:t>
            </w:r>
          </w:p>
        </w:tc>
        <w:tc>
          <w:tcPr>
            <w:tcW w:w="709" w:type="dxa"/>
          </w:tcPr>
          <w:p w14:paraId="47D0F615"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67D548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12185A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E114F1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91486D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384D45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9D40F4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6915693" w14:textId="77777777" w:rsidTr="00FC14B2">
        <w:trPr>
          <w:gridAfter w:val="1"/>
          <w:wAfter w:w="43" w:type="dxa"/>
        </w:trPr>
        <w:tc>
          <w:tcPr>
            <w:tcW w:w="3403" w:type="dxa"/>
          </w:tcPr>
          <w:p w14:paraId="7F4277B7" w14:textId="77777777" w:rsidR="0046011A" w:rsidRPr="0046011A" w:rsidRDefault="0046011A" w:rsidP="0046011A">
            <w:pPr>
              <w:spacing w:before="0" w:after="0" w:line="20" w:lineRule="atLeast"/>
              <w:jc w:val="both"/>
              <w:rPr>
                <w:rFonts w:ascii="Times New Roman" w:eastAsia="Calibri" w:hAnsi="Times New Roman" w:cs="Times New Roman"/>
                <w:b/>
                <w:szCs w:val="22"/>
                <w:lang w:val="ru-RU"/>
              </w:rPr>
            </w:pPr>
            <w:proofErr w:type="spellStart"/>
            <w:r w:rsidRPr="0046011A">
              <w:rPr>
                <w:rFonts w:ascii="Times New Roman" w:eastAsia="Calibri" w:hAnsi="Times New Roman" w:cs="Times New Roman"/>
                <w:b/>
                <w:szCs w:val="22"/>
                <w:lang w:val="ru-RU"/>
              </w:rPr>
              <w:t>Розробити</w:t>
            </w:r>
            <w:proofErr w:type="spellEnd"/>
            <w:r w:rsidRPr="0046011A">
              <w:rPr>
                <w:rFonts w:ascii="Times New Roman" w:eastAsia="Calibri" w:hAnsi="Times New Roman" w:cs="Times New Roman"/>
                <w:b/>
                <w:szCs w:val="22"/>
                <w:lang w:val="ru-RU"/>
              </w:rPr>
              <w:t>:</w:t>
            </w:r>
          </w:p>
          <w:p w14:paraId="33F7B159" w14:textId="77777777" w:rsidR="0046011A" w:rsidRPr="0046011A" w:rsidRDefault="0046011A" w:rsidP="0046011A">
            <w:pPr>
              <w:spacing w:before="0" w:after="0" w:line="20" w:lineRule="atLeast"/>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ефективну</w:t>
            </w:r>
            <w:proofErr w:type="spellEnd"/>
            <w:r w:rsidRPr="0046011A">
              <w:rPr>
                <w:rFonts w:ascii="Times New Roman" w:eastAsia="Calibri" w:hAnsi="Times New Roman" w:cs="Times New Roman"/>
                <w:szCs w:val="22"/>
                <w:lang w:val="ru-RU"/>
              </w:rPr>
              <w:t xml:space="preserve"> систему </w:t>
            </w:r>
            <w:proofErr w:type="spellStart"/>
            <w:r w:rsidRPr="0046011A">
              <w:rPr>
                <w:rFonts w:ascii="Times New Roman" w:eastAsia="Calibri" w:hAnsi="Times New Roman" w:cs="Times New Roman"/>
                <w:szCs w:val="22"/>
                <w:lang w:val="ru-RU"/>
              </w:rPr>
              <w:t>національно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патріотичного</w:t>
            </w:r>
            <w:proofErr w:type="spellEnd"/>
          </w:p>
          <w:p w14:paraId="405B8590" w14:textId="77777777" w:rsidR="0046011A" w:rsidRPr="0046011A" w:rsidRDefault="0046011A" w:rsidP="0046011A">
            <w:pPr>
              <w:tabs>
                <w:tab w:val="left" w:pos="34"/>
              </w:tabs>
              <w:spacing w:before="0" w:after="0" w:line="20" w:lineRule="atLeast"/>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виховання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дошкільників</w:t>
            </w:r>
            <w:proofErr w:type="spellEnd"/>
            <w:r w:rsidRPr="0046011A">
              <w:rPr>
                <w:rFonts w:ascii="Times New Roman" w:eastAsia="Calibri" w:hAnsi="Times New Roman" w:cs="Times New Roman"/>
                <w:szCs w:val="22"/>
                <w:lang w:val="ru-RU"/>
              </w:rPr>
              <w:t xml:space="preserve"> на засадах </w:t>
            </w:r>
            <w:proofErr w:type="spellStart"/>
            <w:r w:rsidRPr="0046011A">
              <w:rPr>
                <w:rFonts w:ascii="Times New Roman" w:eastAsia="Calibri" w:hAnsi="Times New Roman" w:cs="Times New Roman"/>
                <w:szCs w:val="22"/>
                <w:lang w:val="ru-RU"/>
              </w:rPr>
              <w:t>загальнолюдських</w:t>
            </w:r>
            <w:proofErr w:type="spellEnd"/>
            <w:r w:rsidRPr="0046011A">
              <w:rPr>
                <w:rFonts w:ascii="Times New Roman" w:eastAsia="Calibri" w:hAnsi="Times New Roman" w:cs="Times New Roman"/>
                <w:szCs w:val="22"/>
                <w:lang w:val="ru-RU"/>
              </w:rPr>
              <w:t>,</w:t>
            </w:r>
          </w:p>
          <w:p w14:paraId="121FC42D" w14:textId="77777777" w:rsidR="0046011A" w:rsidRPr="0046011A" w:rsidRDefault="0046011A" w:rsidP="0046011A">
            <w:pPr>
              <w:spacing w:before="0" w:after="0" w:line="20" w:lineRule="atLeast"/>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громадянських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цінностей</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педагогіки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сталого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розвитку</w:t>
            </w:r>
            <w:proofErr w:type="spellEnd"/>
            <w:r w:rsidRPr="0046011A">
              <w:rPr>
                <w:rFonts w:ascii="Times New Roman" w:eastAsia="Calibri" w:hAnsi="Times New Roman" w:cs="Times New Roman"/>
                <w:szCs w:val="22"/>
                <w:lang w:val="ru-RU"/>
              </w:rPr>
              <w:t>;</w:t>
            </w:r>
          </w:p>
        </w:tc>
        <w:tc>
          <w:tcPr>
            <w:tcW w:w="1417" w:type="dxa"/>
          </w:tcPr>
          <w:p w14:paraId="67B5A42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ЗДО</w:t>
            </w:r>
          </w:p>
        </w:tc>
        <w:tc>
          <w:tcPr>
            <w:tcW w:w="709" w:type="dxa"/>
          </w:tcPr>
          <w:p w14:paraId="3E68242B"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709" w:type="dxa"/>
          </w:tcPr>
          <w:p w14:paraId="3C406CF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EA06C4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B6612D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5EDAD6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A2226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B2A086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AA11839" w14:textId="77777777" w:rsidTr="00FC14B2">
        <w:trPr>
          <w:gridAfter w:val="1"/>
          <w:wAfter w:w="43" w:type="dxa"/>
        </w:trPr>
        <w:tc>
          <w:tcPr>
            <w:tcW w:w="3403" w:type="dxa"/>
          </w:tcPr>
          <w:p w14:paraId="10B3023F"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w:t>
            </w:r>
            <w:proofErr w:type="spellStart"/>
            <w:r w:rsidRPr="00B51B49">
              <w:rPr>
                <w:rFonts w:ascii="Times New Roman" w:eastAsia="Calibri" w:hAnsi="Times New Roman" w:cs="Times New Roman"/>
                <w:szCs w:val="22"/>
                <w:lang w:val="uk-UA"/>
              </w:rPr>
              <w:t>відеобанк</w:t>
            </w:r>
            <w:proofErr w:type="spellEnd"/>
            <w:r w:rsidRPr="00B51B49">
              <w:rPr>
                <w:rFonts w:ascii="Times New Roman" w:eastAsia="Calibri" w:hAnsi="Times New Roman" w:cs="Times New Roman"/>
                <w:szCs w:val="22"/>
                <w:lang w:val="uk-UA"/>
              </w:rPr>
              <w:t>» дистанційних</w:t>
            </w:r>
          </w:p>
          <w:p w14:paraId="3E69F13F"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дидактичних матеріалів, які містять відеозаписи елементів занять, різноманітних ігор, спостережень в соціальному й природному оточенні, дослідів та експериментів, усіх видів рухової активності  для дітей (</w:t>
            </w:r>
            <w:proofErr w:type="spellStart"/>
            <w:r w:rsidRPr="00B51B49">
              <w:rPr>
                <w:rFonts w:ascii="Times New Roman" w:eastAsia="Calibri" w:hAnsi="Times New Roman" w:cs="Times New Roman"/>
                <w:szCs w:val="22"/>
                <w:lang w:val="uk-UA"/>
              </w:rPr>
              <w:t>гімнастик</w:t>
            </w:r>
            <w:proofErr w:type="spellEnd"/>
            <w:r w:rsidRPr="00B51B49">
              <w:rPr>
                <w:rFonts w:ascii="Times New Roman" w:eastAsia="Calibri" w:hAnsi="Times New Roman" w:cs="Times New Roman"/>
                <w:szCs w:val="22"/>
                <w:lang w:val="uk-UA"/>
              </w:rPr>
              <w:t xml:space="preserve"> і розминок, фізкультурних пауз, </w:t>
            </w:r>
            <w:proofErr w:type="spellStart"/>
            <w:r w:rsidRPr="00B51B49">
              <w:rPr>
                <w:rFonts w:ascii="Times New Roman" w:eastAsia="Calibri" w:hAnsi="Times New Roman" w:cs="Times New Roman"/>
                <w:szCs w:val="22"/>
                <w:lang w:val="uk-UA"/>
              </w:rPr>
              <w:t>руханок</w:t>
            </w:r>
            <w:proofErr w:type="spellEnd"/>
            <w:r w:rsidRPr="00B51B49">
              <w:rPr>
                <w:rFonts w:ascii="Times New Roman" w:eastAsia="Calibri" w:hAnsi="Times New Roman" w:cs="Times New Roman"/>
                <w:szCs w:val="22"/>
                <w:lang w:val="uk-UA"/>
              </w:rPr>
              <w:t>), музичних й хореографічних етюдів, театралізацій, майстер-класів з естетичного та творчого розвитку малюків.</w:t>
            </w:r>
          </w:p>
        </w:tc>
        <w:tc>
          <w:tcPr>
            <w:tcW w:w="1417" w:type="dxa"/>
          </w:tcPr>
          <w:p w14:paraId="0158C6DF"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ЗДО</w:t>
            </w:r>
          </w:p>
        </w:tc>
        <w:tc>
          <w:tcPr>
            <w:tcW w:w="709" w:type="dxa"/>
          </w:tcPr>
          <w:p w14:paraId="45D20957"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709" w:type="dxa"/>
          </w:tcPr>
          <w:p w14:paraId="25BD2E8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AE501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B42C5B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BA8BF8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3C845D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52BC13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9EA8617" w14:textId="77777777" w:rsidTr="00FC14B2">
        <w:trPr>
          <w:gridAfter w:val="1"/>
          <w:wAfter w:w="43" w:type="dxa"/>
        </w:trPr>
        <w:tc>
          <w:tcPr>
            <w:tcW w:w="3403" w:type="dxa"/>
          </w:tcPr>
          <w:p w14:paraId="112B4576"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b/>
                <w:i/>
                <w:szCs w:val="22"/>
                <w:lang w:val="ru-RU"/>
              </w:rPr>
              <w:t>Забезпечити</w:t>
            </w:r>
            <w:proofErr w:type="spellEnd"/>
            <w:r w:rsidRPr="0046011A">
              <w:rPr>
                <w:rFonts w:ascii="Times New Roman" w:eastAsia="Calibri" w:hAnsi="Times New Roman" w:cs="Times New Roman"/>
                <w:szCs w:val="22"/>
                <w:lang w:val="ru-RU"/>
              </w:rPr>
              <w:t>:</w:t>
            </w:r>
          </w:p>
          <w:p w14:paraId="441471FF"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реалізацію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людино</w:t>
            </w:r>
            <w:r w:rsidRPr="0046011A">
              <w:rPr>
                <w:rFonts w:ascii="Times New Roman" w:eastAsia="Calibri" w:hAnsi="Times New Roman" w:cs="Times New Roman"/>
                <w:szCs w:val="22"/>
                <w:lang w:val="ru-RU"/>
              </w:rPr>
              <w:softHyphen/>
              <w:t>центрованого</w:t>
            </w:r>
            <w:proofErr w:type="spellEnd"/>
            <w:r w:rsidRPr="0046011A">
              <w:rPr>
                <w:rFonts w:ascii="Times New Roman" w:eastAsia="Calibri" w:hAnsi="Times New Roman" w:cs="Times New Roman"/>
                <w:szCs w:val="22"/>
                <w:lang w:val="ru-RU"/>
              </w:rPr>
              <w:t xml:space="preserve"> і </w:t>
            </w:r>
            <w:proofErr w:type="spellStart"/>
            <w:r w:rsidRPr="0046011A">
              <w:rPr>
                <w:rFonts w:ascii="Times New Roman" w:eastAsia="Calibri" w:hAnsi="Times New Roman" w:cs="Times New Roman"/>
                <w:szCs w:val="22"/>
                <w:lang w:val="ru-RU"/>
              </w:rPr>
              <w:t>компетентнісного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підходів</w:t>
            </w:r>
            <w:proofErr w:type="spellEnd"/>
            <w:r w:rsidRPr="0046011A">
              <w:rPr>
                <w:rFonts w:ascii="Times New Roman" w:eastAsia="Calibri" w:hAnsi="Times New Roman" w:cs="Times New Roman"/>
                <w:szCs w:val="22"/>
                <w:lang w:val="ru-RU"/>
              </w:rPr>
              <w:t xml:space="preserve"> до </w:t>
            </w:r>
            <w:proofErr w:type="spellStart"/>
            <w:r w:rsidRPr="0046011A">
              <w:rPr>
                <w:rFonts w:ascii="Times New Roman" w:eastAsia="Calibri" w:hAnsi="Times New Roman" w:cs="Times New Roman"/>
                <w:szCs w:val="22"/>
                <w:lang w:val="ru-RU"/>
              </w:rPr>
              <w:t>розвитку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віку</w:t>
            </w:r>
            <w:proofErr w:type="spellEnd"/>
          </w:p>
        </w:tc>
        <w:tc>
          <w:tcPr>
            <w:tcW w:w="1417" w:type="dxa"/>
          </w:tcPr>
          <w:p w14:paraId="5F660AF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ЗДО</w:t>
            </w:r>
          </w:p>
        </w:tc>
        <w:tc>
          <w:tcPr>
            <w:tcW w:w="709" w:type="dxa"/>
          </w:tcPr>
          <w:p w14:paraId="68BFA2EF"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ADA98A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F1FBCE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F9EA92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4CC490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C1BA30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B49666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AE41855" w14:textId="77777777" w:rsidTr="00FC14B2">
        <w:trPr>
          <w:gridAfter w:val="1"/>
          <w:wAfter w:w="43" w:type="dxa"/>
        </w:trPr>
        <w:tc>
          <w:tcPr>
            <w:tcW w:w="3403" w:type="dxa"/>
          </w:tcPr>
          <w:p w14:paraId="5526DFD2"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вільний вибір педагогами</w:t>
            </w:r>
          </w:p>
          <w:p w14:paraId="4F654F5C"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форм, методів і засобів навчання, що відповідають освітній програмі</w:t>
            </w:r>
          </w:p>
          <w:p w14:paraId="7CA24E9D"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розроблення</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впровадження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авторських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навчальних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програм</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проєктів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освітніх</w:t>
            </w:r>
            <w:proofErr w:type="spellEnd"/>
            <w:r w:rsidRPr="0046011A">
              <w:rPr>
                <w:rFonts w:ascii="Times New Roman" w:eastAsia="Calibri" w:hAnsi="Times New Roman" w:cs="Times New Roman"/>
                <w:szCs w:val="22"/>
                <w:lang w:val="ru-RU"/>
              </w:rPr>
              <w:t xml:space="preserve"> методик і </w:t>
            </w:r>
            <w:proofErr w:type="spellStart"/>
            <w:r w:rsidRPr="0046011A">
              <w:rPr>
                <w:rFonts w:ascii="Times New Roman" w:eastAsia="Calibri" w:hAnsi="Times New Roman" w:cs="Times New Roman"/>
                <w:szCs w:val="22"/>
                <w:lang w:val="ru-RU"/>
              </w:rPr>
              <w:t>технологій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методів</w:t>
            </w:r>
            <w:proofErr w:type="spellEnd"/>
            <w:r w:rsidRPr="0046011A">
              <w:rPr>
                <w:rFonts w:ascii="Times New Roman" w:eastAsia="Calibri" w:hAnsi="Times New Roman" w:cs="Times New Roman"/>
                <w:szCs w:val="22"/>
                <w:lang w:val="ru-RU"/>
              </w:rPr>
              <w:t xml:space="preserve"> і </w:t>
            </w:r>
            <w:proofErr w:type="spellStart"/>
            <w:r w:rsidRPr="0046011A">
              <w:rPr>
                <w:rFonts w:ascii="Times New Roman" w:eastAsia="Calibri" w:hAnsi="Times New Roman" w:cs="Times New Roman"/>
                <w:szCs w:val="22"/>
                <w:lang w:val="ru-RU"/>
              </w:rPr>
              <w:t>засобів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насамперед</w:t>
            </w:r>
            <w:proofErr w:type="spellEnd"/>
            <w:r w:rsidRPr="0046011A">
              <w:rPr>
                <w:rFonts w:ascii="Times New Roman" w:eastAsia="Calibri" w:hAnsi="Times New Roman" w:cs="Times New Roman"/>
                <w:szCs w:val="22"/>
                <w:lang w:val="ru-RU"/>
              </w:rPr>
              <w:t xml:space="preserve"> методик </w:t>
            </w:r>
            <w:proofErr w:type="spellStart"/>
            <w:r w:rsidRPr="0046011A">
              <w:rPr>
                <w:rFonts w:ascii="Times New Roman" w:eastAsia="Calibri" w:hAnsi="Times New Roman" w:cs="Times New Roman"/>
                <w:szCs w:val="22"/>
                <w:lang w:val="ru-RU"/>
              </w:rPr>
              <w:t>компетентнісного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навчання</w:t>
            </w:r>
            <w:proofErr w:type="spellEnd"/>
            <w:r w:rsidRPr="0046011A">
              <w:rPr>
                <w:rFonts w:ascii="Times New Roman" w:eastAsia="Calibri" w:hAnsi="Times New Roman" w:cs="Times New Roman"/>
                <w:szCs w:val="22"/>
                <w:lang w:val="ru-RU"/>
              </w:rPr>
              <w:t>;</w:t>
            </w:r>
          </w:p>
        </w:tc>
        <w:tc>
          <w:tcPr>
            <w:tcW w:w="1417" w:type="dxa"/>
          </w:tcPr>
          <w:p w14:paraId="79AEE733"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
        </w:tc>
        <w:tc>
          <w:tcPr>
            <w:tcW w:w="709" w:type="dxa"/>
          </w:tcPr>
          <w:p w14:paraId="45E88DA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58E4E4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F5EC0A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110C67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B9AA53C"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6C1DF1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699402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03F62E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AC2E5A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1F1237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AEB5AD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2098BB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34153C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C38D06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A9F72E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207FB5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740D50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D3A14E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841208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589A93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D2CA7F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1533E56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2F3746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0C4ABA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3F99CD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A02513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5F2DA3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0AB2A8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18B6B1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C990AD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6424CC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88914D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DF130B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8E6570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7A4DDF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4B3F3D5" w14:textId="77777777" w:rsidTr="00FC14B2">
        <w:trPr>
          <w:gridAfter w:val="1"/>
          <w:wAfter w:w="43" w:type="dxa"/>
        </w:trPr>
        <w:tc>
          <w:tcPr>
            <w:tcW w:w="3403" w:type="dxa"/>
          </w:tcPr>
          <w:p w14:paraId="5B865948"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реалізацію права на самостійний вибір форм, видів, напрямів та суб’єктів надання освітніх послуг з підвищення кваліфікації</w:t>
            </w:r>
          </w:p>
        </w:tc>
        <w:tc>
          <w:tcPr>
            <w:tcW w:w="1417" w:type="dxa"/>
          </w:tcPr>
          <w:p w14:paraId="4C1C0848"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p>
        </w:tc>
        <w:tc>
          <w:tcPr>
            <w:tcW w:w="709" w:type="dxa"/>
          </w:tcPr>
          <w:p w14:paraId="6A7685EC"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FFCB1C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C3D39F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3E4CF2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BEC0E1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9E4888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F56818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9B4D934" w14:textId="77777777" w:rsidTr="00FC14B2">
        <w:trPr>
          <w:gridAfter w:val="1"/>
          <w:wAfter w:w="43" w:type="dxa"/>
        </w:trPr>
        <w:tc>
          <w:tcPr>
            <w:tcW w:w="3403" w:type="dxa"/>
          </w:tcPr>
          <w:p w14:paraId="469DF969"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інформаційну відкритість, прозорість діяльності закладів</w:t>
            </w:r>
          </w:p>
          <w:p w14:paraId="3576127A"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дошкільної освіти шляхом</w:t>
            </w:r>
          </w:p>
          <w:p w14:paraId="0DAFAA4A"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удосконалення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роботи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сайтів</w:t>
            </w:r>
            <w:proofErr w:type="spellEnd"/>
          </w:p>
          <w:p w14:paraId="272495CD"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використання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ресурсів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соціальних</w:t>
            </w:r>
            <w:proofErr w:type="spellEnd"/>
            <w:r w:rsidRPr="0046011A">
              <w:rPr>
                <w:rFonts w:ascii="Times New Roman" w:eastAsia="Calibri" w:hAnsi="Times New Roman" w:cs="Times New Roman"/>
                <w:szCs w:val="22"/>
                <w:lang w:val="ru-RU"/>
              </w:rPr>
              <w:t xml:space="preserve"> мереж в </w:t>
            </w:r>
            <w:proofErr w:type="spellStart"/>
            <w:r w:rsidRPr="0046011A">
              <w:rPr>
                <w:rFonts w:ascii="Times New Roman" w:eastAsia="Calibri" w:hAnsi="Times New Roman" w:cs="Times New Roman"/>
                <w:szCs w:val="22"/>
                <w:lang w:val="ru-RU"/>
              </w:rPr>
              <w:t>умовах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дистанційної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дошкільників</w:t>
            </w:r>
            <w:proofErr w:type="spellEnd"/>
          </w:p>
        </w:tc>
        <w:tc>
          <w:tcPr>
            <w:tcW w:w="1417" w:type="dxa"/>
          </w:tcPr>
          <w:p w14:paraId="4193A6CD"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p>
          <w:p w14:paraId="5872CB55"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ЗДО</w:t>
            </w:r>
          </w:p>
          <w:p w14:paraId="46EF52F2" w14:textId="77777777" w:rsidR="0046011A" w:rsidRPr="0046011A" w:rsidRDefault="0046011A" w:rsidP="0046011A">
            <w:pPr>
              <w:spacing w:before="0" w:after="0" w:line="20" w:lineRule="atLeast"/>
              <w:jc w:val="center"/>
              <w:rPr>
                <w:rFonts w:ascii="Times New Roman" w:eastAsia="Calibri" w:hAnsi="Times New Roman" w:cs="Times New Roman"/>
                <w:szCs w:val="22"/>
              </w:rPr>
            </w:pPr>
          </w:p>
          <w:p w14:paraId="664DEA4C"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ЗДО</w:t>
            </w:r>
          </w:p>
        </w:tc>
        <w:tc>
          <w:tcPr>
            <w:tcW w:w="709" w:type="dxa"/>
          </w:tcPr>
          <w:p w14:paraId="5622646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07210B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2F7314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029C4D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D702D00"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37B3B7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9A4C50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12883D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A570CE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896B11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813A70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4FB86E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072C06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D4B242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6B5C62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67EA60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3B4EDD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F14C53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ADDC73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930375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9C8AEF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52ED452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383841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76F882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CC613C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5F0D50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329B92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2AFC7F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C96D8D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209C45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BBD15D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FFBBEB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7D00B4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34DA7B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527FA2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2687E2C" w14:textId="77777777" w:rsidTr="00FC14B2">
        <w:trPr>
          <w:gridAfter w:val="1"/>
          <w:wAfter w:w="43" w:type="dxa"/>
        </w:trPr>
        <w:tc>
          <w:tcPr>
            <w:tcW w:w="3403" w:type="dxa"/>
          </w:tcPr>
          <w:p w14:paraId="79FD5F5A"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якісну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освіту</w:t>
            </w:r>
            <w:proofErr w:type="spellEnd"/>
            <w:r w:rsidRPr="0046011A">
              <w:rPr>
                <w:rFonts w:ascii="Times New Roman" w:eastAsia="Calibri" w:hAnsi="Times New Roman" w:cs="Times New Roman"/>
                <w:szCs w:val="22"/>
                <w:lang w:val="ru-RU"/>
              </w:rPr>
              <w:t xml:space="preserve"> для</w:t>
            </w:r>
          </w:p>
          <w:p w14:paraId="083FFA22"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особливими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освітніми</w:t>
            </w:r>
            <w:proofErr w:type="spellEnd"/>
          </w:p>
          <w:p w14:paraId="196B9656"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потребами</w:t>
            </w:r>
            <w:proofErr w:type="spellEnd"/>
          </w:p>
        </w:tc>
        <w:tc>
          <w:tcPr>
            <w:tcW w:w="1417" w:type="dxa"/>
          </w:tcPr>
          <w:p w14:paraId="4F732C9F"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p>
          <w:p w14:paraId="10839F44"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ЗДО</w:t>
            </w:r>
          </w:p>
        </w:tc>
        <w:tc>
          <w:tcPr>
            <w:tcW w:w="709" w:type="dxa"/>
          </w:tcPr>
          <w:p w14:paraId="24819C77"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B5C53E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00A9FA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29AA2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158FF7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E4E22F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6A065A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B92F3EB" w14:textId="77777777" w:rsidTr="00FC14B2">
        <w:trPr>
          <w:gridAfter w:val="1"/>
          <w:wAfter w:w="43" w:type="dxa"/>
        </w:trPr>
        <w:tc>
          <w:tcPr>
            <w:tcW w:w="3403" w:type="dxa"/>
          </w:tcPr>
          <w:p w14:paraId="5DBD5B43" w14:textId="77777777" w:rsidR="0046011A" w:rsidRPr="00B51B49" w:rsidRDefault="0046011A" w:rsidP="0046011A">
            <w:pPr>
              <w:spacing w:before="0" w:after="0" w:line="20" w:lineRule="atLeast"/>
              <w:jc w:val="both"/>
              <w:rPr>
                <w:rFonts w:ascii="Times New Roman" w:eastAsia="Calibri" w:hAnsi="Times New Roman" w:cs="Times New Roman"/>
                <w:b/>
                <w:i/>
                <w:szCs w:val="22"/>
                <w:lang w:val="uk-UA"/>
              </w:rPr>
            </w:pPr>
            <w:r w:rsidRPr="00B51B49">
              <w:rPr>
                <w:rFonts w:ascii="Times New Roman" w:eastAsia="Calibri" w:hAnsi="Times New Roman" w:cs="Times New Roman"/>
                <w:szCs w:val="22"/>
                <w:lang w:val="uk-UA"/>
              </w:rPr>
              <w:t xml:space="preserve">розвиток системи державно-громадського управління </w:t>
            </w:r>
            <w:r w:rsidRPr="00B51B49">
              <w:rPr>
                <w:rFonts w:ascii="Times New Roman" w:eastAsia="Calibri" w:hAnsi="Times New Roman" w:cs="Times New Roman"/>
                <w:szCs w:val="22"/>
                <w:lang w:val="uk-UA"/>
              </w:rPr>
              <w:lastRenderedPageBreak/>
              <w:t>дошкільною освітою, об’єктивне оцінювання якості надання освітніх послуг батьківською громадськістю</w:t>
            </w:r>
          </w:p>
        </w:tc>
        <w:tc>
          <w:tcPr>
            <w:tcW w:w="1417" w:type="dxa"/>
          </w:tcPr>
          <w:p w14:paraId="44630E27"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lastRenderedPageBreak/>
              <w:t>Управління</w:t>
            </w:r>
            <w:proofErr w:type="spellEnd"/>
          </w:p>
          <w:p w14:paraId="2722CED4"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ЗДО</w:t>
            </w:r>
          </w:p>
          <w:p w14:paraId="7D655AA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3452B47F"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lastRenderedPageBreak/>
              <w:t>+</w:t>
            </w:r>
          </w:p>
        </w:tc>
        <w:tc>
          <w:tcPr>
            <w:tcW w:w="709" w:type="dxa"/>
          </w:tcPr>
          <w:p w14:paraId="63E3361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E9EF4E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3265F5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2247E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D15AB9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363ED4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B0AF6D7" w14:textId="77777777" w:rsidTr="00FC14B2">
        <w:trPr>
          <w:gridAfter w:val="1"/>
          <w:wAfter w:w="43" w:type="dxa"/>
        </w:trPr>
        <w:tc>
          <w:tcPr>
            <w:tcW w:w="3403" w:type="dxa"/>
          </w:tcPr>
          <w:p w14:paraId="0FA45584"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сприяння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в </w:t>
            </w:r>
            <w:proofErr w:type="spellStart"/>
            <w:r w:rsidRPr="0046011A">
              <w:rPr>
                <w:rFonts w:ascii="Times New Roman" w:eastAsia="Calibri" w:hAnsi="Times New Roman" w:cs="Times New Roman"/>
                <w:szCs w:val="22"/>
                <w:lang w:val="ru-RU"/>
              </w:rPr>
              <w:t>інвестиційних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проєктах</w:t>
            </w:r>
            <w:proofErr w:type="spellEnd"/>
            <w:r w:rsidRPr="0046011A">
              <w:rPr>
                <w:rFonts w:ascii="Times New Roman" w:eastAsia="Calibri" w:hAnsi="Times New Roman" w:cs="Times New Roman"/>
                <w:szCs w:val="22"/>
                <w:lang w:val="ru-RU"/>
              </w:rPr>
              <w:t xml:space="preserve">, грантах, конкурсах </w:t>
            </w:r>
            <w:proofErr w:type="spellStart"/>
            <w:r w:rsidRPr="0046011A">
              <w:rPr>
                <w:rFonts w:ascii="Times New Roman" w:eastAsia="Calibri" w:hAnsi="Times New Roman" w:cs="Times New Roman"/>
                <w:szCs w:val="22"/>
                <w:lang w:val="ru-RU"/>
              </w:rPr>
              <w:t>міського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регіонального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міжнародного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рівнів</w:t>
            </w:r>
            <w:proofErr w:type="spellEnd"/>
          </w:p>
        </w:tc>
        <w:tc>
          <w:tcPr>
            <w:tcW w:w="1417" w:type="dxa"/>
          </w:tcPr>
          <w:p w14:paraId="2E7165F2"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p>
          <w:p w14:paraId="4F60C935"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освіти</w:t>
            </w:r>
            <w:proofErr w:type="spellEnd"/>
          </w:p>
          <w:p w14:paraId="4F13DD5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81FC380" w14:textId="77777777" w:rsidR="0046011A" w:rsidRPr="0046011A" w:rsidRDefault="0046011A" w:rsidP="0046011A">
            <w:pPr>
              <w:tabs>
                <w:tab w:val="left" w:pos="210"/>
              </w:tabs>
              <w:spacing w:before="0" w:after="0" w:line="20" w:lineRule="atLeast"/>
              <w:rPr>
                <w:rFonts w:ascii="Times New Roman" w:eastAsia="Calibri" w:hAnsi="Times New Roman" w:cs="Times New Roman"/>
                <w:szCs w:val="22"/>
              </w:rPr>
            </w:pPr>
          </w:p>
          <w:p w14:paraId="059BDE5E" w14:textId="77777777" w:rsidR="0046011A" w:rsidRPr="0046011A" w:rsidRDefault="0046011A" w:rsidP="0046011A">
            <w:pPr>
              <w:tabs>
                <w:tab w:val="left" w:pos="210"/>
              </w:tabs>
              <w:spacing w:before="0" w:after="0" w:line="20" w:lineRule="atLeast"/>
              <w:rPr>
                <w:rFonts w:ascii="Times New Roman" w:eastAsia="Calibri" w:hAnsi="Times New Roman" w:cs="Times New Roman"/>
                <w:szCs w:val="22"/>
              </w:rPr>
            </w:pPr>
          </w:p>
        </w:tc>
        <w:tc>
          <w:tcPr>
            <w:tcW w:w="709" w:type="dxa"/>
          </w:tcPr>
          <w:p w14:paraId="47AE7FF5"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C6FC29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6897DA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3A6B5E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D9E36C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9A7C5B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459908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4DFE075" w14:textId="77777777" w:rsidTr="00FC14B2">
        <w:trPr>
          <w:gridAfter w:val="1"/>
          <w:wAfter w:w="43" w:type="dxa"/>
        </w:trPr>
        <w:tc>
          <w:tcPr>
            <w:tcW w:w="3403" w:type="dxa"/>
          </w:tcPr>
          <w:p w14:paraId="1EAC87D9"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активне</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залучення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позабюджетних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коштів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благодійна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спонсорська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донорська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допомога</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покращення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матеріально-технічної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бази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дошкільної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p>
        </w:tc>
        <w:tc>
          <w:tcPr>
            <w:tcW w:w="1417" w:type="dxa"/>
          </w:tcPr>
          <w:p w14:paraId="5BE45F7B"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p>
          <w:p w14:paraId="632FCEBE"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ЗДО</w:t>
            </w:r>
          </w:p>
          <w:p w14:paraId="3C1B3FCB"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709" w:type="dxa"/>
          </w:tcPr>
          <w:p w14:paraId="7C6B1061"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2605DF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6008E0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E55E4E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03B78D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498954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CA4446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11C488F" w14:textId="77777777" w:rsidTr="00FC14B2">
        <w:trPr>
          <w:gridAfter w:val="1"/>
          <w:wAfter w:w="43" w:type="dxa"/>
        </w:trPr>
        <w:tc>
          <w:tcPr>
            <w:tcW w:w="3403" w:type="dxa"/>
          </w:tcPr>
          <w:p w14:paraId="1BB2AA38"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реалізація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Концепції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нової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української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школи</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освітніх</w:t>
            </w:r>
            <w:proofErr w:type="spellEnd"/>
            <w:r w:rsidRPr="0046011A">
              <w:rPr>
                <w:rFonts w:ascii="Times New Roman" w:eastAsia="Calibri" w:hAnsi="Times New Roman" w:cs="Times New Roman"/>
                <w:szCs w:val="22"/>
                <w:lang w:val="ru-RU"/>
              </w:rPr>
              <w:t xml:space="preserve"> округах</w:t>
            </w:r>
          </w:p>
        </w:tc>
        <w:tc>
          <w:tcPr>
            <w:tcW w:w="1417" w:type="dxa"/>
          </w:tcPr>
          <w:p w14:paraId="3038E549"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ЗДО</w:t>
            </w:r>
          </w:p>
        </w:tc>
        <w:tc>
          <w:tcPr>
            <w:tcW w:w="709" w:type="dxa"/>
          </w:tcPr>
          <w:p w14:paraId="11C0EB2D"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10AE60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A277BB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7C2589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CDD11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3DBC56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13032D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6AF861E" w14:textId="77777777" w:rsidTr="00FC14B2">
        <w:trPr>
          <w:gridAfter w:val="1"/>
          <w:wAfter w:w="43" w:type="dxa"/>
        </w:trPr>
        <w:tc>
          <w:tcPr>
            <w:tcW w:w="3403" w:type="dxa"/>
          </w:tcPr>
          <w:p w14:paraId="651894F3" w14:textId="77777777" w:rsidR="0046011A" w:rsidRPr="00B51B49" w:rsidRDefault="0046011A" w:rsidP="0046011A">
            <w:pPr>
              <w:spacing w:before="0" w:after="0" w:line="20" w:lineRule="atLeast"/>
              <w:jc w:val="both"/>
              <w:rPr>
                <w:rFonts w:ascii="Times New Roman" w:eastAsia="Calibri" w:hAnsi="Times New Roman" w:cs="Times New Roman"/>
                <w:b/>
                <w:i/>
                <w:szCs w:val="22"/>
                <w:lang w:val="uk-UA"/>
              </w:rPr>
            </w:pPr>
            <w:r w:rsidRPr="00B51B49">
              <w:rPr>
                <w:rFonts w:ascii="Times New Roman" w:eastAsia="Calibri" w:hAnsi="Times New Roman" w:cs="Times New Roman"/>
                <w:b/>
                <w:i/>
                <w:szCs w:val="22"/>
                <w:lang w:val="uk-UA"/>
              </w:rPr>
              <w:t xml:space="preserve">Запровадити: </w:t>
            </w:r>
          </w:p>
          <w:p w14:paraId="7B1729FB"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висвітлення у ЗМІ, соціальних мережах інформації щодо роботи ЗДО та найкращих здобутків у галузі дошкільної освіти міста</w:t>
            </w:r>
          </w:p>
        </w:tc>
        <w:tc>
          <w:tcPr>
            <w:tcW w:w="1417" w:type="dxa"/>
          </w:tcPr>
          <w:p w14:paraId="42B27E1D"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p>
          <w:p w14:paraId="549D0928"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w:t>
            </w:r>
          </w:p>
          <w:p w14:paraId="27752F94"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ЗДО</w:t>
            </w:r>
          </w:p>
        </w:tc>
        <w:tc>
          <w:tcPr>
            <w:tcW w:w="709" w:type="dxa"/>
          </w:tcPr>
          <w:p w14:paraId="55AF17C2"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92F42E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2627B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3CEF0E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4FD6C3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92D7C0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0FD0B8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76B90B74" w14:textId="77777777" w:rsidR="0046011A" w:rsidRPr="0046011A" w:rsidRDefault="0046011A" w:rsidP="0046011A">
      <w:pPr>
        <w:spacing w:before="0" w:after="0" w:line="20" w:lineRule="atLeast"/>
        <w:rPr>
          <w:rFonts w:ascii="Times New Roman" w:eastAsia="Calibri" w:hAnsi="Times New Roman" w:cs="Times New Roman"/>
          <w:sz w:val="28"/>
          <w:szCs w:val="28"/>
        </w:rPr>
      </w:pPr>
    </w:p>
    <w:p w14:paraId="33F96A2F" w14:textId="77777777" w:rsidR="0046011A" w:rsidRPr="0046011A" w:rsidRDefault="0046011A" w:rsidP="0046011A">
      <w:pPr>
        <w:widowControl w:val="0"/>
        <w:tabs>
          <w:tab w:val="left" w:pos="1420"/>
        </w:tabs>
        <w:autoSpaceDE w:val="0"/>
        <w:autoSpaceDN w:val="0"/>
        <w:spacing w:before="0" w:after="0" w:line="20" w:lineRule="atLeast"/>
        <w:ind w:left="142" w:right="1"/>
        <w:jc w:val="both"/>
        <w:outlineLvl w:val="1"/>
        <w:rPr>
          <w:rFonts w:ascii="Times New Roman" w:eastAsia="Times New Roman" w:hAnsi="Times New Roman" w:cs="Times New Roman"/>
          <w:b/>
          <w:bCs/>
          <w:i/>
          <w:sz w:val="28"/>
          <w:szCs w:val="28"/>
        </w:rPr>
      </w:pPr>
      <w:r w:rsidRPr="0046011A">
        <w:rPr>
          <w:rFonts w:ascii="Times New Roman" w:eastAsia="Times New Roman" w:hAnsi="Times New Roman" w:cs="Times New Roman"/>
          <w:b/>
          <w:bCs/>
          <w:i/>
          <w:sz w:val="28"/>
          <w:szCs w:val="28"/>
        </w:rPr>
        <w:t>Очікувані результати:</w:t>
      </w:r>
    </w:p>
    <w:p w14:paraId="026B6F76"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підвищення якості та доступності здобуття дошкільної освіти шляхом формування оптимальної мережі закладів дошкільної освіти на території Сіверської міської територіальної громади;</w:t>
      </w:r>
    </w:p>
    <w:p w14:paraId="6E9FA1EF"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створення належних організаційно-педагогічних, санітарно-гігієнічних, навчально-методичних і матеріально-технічних умов для функціонування закладів дошкільної освіти та здобуття дітьми якісної дошкільної освіти;</w:t>
      </w:r>
    </w:p>
    <w:p w14:paraId="7D144423"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забезпечення 100% охоплення дітей 5 років обов’язковою дошкільною освітою через урізноманітнення форм її здобуття ;</w:t>
      </w:r>
    </w:p>
    <w:p w14:paraId="0D86DC4B"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xml:space="preserve">- підвищення індексу якості дошкільної освіти, створення нового освітнього простору для навчання та виховання дітей у закладах дошкільної освіти на засадах </w:t>
      </w:r>
      <w:proofErr w:type="spellStart"/>
      <w:r w:rsidRPr="0046011A">
        <w:rPr>
          <w:rFonts w:ascii="Times New Roman" w:eastAsia="Calibri" w:hAnsi="Times New Roman" w:cs="Times New Roman"/>
          <w:sz w:val="28"/>
          <w:szCs w:val="28"/>
        </w:rPr>
        <w:t>дитиноцентризму</w:t>
      </w:r>
      <w:proofErr w:type="spellEnd"/>
      <w:r w:rsidRPr="0046011A">
        <w:rPr>
          <w:rFonts w:ascii="Times New Roman" w:eastAsia="Calibri" w:hAnsi="Times New Roman" w:cs="Times New Roman"/>
          <w:sz w:val="28"/>
          <w:szCs w:val="28"/>
        </w:rPr>
        <w:t>;</w:t>
      </w:r>
    </w:p>
    <w:p w14:paraId="09BDDA2E"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забезпечення відкритого інформаційного простору, прозорості щодо діяльності закладів дошкільної освіти Сіверської міської ОТГ, освітніх послуг;</w:t>
      </w:r>
    </w:p>
    <w:p w14:paraId="5367BB46"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створення сучасної матеріально-технічної бази для системи дошкільної освіти, забезпечення умов для розвитку індустрії нових засобів навчання;</w:t>
      </w:r>
    </w:p>
    <w:p w14:paraId="4D885ED8"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вироблення системи дистанційного навчання дітей дошкільного віку;</w:t>
      </w:r>
    </w:p>
    <w:p w14:paraId="03AB6C53" w14:textId="77777777" w:rsidR="0046011A" w:rsidRPr="0046011A" w:rsidRDefault="0046011A" w:rsidP="0046011A">
      <w:pPr>
        <w:tabs>
          <w:tab w:val="center" w:pos="4887"/>
        </w:tab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поступова інформатизація закладів дошкільної освіти.</w:t>
      </w:r>
    </w:p>
    <w:p w14:paraId="6267562F" w14:textId="77777777" w:rsidR="0046011A" w:rsidRPr="0046011A" w:rsidRDefault="0046011A" w:rsidP="0046011A">
      <w:pPr>
        <w:widowControl w:val="0"/>
        <w:tabs>
          <w:tab w:val="left" w:pos="1420"/>
        </w:tabs>
        <w:autoSpaceDE w:val="0"/>
        <w:autoSpaceDN w:val="0"/>
        <w:spacing w:before="0" w:after="0" w:line="20" w:lineRule="atLeast"/>
        <w:ind w:right="1"/>
        <w:jc w:val="both"/>
        <w:outlineLvl w:val="1"/>
        <w:rPr>
          <w:rFonts w:ascii="Times New Roman" w:eastAsia="Times New Roman" w:hAnsi="Times New Roman" w:cs="Times New Roman"/>
          <w:bCs/>
          <w:sz w:val="28"/>
          <w:szCs w:val="28"/>
        </w:rPr>
      </w:pPr>
    </w:p>
    <w:p w14:paraId="31624575" w14:textId="77777777" w:rsidR="0046011A" w:rsidRPr="0046011A" w:rsidRDefault="0046011A" w:rsidP="0046011A">
      <w:pPr>
        <w:widowControl w:val="0"/>
        <w:tabs>
          <w:tab w:val="left" w:pos="1420"/>
        </w:tabs>
        <w:autoSpaceDE w:val="0"/>
        <w:autoSpaceDN w:val="0"/>
        <w:spacing w:before="0" w:after="0" w:line="20" w:lineRule="atLeast"/>
        <w:ind w:right="1"/>
        <w:jc w:val="both"/>
        <w:outlineLvl w:val="1"/>
        <w:rPr>
          <w:rFonts w:ascii="Times New Roman" w:eastAsia="Times New Roman" w:hAnsi="Times New Roman" w:cs="Times New Roman"/>
          <w:bCs/>
          <w:i/>
          <w:sz w:val="28"/>
          <w:szCs w:val="28"/>
        </w:rPr>
      </w:pPr>
    </w:p>
    <w:p w14:paraId="220F6110" w14:textId="77777777" w:rsidR="0046011A" w:rsidRPr="0046011A" w:rsidRDefault="0046011A" w:rsidP="0046011A">
      <w:pPr>
        <w:spacing w:before="0" w:after="0" w:line="20" w:lineRule="atLeast"/>
        <w:ind w:firstLine="708"/>
        <w:jc w:val="center"/>
        <w:rPr>
          <w:rFonts w:ascii="Times New Roman" w:eastAsia="Calibri" w:hAnsi="Times New Roman" w:cs="Times New Roman"/>
          <w:b/>
          <w:i/>
          <w:sz w:val="28"/>
          <w:szCs w:val="28"/>
        </w:rPr>
      </w:pPr>
      <w:r w:rsidRPr="0046011A">
        <w:rPr>
          <w:rFonts w:ascii="Times New Roman" w:eastAsia="Calibri" w:hAnsi="Times New Roman" w:cs="Times New Roman"/>
          <w:b/>
          <w:i/>
          <w:sz w:val="28"/>
          <w:szCs w:val="28"/>
        </w:rPr>
        <w:t xml:space="preserve">2.2 </w:t>
      </w:r>
      <w:proofErr w:type="spellStart"/>
      <w:r w:rsidRPr="0046011A">
        <w:rPr>
          <w:rFonts w:ascii="Times New Roman" w:eastAsia="Calibri" w:hAnsi="Times New Roman" w:cs="Times New Roman"/>
          <w:b/>
          <w:i/>
          <w:sz w:val="28"/>
          <w:szCs w:val="28"/>
        </w:rPr>
        <w:t>Проєкт</w:t>
      </w:r>
      <w:proofErr w:type="spellEnd"/>
      <w:r w:rsidRPr="0046011A">
        <w:rPr>
          <w:rFonts w:ascii="Times New Roman" w:eastAsia="Calibri" w:hAnsi="Times New Roman" w:cs="Times New Roman"/>
          <w:b/>
          <w:i/>
          <w:sz w:val="28"/>
          <w:szCs w:val="28"/>
        </w:rPr>
        <w:t xml:space="preserve"> « Нова українська школа»</w:t>
      </w:r>
    </w:p>
    <w:p w14:paraId="430B6832" w14:textId="77777777" w:rsidR="0046011A" w:rsidRPr="0046011A" w:rsidRDefault="0046011A" w:rsidP="0046011A">
      <w:pPr>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b/>
          <w:i/>
          <w:sz w:val="28"/>
          <w:szCs w:val="28"/>
        </w:rPr>
        <w:t xml:space="preserve">Завдання: </w:t>
      </w:r>
      <w:r w:rsidRPr="0046011A">
        <w:rPr>
          <w:rFonts w:ascii="Times New Roman" w:eastAsia="Calibri" w:hAnsi="Times New Roman" w:cs="Times New Roman"/>
          <w:sz w:val="28"/>
          <w:szCs w:val="28"/>
        </w:rPr>
        <w:t xml:space="preserve">визначення та набуття чіткого розуміння сучасної української школи, здатної підтримувати учнів у їх прагненні ставати новаторами, використовувати  набуті знання та креативність у створення нових </w:t>
      </w:r>
      <w:proofErr w:type="spellStart"/>
      <w:r w:rsidRPr="0046011A">
        <w:rPr>
          <w:rFonts w:ascii="Times New Roman" w:eastAsia="Calibri" w:hAnsi="Times New Roman" w:cs="Times New Roman"/>
          <w:sz w:val="28"/>
          <w:szCs w:val="28"/>
        </w:rPr>
        <w:t>відкриттів</w:t>
      </w:r>
      <w:proofErr w:type="spellEnd"/>
      <w:r w:rsidRPr="0046011A">
        <w:rPr>
          <w:rFonts w:ascii="Times New Roman" w:eastAsia="Calibri" w:hAnsi="Times New Roman" w:cs="Times New Roman"/>
          <w:sz w:val="28"/>
          <w:szCs w:val="28"/>
        </w:rPr>
        <w:t xml:space="preserve"> для  суспільства.</w:t>
      </w:r>
    </w:p>
    <w:tbl>
      <w:tblPr>
        <w:tblStyle w:val="42"/>
        <w:tblW w:w="9923" w:type="dxa"/>
        <w:tblInd w:w="-147" w:type="dxa"/>
        <w:tblLayout w:type="fixed"/>
        <w:tblLook w:val="04A0" w:firstRow="1" w:lastRow="0" w:firstColumn="1" w:lastColumn="0" w:noHBand="0" w:noVBand="1"/>
      </w:tblPr>
      <w:tblGrid>
        <w:gridCol w:w="3544"/>
        <w:gridCol w:w="1417"/>
        <w:gridCol w:w="709"/>
        <w:gridCol w:w="709"/>
        <w:gridCol w:w="709"/>
        <w:gridCol w:w="708"/>
        <w:gridCol w:w="709"/>
        <w:gridCol w:w="709"/>
        <w:gridCol w:w="709"/>
      </w:tblGrid>
      <w:tr w:rsidR="0046011A" w:rsidRPr="0046011A" w14:paraId="49FDA627" w14:textId="77777777" w:rsidTr="00FC14B2">
        <w:trPr>
          <w:trHeight w:val="210"/>
        </w:trPr>
        <w:tc>
          <w:tcPr>
            <w:tcW w:w="3544" w:type="dxa"/>
            <w:vMerge w:val="restart"/>
          </w:tcPr>
          <w:p w14:paraId="27A927A6"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417" w:type="dxa"/>
            <w:vMerge w:val="restart"/>
          </w:tcPr>
          <w:p w14:paraId="1F62CAD9"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p w14:paraId="2C0C9B82"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4962" w:type="dxa"/>
            <w:gridSpan w:val="7"/>
          </w:tcPr>
          <w:p w14:paraId="7AB6984C"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64AD2AA0" w14:textId="77777777" w:rsidTr="00FC14B2">
        <w:trPr>
          <w:trHeight w:val="210"/>
        </w:trPr>
        <w:tc>
          <w:tcPr>
            <w:tcW w:w="3544" w:type="dxa"/>
            <w:vMerge/>
          </w:tcPr>
          <w:p w14:paraId="22DBFA7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417" w:type="dxa"/>
            <w:vMerge/>
          </w:tcPr>
          <w:p w14:paraId="6C2467F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BB56C89"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9" w:type="dxa"/>
          </w:tcPr>
          <w:p w14:paraId="0A119CB7"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9" w:type="dxa"/>
          </w:tcPr>
          <w:p w14:paraId="60B5BCE5"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708" w:type="dxa"/>
          </w:tcPr>
          <w:p w14:paraId="371C81AC"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9" w:type="dxa"/>
          </w:tcPr>
          <w:p w14:paraId="5BA76D36"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4115A6A1"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9" w:type="dxa"/>
          </w:tcPr>
          <w:p w14:paraId="76A64B8C"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00DACABC" w14:textId="77777777" w:rsidTr="00FC14B2">
        <w:trPr>
          <w:trHeight w:val="210"/>
        </w:trPr>
        <w:tc>
          <w:tcPr>
            <w:tcW w:w="3544" w:type="dxa"/>
          </w:tcPr>
          <w:p w14:paraId="62492433" w14:textId="77777777" w:rsidR="0046011A" w:rsidRPr="0046011A"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b/>
                <w:i/>
                <w:kern w:val="3"/>
                <w:szCs w:val="22"/>
                <w:lang w:eastAsia="ru-RU"/>
              </w:rPr>
            </w:pPr>
            <w:proofErr w:type="spellStart"/>
            <w:r w:rsidRPr="0046011A">
              <w:rPr>
                <w:rFonts w:ascii="Times New Roman" w:eastAsia="Calibri" w:hAnsi="Times New Roman" w:cs="Times New Roman"/>
                <w:b/>
                <w:i/>
                <w:kern w:val="3"/>
                <w:szCs w:val="22"/>
                <w:lang w:eastAsia="zh-CN"/>
              </w:rPr>
              <w:lastRenderedPageBreak/>
              <w:t>Створити</w:t>
            </w:r>
            <w:proofErr w:type="spellEnd"/>
            <w:r w:rsidRPr="0046011A">
              <w:rPr>
                <w:rFonts w:ascii="Times New Roman" w:eastAsia="Calibri" w:hAnsi="Times New Roman" w:cs="Times New Roman"/>
                <w:b/>
                <w:i/>
                <w:kern w:val="3"/>
                <w:szCs w:val="22"/>
                <w:lang w:eastAsia="zh-CN"/>
              </w:rPr>
              <w:t>:</w:t>
            </w:r>
          </w:p>
          <w:p w14:paraId="2AFE9DD5" w14:textId="77777777" w:rsidR="0046011A" w:rsidRPr="0046011A" w:rsidRDefault="0046011A" w:rsidP="00706A62">
            <w:pPr>
              <w:widowControl w:val="0"/>
              <w:numPr>
                <w:ilvl w:val="0"/>
                <w:numId w:val="35"/>
              </w:numPr>
              <w:tabs>
                <w:tab w:val="left" w:pos="-22"/>
                <w:tab w:val="left" w:pos="419"/>
              </w:tabs>
              <w:suppressAutoHyphens/>
              <w:autoSpaceDN w:val="0"/>
              <w:spacing w:before="0" w:after="0" w:line="20" w:lineRule="atLeast"/>
              <w:ind w:right="52" w:hanging="7"/>
              <w:jc w:val="both"/>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 xml:space="preserve">у </w:t>
            </w:r>
            <w:proofErr w:type="spellStart"/>
            <w:r w:rsidRPr="0046011A">
              <w:rPr>
                <w:rFonts w:ascii="Times New Roman" w:eastAsia="Calibri" w:hAnsi="Times New Roman" w:cs="Times New Roman"/>
                <w:kern w:val="3"/>
                <w:szCs w:val="22"/>
                <w:lang w:eastAsia="zh-CN"/>
              </w:rPr>
              <w:t>закладах</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загальної</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середньої</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освіти</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далі</w:t>
            </w:r>
            <w:proofErr w:type="spellEnd"/>
            <w:r w:rsidRPr="0046011A">
              <w:rPr>
                <w:rFonts w:ascii="Times New Roman" w:eastAsia="Calibri" w:hAnsi="Times New Roman" w:cs="Times New Roman"/>
                <w:kern w:val="3"/>
                <w:szCs w:val="22"/>
                <w:lang w:eastAsia="zh-CN"/>
              </w:rPr>
              <w:t xml:space="preserve"> – ЗЗСО) </w:t>
            </w:r>
            <w:proofErr w:type="spellStart"/>
            <w:r w:rsidRPr="0046011A">
              <w:rPr>
                <w:rFonts w:ascii="Times New Roman" w:eastAsia="Calibri" w:hAnsi="Times New Roman" w:cs="Times New Roman"/>
                <w:kern w:val="3"/>
                <w:szCs w:val="22"/>
                <w:lang w:eastAsia="zh-CN"/>
              </w:rPr>
              <w:t>Сіверської</w:t>
            </w:r>
            <w:proofErr w:type="spellEnd"/>
            <w:r w:rsidRPr="0046011A">
              <w:rPr>
                <w:rFonts w:ascii="Times New Roman" w:eastAsia="Calibri" w:hAnsi="Times New Roman" w:cs="Times New Roman"/>
                <w:kern w:val="3"/>
                <w:szCs w:val="22"/>
                <w:lang w:eastAsia="zh-CN"/>
              </w:rPr>
              <w:t xml:space="preserve"> </w:t>
            </w:r>
            <w:proofErr w:type="spellStart"/>
            <w:proofErr w:type="gramStart"/>
            <w:r w:rsidRPr="0046011A">
              <w:rPr>
                <w:rFonts w:ascii="Times New Roman" w:eastAsia="Calibri" w:hAnsi="Times New Roman" w:cs="Times New Roman"/>
                <w:kern w:val="3"/>
                <w:szCs w:val="22"/>
                <w:lang w:eastAsia="zh-CN"/>
              </w:rPr>
              <w:t>міської</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територіальної</w:t>
            </w:r>
            <w:proofErr w:type="spellEnd"/>
            <w:proofErr w:type="gram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громади</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далі</w:t>
            </w:r>
            <w:proofErr w:type="spellEnd"/>
            <w:r w:rsidRPr="0046011A">
              <w:rPr>
                <w:rFonts w:ascii="Times New Roman" w:eastAsia="Calibri" w:hAnsi="Times New Roman" w:cs="Times New Roman"/>
                <w:kern w:val="3"/>
                <w:szCs w:val="22"/>
                <w:lang w:eastAsia="zh-CN"/>
              </w:rPr>
              <w:t xml:space="preserve"> –  </w:t>
            </w:r>
            <w:proofErr w:type="spellStart"/>
            <w:r w:rsidRPr="0046011A">
              <w:rPr>
                <w:rFonts w:ascii="Times New Roman" w:eastAsia="Calibri" w:hAnsi="Times New Roman" w:cs="Times New Roman"/>
                <w:kern w:val="3"/>
                <w:szCs w:val="22"/>
                <w:lang w:eastAsia="zh-CN"/>
              </w:rPr>
              <w:t>Сіверської</w:t>
            </w:r>
            <w:proofErr w:type="spellEnd"/>
            <w:r w:rsidRPr="0046011A">
              <w:rPr>
                <w:rFonts w:ascii="Times New Roman" w:eastAsia="Calibri" w:hAnsi="Times New Roman" w:cs="Times New Roman"/>
                <w:kern w:val="3"/>
                <w:szCs w:val="22"/>
                <w:lang w:eastAsia="zh-CN"/>
              </w:rPr>
              <w:t xml:space="preserve"> ТГ) </w:t>
            </w:r>
            <w:proofErr w:type="spellStart"/>
            <w:r w:rsidRPr="0046011A">
              <w:rPr>
                <w:rFonts w:ascii="Times New Roman" w:eastAsia="Calibri" w:hAnsi="Times New Roman" w:cs="Times New Roman"/>
                <w:kern w:val="3"/>
                <w:szCs w:val="22"/>
                <w:lang w:eastAsia="zh-CN"/>
              </w:rPr>
              <w:t>середовище</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для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різнобічного</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розвитку</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виховання</w:t>
            </w:r>
            <w:proofErr w:type="spellEnd"/>
            <w:r w:rsidRPr="0046011A">
              <w:rPr>
                <w:rFonts w:ascii="Times New Roman" w:eastAsia="Calibri" w:hAnsi="Times New Roman" w:cs="Times New Roman"/>
                <w:kern w:val="3"/>
                <w:szCs w:val="22"/>
                <w:lang w:eastAsia="zh-CN"/>
              </w:rPr>
              <w:t xml:space="preserve"> й </w:t>
            </w:r>
            <w:proofErr w:type="spellStart"/>
            <w:r w:rsidRPr="0046011A">
              <w:rPr>
                <w:rFonts w:ascii="Times New Roman" w:eastAsia="Calibri" w:hAnsi="Times New Roman" w:cs="Times New Roman"/>
                <w:kern w:val="3"/>
                <w:szCs w:val="22"/>
                <w:lang w:eastAsia="zh-CN"/>
              </w:rPr>
              <w:t>соціалізації</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особистості</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яка</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відповідає</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вимогам</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часу</w:t>
            </w:r>
            <w:proofErr w:type="spellEnd"/>
          </w:p>
        </w:tc>
        <w:tc>
          <w:tcPr>
            <w:tcW w:w="1417" w:type="dxa"/>
          </w:tcPr>
          <w:p w14:paraId="04F9BE0A"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 xml:space="preserve">, </w:t>
            </w:r>
          </w:p>
          <w:p w14:paraId="7BFC27F2"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r w:rsidRPr="0046011A">
              <w:rPr>
                <w:rFonts w:ascii="Times New Roman" w:eastAsia="Calibri" w:hAnsi="Times New Roman" w:cs="Times New Roman"/>
                <w:szCs w:val="22"/>
              </w:rPr>
              <w:t>ЗЗСО</w:t>
            </w:r>
          </w:p>
        </w:tc>
        <w:tc>
          <w:tcPr>
            <w:tcW w:w="709" w:type="dxa"/>
          </w:tcPr>
          <w:p w14:paraId="13957676"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p w14:paraId="67EE56F8"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p w14:paraId="3D8B5A96"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261EF4F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p w14:paraId="0CA7DA8F"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1E784FFB"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p w14:paraId="08A11439"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8" w:type="dxa"/>
          </w:tcPr>
          <w:p w14:paraId="26917F7D"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p w14:paraId="36D49B67"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155A92B7"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p w14:paraId="4EBB3738"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7F4236C8"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
          <w:p w14:paraId="2A3C95E3"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p w14:paraId="714EE96C"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
          <w:p w14:paraId="7B5DCAC5"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
          <w:p w14:paraId="5838CF31"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
          <w:p w14:paraId="16716CBC"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
          <w:p w14:paraId="18652B49"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
          <w:p w14:paraId="7C3A51D4"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709" w:type="dxa"/>
          </w:tcPr>
          <w:p w14:paraId="646228B3"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
          <w:p w14:paraId="24C05071"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lang w:eastAsia="ru-RU"/>
              </w:rPr>
              <w:t>+</w:t>
            </w:r>
          </w:p>
        </w:tc>
      </w:tr>
      <w:tr w:rsidR="0046011A" w:rsidRPr="0046011A" w14:paraId="2E60DE09" w14:textId="77777777" w:rsidTr="00FC14B2">
        <w:trPr>
          <w:trHeight w:val="210"/>
        </w:trPr>
        <w:tc>
          <w:tcPr>
            <w:tcW w:w="3544" w:type="dxa"/>
          </w:tcPr>
          <w:p w14:paraId="64A02CF1" w14:textId="77777777" w:rsidR="0046011A" w:rsidRPr="0046011A" w:rsidRDefault="0046011A" w:rsidP="0046011A">
            <w:pPr>
              <w:spacing w:before="0" w:after="0" w:line="20" w:lineRule="atLeast"/>
              <w:jc w:val="both"/>
              <w:rPr>
                <w:rFonts w:ascii="Times New Roman" w:eastAsia="Calibri" w:hAnsi="Times New Roman" w:cs="Times New Roman"/>
                <w:b/>
                <w:i/>
                <w:szCs w:val="22"/>
              </w:rPr>
            </w:pPr>
            <w:proofErr w:type="spellStart"/>
            <w:r w:rsidRPr="0046011A">
              <w:rPr>
                <w:rFonts w:ascii="Times New Roman" w:eastAsia="Calibri" w:hAnsi="Times New Roman" w:cs="Times New Roman"/>
                <w:b/>
                <w:i/>
                <w:szCs w:val="22"/>
              </w:rPr>
              <w:t>Забезпечити</w:t>
            </w:r>
            <w:proofErr w:type="spellEnd"/>
            <w:r w:rsidRPr="0046011A">
              <w:rPr>
                <w:rFonts w:ascii="Times New Roman" w:eastAsia="Calibri" w:hAnsi="Times New Roman" w:cs="Times New Roman"/>
                <w:b/>
                <w:i/>
                <w:szCs w:val="22"/>
              </w:rPr>
              <w:t>:</w:t>
            </w:r>
          </w:p>
        </w:tc>
        <w:tc>
          <w:tcPr>
            <w:tcW w:w="1417" w:type="dxa"/>
          </w:tcPr>
          <w:p w14:paraId="6FE8FE8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87A6D3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BBBE84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2CC140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0A29887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66620D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706B47E"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7471E4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3BEA95CB" w14:textId="77777777" w:rsidTr="00FC14B2">
        <w:trPr>
          <w:trHeight w:val="210"/>
        </w:trPr>
        <w:tc>
          <w:tcPr>
            <w:tcW w:w="3544" w:type="dxa"/>
            <w:vAlign w:val="center"/>
          </w:tcPr>
          <w:p w14:paraId="5532D61C" w14:textId="77777777" w:rsidR="0046011A" w:rsidRPr="00B51B49" w:rsidRDefault="0046011A" w:rsidP="00706A62">
            <w:pPr>
              <w:widowControl w:val="0"/>
              <w:numPr>
                <w:ilvl w:val="0"/>
                <w:numId w:val="35"/>
              </w:numPr>
              <w:tabs>
                <w:tab w:val="left" w:pos="0"/>
                <w:tab w:val="left" w:pos="277"/>
              </w:tabs>
              <w:suppressAutoHyphens/>
              <w:autoSpaceDN w:val="0"/>
              <w:spacing w:before="0" w:after="0" w:line="20" w:lineRule="atLeast"/>
              <w:ind w:right="194" w:hanging="7"/>
              <w:jc w:val="both"/>
              <w:textAlignment w:val="baseline"/>
              <w:rPr>
                <w:rFonts w:ascii="Times New Roman" w:eastAsia="Calibri" w:hAnsi="Times New Roman" w:cs="Times New Roman"/>
                <w:b/>
                <w:bCs/>
                <w:kern w:val="3"/>
                <w:szCs w:val="22"/>
                <w:lang w:val="uk-UA" w:eastAsia="ru-RU"/>
              </w:rPr>
            </w:pPr>
            <w:r w:rsidRPr="00B51B49">
              <w:rPr>
                <w:rFonts w:ascii="Times New Roman" w:eastAsia="Calibri" w:hAnsi="Times New Roman" w:cs="Times New Roman"/>
                <w:kern w:val="3"/>
                <w:szCs w:val="22"/>
                <w:lang w:val="uk-UA" w:eastAsia="zh-CN"/>
              </w:rPr>
              <w:t xml:space="preserve">реалізацію оновлених цілей  і змісту освіти на основі </w:t>
            </w:r>
            <w:proofErr w:type="spellStart"/>
            <w:r w:rsidRPr="00B51B49">
              <w:rPr>
                <w:rFonts w:ascii="Times New Roman" w:eastAsia="Calibri" w:hAnsi="Times New Roman" w:cs="Times New Roman"/>
                <w:kern w:val="3"/>
                <w:szCs w:val="22"/>
                <w:lang w:val="uk-UA" w:eastAsia="zh-CN"/>
              </w:rPr>
              <w:t>компетентнісного</w:t>
            </w:r>
            <w:proofErr w:type="spellEnd"/>
            <w:r w:rsidRPr="00B51B49">
              <w:rPr>
                <w:rFonts w:ascii="Times New Roman" w:eastAsia="Calibri" w:hAnsi="Times New Roman" w:cs="Times New Roman"/>
                <w:kern w:val="3"/>
                <w:szCs w:val="22"/>
                <w:lang w:val="uk-UA" w:eastAsia="zh-CN"/>
              </w:rPr>
              <w:t xml:space="preserve"> підходу та особистісної орієнтації з урахуванням світового досвіду та принципів сталого розвитку</w:t>
            </w:r>
          </w:p>
        </w:tc>
        <w:tc>
          <w:tcPr>
            <w:tcW w:w="1417" w:type="dxa"/>
          </w:tcPr>
          <w:p w14:paraId="1A4CDE05" w14:textId="77777777" w:rsidR="0046011A" w:rsidRPr="0046011A" w:rsidRDefault="0046011A" w:rsidP="0046011A">
            <w:pPr>
              <w:widowControl w:val="0"/>
              <w:spacing w:before="0" w:after="0" w:line="20" w:lineRule="atLeast"/>
              <w:jc w:val="center"/>
              <w:rPr>
                <w:rFonts w:ascii="Times New Roman" w:eastAsia="Calibri" w:hAnsi="Times New Roman" w:cs="Times New Roman"/>
                <w:color w:val="000000"/>
                <w:szCs w:val="22"/>
                <w:lang w:eastAsia="ru-RU"/>
              </w:rPr>
            </w:pPr>
            <w:proofErr w:type="spellStart"/>
            <w:r w:rsidRPr="0046011A">
              <w:rPr>
                <w:rFonts w:ascii="Times New Roman" w:eastAsia="Calibri" w:hAnsi="Times New Roman" w:cs="Times New Roman"/>
                <w:color w:val="000000"/>
                <w:szCs w:val="22"/>
                <w:lang w:eastAsia="ru-RU"/>
              </w:rPr>
              <w:t>Управління</w:t>
            </w:r>
            <w:proofErr w:type="spellEnd"/>
            <w:r w:rsidRPr="0046011A">
              <w:rPr>
                <w:rFonts w:ascii="Times New Roman" w:eastAsia="Calibri" w:hAnsi="Times New Roman" w:cs="Times New Roman"/>
                <w:color w:val="000000"/>
                <w:szCs w:val="22"/>
                <w:lang w:eastAsia="ru-RU"/>
              </w:rPr>
              <w:t xml:space="preserve"> </w:t>
            </w:r>
            <w:proofErr w:type="spellStart"/>
            <w:r w:rsidRPr="0046011A">
              <w:rPr>
                <w:rFonts w:ascii="Times New Roman" w:eastAsia="Calibri" w:hAnsi="Times New Roman" w:cs="Times New Roman"/>
                <w:color w:val="000000"/>
                <w:szCs w:val="22"/>
                <w:lang w:eastAsia="ru-RU"/>
              </w:rPr>
              <w:t>освіти</w:t>
            </w:r>
            <w:proofErr w:type="spellEnd"/>
            <w:r w:rsidRPr="0046011A">
              <w:rPr>
                <w:rFonts w:ascii="Times New Roman" w:eastAsia="Calibri" w:hAnsi="Times New Roman" w:cs="Times New Roman"/>
                <w:color w:val="000000"/>
                <w:szCs w:val="22"/>
                <w:lang w:eastAsia="ru-RU"/>
              </w:rPr>
              <w:t>, ЗЗСО</w:t>
            </w:r>
          </w:p>
        </w:tc>
        <w:tc>
          <w:tcPr>
            <w:tcW w:w="709" w:type="dxa"/>
          </w:tcPr>
          <w:p w14:paraId="11EE243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7F0D10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C902BC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1ED0FB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E81D5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5F1E59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C02A11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5D09C4DA" w14:textId="77777777" w:rsidTr="00FC14B2">
        <w:trPr>
          <w:trHeight w:val="515"/>
        </w:trPr>
        <w:tc>
          <w:tcPr>
            <w:tcW w:w="3544" w:type="dxa"/>
            <w:vAlign w:val="center"/>
          </w:tcPr>
          <w:p w14:paraId="31816DA1" w14:textId="77777777" w:rsidR="0046011A" w:rsidRPr="00B51B49" w:rsidRDefault="0046011A" w:rsidP="00706A62">
            <w:pPr>
              <w:widowControl w:val="0"/>
              <w:numPr>
                <w:ilvl w:val="0"/>
                <w:numId w:val="35"/>
              </w:numPr>
              <w:tabs>
                <w:tab w:val="left" w:pos="0"/>
                <w:tab w:val="left" w:pos="277"/>
              </w:tabs>
              <w:suppressAutoHyphens/>
              <w:autoSpaceDN w:val="0"/>
              <w:spacing w:before="0" w:after="0" w:line="20" w:lineRule="atLeast"/>
              <w:ind w:right="194" w:hanging="7"/>
              <w:jc w:val="both"/>
              <w:textAlignment w:val="baseline"/>
              <w:rPr>
                <w:rFonts w:ascii="Times New Roman" w:eastAsia="Calibri" w:hAnsi="Times New Roman" w:cs="Times New Roman"/>
                <w:kern w:val="3"/>
                <w:szCs w:val="22"/>
                <w:lang w:val="uk-UA" w:eastAsia="ru-RU"/>
              </w:rPr>
            </w:pPr>
            <w:r w:rsidRPr="00B51B49">
              <w:rPr>
                <w:rFonts w:ascii="Times New Roman" w:eastAsia="Calibri" w:hAnsi="Times New Roman" w:cs="Times New Roman"/>
                <w:kern w:val="3"/>
                <w:szCs w:val="22"/>
                <w:lang w:val="uk-UA" w:eastAsia="zh-CN"/>
              </w:rPr>
              <w:t xml:space="preserve">оволодіння педагогічними працівниками новітніми освітніми інтерактивними, індивідуалізованими та </w:t>
            </w:r>
            <w:proofErr w:type="spellStart"/>
            <w:r w:rsidRPr="00B51B49">
              <w:rPr>
                <w:rFonts w:ascii="Times New Roman" w:eastAsia="Calibri" w:hAnsi="Times New Roman" w:cs="Times New Roman"/>
                <w:kern w:val="3"/>
                <w:szCs w:val="22"/>
                <w:lang w:val="uk-UA" w:eastAsia="zh-CN"/>
              </w:rPr>
              <w:t>проєктними</w:t>
            </w:r>
            <w:proofErr w:type="spellEnd"/>
            <w:r w:rsidRPr="00B51B49">
              <w:rPr>
                <w:rFonts w:ascii="Times New Roman" w:eastAsia="Calibri" w:hAnsi="Times New Roman" w:cs="Times New Roman"/>
                <w:kern w:val="3"/>
                <w:szCs w:val="22"/>
                <w:lang w:val="uk-UA" w:eastAsia="zh-CN"/>
              </w:rPr>
              <w:t xml:space="preserve"> освітніми технологіями</w:t>
            </w:r>
          </w:p>
        </w:tc>
        <w:tc>
          <w:tcPr>
            <w:tcW w:w="1417" w:type="dxa"/>
          </w:tcPr>
          <w:p w14:paraId="4D578E02"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p>
          <w:p w14:paraId="32EFB85F"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3180DF97"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709" w:type="dxa"/>
          </w:tcPr>
          <w:p w14:paraId="380E7DD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EFEA71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A5C7B6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8F7607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53D39C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8DD909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7016EF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7011608" w14:textId="77777777" w:rsidTr="00FC14B2">
        <w:trPr>
          <w:trHeight w:val="210"/>
        </w:trPr>
        <w:tc>
          <w:tcPr>
            <w:tcW w:w="3544" w:type="dxa"/>
            <w:vAlign w:val="center"/>
          </w:tcPr>
          <w:p w14:paraId="5AD1CCF7" w14:textId="77777777" w:rsidR="0046011A" w:rsidRPr="0046011A" w:rsidRDefault="0046011A" w:rsidP="00706A62">
            <w:pPr>
              <w:widowControl w:val="0"/>
              <w:numPr>
                <w:ilvl w:val="0"/>
                <w:numId w:val="35"/>
              </w:numPr>
              <w:tabs>
                <w:tab w:val="left" w:pos="0"/>
                <w:tab w:val="left" w:pos="277"/>
              </w:tabs>
              <w:suppressAutoHyphens/>
              <w:autoSpaceDN w:val="0"/>
              <w:spacing w:before="0" w:after="0" w:line="20" w:lineRule="atLeast"/>
              <w:ind w:right="194" w:hanging="7"/>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перехід</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від</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адміністративно-розпорядчого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управління</w:t>
            </w:r>
            <w:proofErr w:type="spellEnd"/>
            <w:r w:rsidRPr="0046011A">
              <w:rPr>
                <w:rFonts w:ascii="Times New Roman" w:eastAsia="Calibri" w:hAnsi="Times New Roman" w:cs="Times New Roman"/>
                <w:kern w:val="3"/>
                <w:szCs w:val="22"/>
                <w:lang w:val="ru-RU" w:eastAsia="zh-CN"/>
              </w:rPr>
              <w:t xml:space="preserve"> ЗЗСО до </w:t>
            </w:r>
            <w:proofErr w:type="spellStart"/>
            <w:r w:rsidRPr="0046011A">
              <w:rPr>
                <w:rFonts w:ascii="Times New Roman" w:eastAsia="Calibri" w:hAnsi="Times New Roman" w:cs="Times New Roman"/>
                <w:kern w:val="3"/>
                <w:szCs w:val="22"/>
                <w:lang w:val="ru-RU" w:eastAsia="zh-CN"/>
              </w:rPr>
              <w:t>системи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менеджменту</w:t>
            </w:r>
          </w:p>
        </w:tc>
        <w:tc>
          <w:tcPr>
            <w:tcW w:w="1417" w:type="dxa"/>
          </w:tcPr>
          <w:p w14:paraId="3DB0FD8B"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 xml:space="preserve">, </w:t>
            </w:r>
          </w:p>
          <w:p w14:paraId="49FB80DB" w14:textId="77777777" w:rsidR="0046011A" w:rsidRPr="0046011A" w:rsidRDefault="0046011A" w:rsidP="0046011A">
            <w:pPr>
              <w:widowControl w:val="0"/>
              <w:spacing w:before="0" w:after="0" w:line="20" w:lineRule="atLeast"/>
              <w:jc w:val="center"/>
              <w:rPr>
                <w:rFonts w:ascii="Times New Roman" w:eastAsia="Calibri" w:hAnsi="Times New Roman" w:cs="Times New Roman"/>
                <w:color w:val="000000"/>
                <w:szCs w:val="22"/>
                <w:lang w:eastAsia="ru-RU"/>
              </w:rPr>
            </w:pPr>
            <w:r w:rsidRPr="0046011A">
              <w:rPr>
                <w:rFonts w:ascii="Times New Roman" w:eastAsia="Calibri" w:hAnsi="Times New Roman" w:cs="Times New Roman"/>
                <w:color w:val="000000"/>
                <w:szCs w:val="22"/>
                <w:lang w:eastAsia="ru-RU"/>
              </w:rPr>
              <w:t xml:space="preserve">ЗЗСО </w:t>
            </w:r>
          </w:p>
        </w:tc>
        <w:tc>
          <w:tcPr>
            <w:tcW w:w="709" w:type="dxa"/>
          </w:tcPr>
          <w:p w14:paraId="508B36B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7BEC63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CC6637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1E2133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907CFB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3BB7814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9E87C9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509BDD52" w14:textId="77777777" w:rsidTr="00FC14B2">
        <w:trPr>
          <w:trHeight w:val="210"/>
        </w:trPr>
        <w:tc>
          <w:tcPr>
            <w:tcW w:w="3544" w:type="dxa"/>
          </w:tcPr>
          <w:p w14:paraId="3FB714F0" w14:textId="77777777" w:rsidR="0046011A" w:rsidRPr="0046011A" w:rsidRDefault="0046011A" w:rsidP="00706A62">
            <w:pPr>
              <w:numPr>
                <w:ilvl w:val="0"/>
                <w:numId w:val="35"/>
              </w:numPr>
              <w:tabs>
                <w:tab w:val="left" w:pos="277"/>
              </w:tabs>
              <w:spacing w:before="0" w:after="0" w:line="20" w:lineRule="atLeast"/>
              <w:ind w:left="-7" w:right="194" w:hanging="7"/>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науково-методичний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супровід</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упровадження</w:t>
            </w:r>
            <w:proofErr w:type="spellEnd"/>
            <w:r w:rsidRPr="0046011A">
              <w:rPr>
                <w:rFonts w:ascii="Times New Roman" w:eastAsia="Calibri" w:hAnsi="Times New Roman" w:cs="Times New Roman"/>
                <w:szCs w:val="22"/>
                <w:lang w:val="ru-RU"/>
              </w:rPr>
              <w:t xml:space="preserve"> Державного стандарту </w:t>
            </w:r>
            <w:proofErr w:type="spellStart"/>
            <w:r w:rsidRPr="0046011A">
              <w:rPr>
                <w:rFonts w:ascii="Times New Roman" w:eastAsia="Calibri" w:hAnsi="Times New Roman" w:cs="Times New Roman"/>
                <w:szCs w:val="22"/>
                <w:lang w:val="ru-RU"/>
              </w:rPr>
              <w:t>базової</w:t>
            </w:r>
            <w:proofErr w:type="spellEnd"/>
            <w:r w:rsidRPr="0046011A">
              <w:rPr>
                <w:rFonts w:ascii="Times New Roman" w:eastAsia="Calibri" w:hAnsi="Times New Roman" w:cs="Times New Roman"/>
                <w:szCs w:val="22"/>
                <w:lang w:val="ru-RU"/>
              </w:rPr>
              <w:t xml:space="preserve"> і </w:t>
            </w:r>
            <w:proofErr w:type="spellStart"/>
            <w:r w:rsidRPr="0046011A">
              <w:rPr>
                <w:rFonts w:ascii="Times New Roman" w:eastAsia="Calibri" w:hAnsi="Times New Roman" w:cs="Times New Roman"/>
                <w:szCs w:val="22"/>
                <w:lang w:val="ru-RU"/>
              </w:rPr>
              <w:t>повної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загальної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середньої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p>
        </w:tc>
        <w:tc>
          <w:tcPr>
            <w:tcW w:w="1417" w:type="dxa"/>
          </w:tcPr>
          <w:p w14:paraId="6DAB0178"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546440F8"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ЗЗСО</w:t>
            </w:r>
          </w:p>
        </w:tc>
        <w:tc>
          <w:tcPr>
            <w:tcW w:w="709" w:type="dxa"/>
          </w:tcPr>
          <w:p w14:paraId="251D44F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EEC37A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72120F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CFBAA2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DBC94E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6AA4FB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EC116FD"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928A9B8" w14:textId="77777777" w:rsidTr="00FC14B2">
        <w:trPr>
          <w:trHeight w:val="210"/>
        </w:trPr>
        <w:tc>
          <w:tcPr>
            <w:tcW w:w="3544" w:type="dxa"/>
          </w:tcPr>
          <w:p w14:paraId="068684E9" w14:textId="77777777" w:rsidR="0046011A" w:rsidRPr="00B51B49" w:rsidRDefault="0046011A" w:rsidP="00706A62">
            <w:pPr>
              <w:numPr>
                <w:ilvl w:val="0"/>
                <w:numId w:val="35"/>
              </w:numPr>
              <w:tabs>
                <w:tab w:val="left" w:pos="277"/>
                <w:tab w:val="left" w:pos="426"/>
                <w:tab w:val="left" w:pos="709"/>
              </w:tabs>
              <w:autoSpaceDE w:val="0"/>
              <w:autoSpaceDN w:val="0"/>
              <w:adjustRightInd w:val="0"/>
              <w:spacing w:before="0" w:after="0" w:line="20" w:lineRule="atLeast"/>
              <w:ind w:right="194" w:hanging="7"/>
              <w:jc w:val="both"/>
              <w:rPr>
                <w:rFonts w:ascii="Times New Roman" w:eastAsia="Calibri" w:hAnsi="Times New Roman" w:cs="Times New Roman"/>
                <w:color w:val="000000"/>
                <w:szCs w:val="22"/>
                <w:lang w:val="uk-UA"/>
              </w:rPr>
            </w:pPr>
            <w:r w:rsidRPr="00B51B49">
              <w:rPr>
                <w:rFonts w:ascii="Times New Roman" w:eastAsia="Calibri" w:hAnsi="Times New Roman" w:cs="Times New Roman"/>
                <w:szCs w:val="22"/>
                <w:lang w:val="uk-UA"/>
              </w:rPr>
              <w:t>участь педагогів у міських творчих групах з метою розробки навчально-методичних посібників щодо реалізації оновленої мети та змісту сучасної базової і повної загальної середньої освіти</w:t>
            </w:r>
          </w:p>
        </w:tc>
        <w:tc>
          <w:tcPr>
            <w:tcW w:w="1417" w:type="dxa"/>
          </w:tcPr>
          <w:p w14:paraId="71A58441"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75CFB8DB" w14:textId="77777777" w:rsidR="0046011A" w:rsidRPr="0046011A" w:rsidRDefault="0046011A" w:rsidP="0046011A">
            <w:pPr>
              <w:widowControl w:val="0"/>
              <w:spacing w:before="0" w:after="0" w:line="20" w:lineRule="atLeast"/>
              <w:jc w:val="center"/>
              <w:rPr>
                <w:rFonts w:ascii="Times New Roman" w:eastAsia="Calibri" w:hAnsi="Times New Roman" w:cs="Times New Roman"/>
                <w:color w:val="000000"/>
                <w:szCs w:val="22"/>
                <w:lang w:eastAsia="ru-RU"/>
              </w:rPr>
            </w:pPr>
            <w:r w:rsidRPr="0046011A">
              <w:rPr>
                <w:rFonts w:ascii="Times New Roman" w:eastAsia="Calibri" w:hAnsi="Times New Roman" w:cs="Times New Roman"/>
                <w:color w:val="000000"/>
                <w:szCs w:val="22"/>
                <w:lang w:eastAsia="ru-RU"/>
              </w:rPr>
              <w:t>ЗЗСО</w:t>
            </w:r>
          </w:p>
        </w:tc>
        <w:tc>
          <w:tcPr>
            <w:tcW w:w="709" w:type="dxa"/>
          </w:tcPr>
          <w:p w14:paraId="3CF3A48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FB38A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5B8B9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AB1601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1C0C84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BCFDE99"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09B842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1A8189C7" w14:textId="77777777" w:rsidTr="00FC14B2">
        <w:trPr>
          <w:trHeight w:val="210"/>
        </w:trPr>
        <w:tc>
          <w:tcPr>
            <w:tcW w:w="3544" w:type="dxa"/>
          </w:tcPr>
          <w:p w14:paraId="2803FFD7" w14:textId="77777777" w:rsidR="0046011A" w:rsidRPr="00B51B49" w:rsidRDefault="0046011A" w:rsidP="00706A62">
            <w:pPr>
              <w:numPr>
                <w:ilvl w:val="0"/>
                <w:numId w:val="35"/>
              </w:numPr>
              <w:tabs>
                <w:tab w:val="left" w:pos="277"/>
                <w:tab w:val="left" w:pos="426"/>
              </w:tabs>
              <w:spacing w:before="0" w:after="0" w:line="20" w:lineRule="atLeast"/>
              <w:ind w:right="52" w:hanging="7"/>
              <w:jc w:val="both"/>
              <w:rPr>
                <w:rFonts w:ascii="Times New Roman" w:eastAsia="Times New Roman" w:hAnsi="Times New Roman" w:cs="Times New Roman"/>
                <w:szCs w:val="22"/>
                <w:lang w:val="uk-UA" w:eastAsia="ru-RU"/>
              </w:rPr>
            </w:pPr>
            <w:r w:rsidRPr="00B51B49">
              <w:rPr>
                <w:rFonts w:ascii="Times New Roman" w:eastAsia="Times New Roman" w:hAnsi="Times New Roman" w:cs="Times New Roman"/>
                <w:szCs w:val="22"/>
                <w:lang w:val="uk-UA" w:eastAsia="ru-RU"/>
              </w:rPr>
              <w:t>мотивацію вчителя у вивченні та впровадженні в освітній процес сучасних педагогічних та інформаційних технологій, передового педагогічного досвіду, інтенсивних форм та методів навчання</w:t>
            </w:r>
          </w:p>
        </w:tc>
        <w:tc>
          <w:tcPr>
            <w:tcW w:w="1417" w:type="dxa"/>
          </w:tcPr>
          <w:p w14:paraId="3C7AA8A8"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ЗЗСО</w:t>
            </w:r>
          </w:p>
        </w:tc>
        <w:tc>
          <w:tcPr>
            <w:tcW w:w="709" w:type="dxa"/>
          </w:tcPr>
          <w:p w14:paraId="48A50EC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F3572C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082731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7856D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4D0546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7423A8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2CCEBDE"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E851F19" w14:textId="77777777" w:rsidTr="00FC14B2">
        <w:trPr>
          <w:trHeight w:val="210"/>
        </w:trPr>
        <w:tc>
          <w:tcPr>
            <w:tcW w:w="3544" w:type="dxa"/>
          </w:tcPr>
          <w:p w14:paraId="768F60DF" w14:textId="77777777" w:rsidR="0046011A" w:rsidRPr="0046011A" w:rsidRDefault="0046011A" w:rsidP="0046011A">
            <w:pPr>
              <w:tabs>
                <w:tab w:val="left" w:pos="277"/>
                <w:tab w:val="left" w:pos="426"/>
              </w:tabs>
              <w:spacing w:before="0" w:after="0" w:line="20" w:lineRule="atLeast"/>
              <w:ind w:right="52"/>
              <w:jc w:val="both"/>
              <w:rPr>
                <w:rFonts w:ascii="Times New Roman" w:eastAsia="Times New Roman" w:hAnsi="Times New Roman" w:cs="Times New Roman"/>
                <w:b/>
                <w:i/>
                <w:szCs w:val="22"/>
                <w:lang w:eastAsia="ru-RU"/>
              </w:rPr>
            </w:pPr>
            <w:proofErr w:type="spellStart"/>
            <w:r w:rsidRPr="0046011A">
              <w:rPr>
                <w:rFonts w:ascii="Times New Roman" w:eastAsia="Times New Roman" w:hAnsi="Times New Roman" w:cs="Times New Roman"/>
                <w:b/>
                <w:i/>
                <w:szCs w:val="22"/>
                <w:lang w:eastAsia="ru-RU"/>
              </w:rPr>
              <w:t>Організувати</w:t>
            </w:r>
            <w:proofErr w:type="spellEnd"/>
            <w:r w:rsidRPr="0046011A">
              <w:rPr>
                <w:rFonts w:ascii="Times New Roman" w:eastAsia="Times New Roman" w:hAnsi="Times New Roman" w:cs="Times New Roman"/>
                <w:b/>
                <w:i/>
                <w:szCs w:val="22"/>
                <w:lang w:eastAsia="ru-RU"/>
              </w:rPr>
              <w:t>:</w:t>
            </w:r>
          </w:p>
        </w:tc>
        <w:tc>
          <w:tcPr>
            <w:tcW w:w="1417" w:type="dxa"/>
          </w:tcPr>
          <w:p w14:paraId="75843316"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709" w:type="dxa"/>
          </w:tcPr>
          <w:p w14:paraId="6BA8B85E"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2B5E53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727143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113F8CC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E076483"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CA7C95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BE4AB1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34B3D27D" w14:textId="77777777" w:rsidTr="00FC14B2">
        <w:trPr>
          <w:trHeight w:val="210"/>
        </w:trPr>
        <w:tc>
          <w:tcPr>
            <w:tcW w:w="3544" w:type="dxa"/>
          </w:tcPr>
          <w:p w14:paraId="4406D853" w14:textId="77777777" w:rsidR="0046011A" w:rsidRPr="0046011A" w:rsidRDefault="0046011A" w:rsidP="00706A62">
            <w:pPr>
              <w:widowControl w:val="0"/>
              <w:numPr>
                <w:ilvl w:val="0"/>
                <w:numId w:val="35"/>
              </w:numPr>
              <w:tabs>
                <w:tab w:val="left" w:pos="0"/>
                <w:tab w:val="left" w:pos="277"/>
              </w:tabs>
              <w:suppressAutoHyphens/>
              <w:autoSpaceDN w:val="0"/>
              <w:spacing w:before="0" w:after="0" w:line="20" w:lineRule="atLeast"/>
              <w:ind w:left="6" w:hanging="6"/>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наскрізний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процес</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навчання</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виховання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який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формує</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стійку</w:t>
            </w:r>
            <w:proofErr w:type="spellEnd"/>
            <w:r w:rsidRPr="0046011A">
              <w:rPr>
                <w:rFonts w:ascii="Times New Roman" w:eastAsia="Calibri" w:hAnsi="Times New Roman" w:cs="Times New Roman"/>
                <w:kern w:val="3"/>
                <w:szCs w:val="22"/>
                <w:lang w:val="ru-RU" w:eastAsia="zh-CN"/>
              </w:rPr>
              <w:t xml:space="preserve"> систему </w:t>
            </w:r>
            <w:proofErr w:type="spellStart"/>
            <w:r w:rsidRPr="0046011A">
              <w:rPr>
                <w:rFonts w:ascii="Times New Roman" w:eastAsia="Calibri" w:hAnsi="Times New Roman" w:cs="Times New Roman"/>
                <w:kern w:val="3"/>
                <w:szCs w:val="22"/>
                <w:lang w:val="ru-RU" w:eastAsia="zh-CN"/>
              </w:rPr>
              <w:t>цінностей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компетенцій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мотивів</w:t>
            </w:r>
            <w:proofErr w:type="spellEnd"/>
            <w:r w:rsidRPr="0046011A">
              <w:rPr>
                <w:rFonts w:ascii="Times New Roman" w:eastAsia="Calibri" w:hAnsi="Times New Roman" w:cs="Times New Roman"/>
                <w:kern w:val="3"/>
                <w:szCs w:val="22"/>
                <w:lang w:val="ru-RU" w:eastAsia="zh-CN"/>
              </w:rPr>
              <w:t xml:space="preserve"> до </w:t>
            </w:r>
            <w:proofErr w:type="spellStart"/>
            <w:r w:rsidRPr="0046011A">
              <w:rPr>
                <w:rFonts w:ascii="Times New Roman" w:eastAsia="Calibri" w:hAnsi="Times New Roman" w:cs="Times New Roman"/>
                <w:kern w:val="3"/>
                <w:szCs w:val="22"/>
                <w:lang w:val="ru-RU" w:eastAsia="zh-CN"/>
              </w:rPr>
              <w:t>отримання</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використання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набутих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знань</w:t>
            </w:r>
            <w:proofErr w:type="spellEnd"/>
          </w:p>
        </w:tc>
        <w:tc>
          <w:tcPr>
            <w:tcW w:w="1417" w:type="dxa"/>
          </w:tcPr>
          <w:p w14:paraId="55A5C49D"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53749A6B"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ЗЗСО</w:t>
            </w:r>
          </w:p>
        </w:tc>
        <w:tc>
          <w:tcPr>
            <w:tcW w:w="709" w:type="dxa"/>
          </w:tcPr>
          <w:p w14:paraId="3B54DD7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1C16CA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47252F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0E63AE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B6D9F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78B1D8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EF9801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9FBE860" w14:textId="77777777" w:rsidTr="00FC14B2">
        <w:trPr>
          <w:trHeight w:val="177"/>
        </w:trPr>
        <w:tc>
          <w:tcPr>
            <w:tcW w:w="3544" w:type="dxa"/>
          </w:tcPr>
          <w:p w14:paraId="719EE0F8" w14:textId="77777777" w:rsidR="0046011A" w:rsidRPr="0046011A" w:rsidRDefault="0046011A" w:rsidP="00706A62">
            <w:pPr>
              <w:widowControl w:val="0"/>
              <w:numPr>
                <w:ilvl w:val="0"/>
                <w:numId w:val="35"/>
              </w:numPr>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ru-RU"/>
              </w:rPr>
            </w:pPr>
            <w:proofErr w:type="spellStart"/>
            <w:r w:rsidRPr="0046011A">
              <w:rPr>
                <w:rFonts w:ascii="Times New Roman" w:eastAsia="Calibri" w:hAnsi="Times New Roman" w:cs="Times New Roman"/>
                <w:kern w:val="3"/>
                <w:szCs w:val="22"/>
                <w:lang w:val="ru-RU" w:eastAsia="zh-CN"/>
              </w:rPr>
              <w:t>сучасний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ефективний</w:t>
            </w:r>
            <w:proofErr w:type="spellEnd"/>
            <w:r w:rsidRPr="0046011A">
              <w:rPr>
                <w:rFonts w:ascii="Times New Roman" w:eastAsia="Calibri" w:hAnsi="Times New Roman" w:cs="Times New Roman"/>
                <w:kern w:val="3"/>
                <w:szCs w:val="22"/>
                <w:lang w:val="ru-RU" w:eastAsia="zh-CN"/>
              </w:rPr>
              <w:t xml:space="preserve"> психолого-</w:t>
            </w:r>
            <w:proofErr w:type="spellStart"/>
            <w:r w:rsidRPr="0046011A">
              <w:rPr>
                <w:rFonts w:ascii="Times New Roman" w:eastAsia="Calibri" w:hAnsi="Times New Roman" w:cs="Times New Roman"/>
                <w:kern w:val="3"/>
                <w:szCs w:val="22"/>
                <w:lang w:val="ru-RU" w:eastAsia="zh-CN"/>
              </w:rPr>
              <w:t>педагогічний</w:t>
            </w:r>
            <w:proofErr w:type="spellEnd"/>
            <w:r w:rsidRPr="0046011A">
              <w:rPr>
                <w:rFonts w:ascii="Times New Roman" w:eastAsia="Calibri" w:hAnsi="Times New Roman" w:cs="Times New Roman"/>
                <w:kern w:val="3"/>
                <w:szCs w:val="22"/>
                <w:lang w:val="ru-RU" w:eastAsia="zh-CN"/>
              </w:rPr>
              <w:t xml:space="preserve"> </w:t>
            </w:r>
            <w:proofErr w:type="gramStart"/>
            <w:r w:rsidRPr="0046011A">
              <w:rPr>
                <w:rFonts w:ascii="Times New Roman" w:eastAsia="Calibri" w:hAnsi="Times New Roman" w:cs="Times New Roman"/>
                <w:kern w:val="3"/>
                <w:szCs w:val="22"/>
                <w:lang w:val="ru-RU" w:eastAsia="zh-CN"/>
              </w:rPr>
              <w:t xml:space="preserve">та  </w:t>
            </w:r>
            <w:proofErr w:type="spellStart"/>
            <w:r w:rsidRPr="0046011A">
              <w:rPr>
                <w:rFonts w:ascii="Times New Roman" w:eastAsia="Calibri" w:hAnsi="Times New Roman" w:cs="Times New Roman"/>
                <w:kern w:val="3"/>
                <w:szCs w:val="22"/>
                <w:lang w:val="ru-RU" w:eastAsia="zh-CN"/>
              </w:rPr>
              <w:t>науково</w:t>
            </w:r>
            <w:proofErr w:type="gramEnd"/>
            <w:r w:rsidRPr="0046011A">
              <w:rPr>
                <w:rFonts w:ascii="Times New Roman" w:eastAsia="Calibri" w:hAnsi="Times New Roman" w:cs="Times New Roman"/>
                <w:kern w:val="3"/>
                <w:szCs w:val="22"/>
                <w:lang w:val="ru-RU" w:eastAsia="zh-CN"/>
              </w:rPr>
              <w:t>-методичний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супровід</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процесу</w:t>
            </w:r>
            <w:proofErr w:type="spellEnd"/>
          </w:p>
        </w:tc>
        <w:tc>
          <w:tcPr>
            <w:tcW w:w="1417" w:type="dxa"/>
          </w:tcPr>
          <w:p w14:paraId="772988F2"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0F7799B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zh-CN"/>
              </w:rPr>
            </w:pPr>
            <w:r w:rsidRPr="0046011A">
              <w:rPr>
                <w:rFonts w:ascii="Times New Roman" w:eastAsia="Calibri" w:hAnsi="Times New Roman" w:cs="Times New Roman"/>
                <w:kern w:val="3"/>
                <w:szCs w:val="22"/>
                <w:lang w:eastAsia="zh-CN"/>
              </w:rPr>
              <w:t>ЗЗСО</w:t>
            </w:r>
            <w:r w:rsidRPr="0046011A">
              <w:rPr>
                <w:rFonts w:ascii="Times New Roman" w:eastAsia="Calibri" w:hAnsi="Times New Roman" w:cs="Times New Roman"/>
                <w:kern w:val="3"/>
                <w:szCs w:val="22"/>
                <w:lang w:eastAsia="ru-RU"/>
              </w:rPr>
              <w:t xml:space="preserve"> </w:t>
            </w:r>
          </w:p>
          <w:p w14:paraId="7A4FAC75"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709" w:type="dxa"/>
          </w:tcPr>
          <w:p w14:paraId="5D97F53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9A6603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EC5409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04CE12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066D42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3E602C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A0697D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869BADF" w14:textId="77777777" w:rsidTr="00FC14B2">
        <w:trPr>
          <w:trHeight w:val="210"/>
        </w:trPr>
        <w:tc>
          <w:tcPr>
            <w:tcW w:w="3544" w:type="dxa"/>
          </w:tcPr>
          <w:p w14:paraId="700E7979" w14:textId="77777777" w:rsidR="0046011A" w:rsidRPr="0046011A" w:rsidRDefault="0046011A" w:rsidP="0046011A">
            <w:pPr>
              <w:widowControl w:val="0"/>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b/>
                <w:i/>
                <w:kern w:val="3"/>
                <w:szCs w:val="22"/>
                <w:lang w:eastAsia="zh-CN"/>
              </w:rPr>
            </w:pPr>
            <w:proofErr w:type="spellStart"/>
            <w:r w:rsidRPr="0046011A">
              <w:rPr>
                <w:rFonts w:ascii="Times New Roman" w:eastAsia="Calibri" w:hAnsi="Times New Roman" w:cs="Times New Roman"/>
                <w:b/>
                <w:i/>
                <w:kern w:val="3"/>
                <w:szCs w:val="22"/>
                <w:lang w:eastAsia="zh-CN"/>
              </w:rPr>
              <w:t>Запровадити</w:t>
            </w:r>
            <w:proofErr w:type="spellEnd"/>
            <w:r w:rsidRPr="0046011A">
              <w:rPr>
                <w:rFonts w:ascii="Times New Roman" w:eastAsia="Calibri" w:hAnsi="Times New Roman" w:cs="Times New Roman"/>
                <w:b/>
                <w:i/>
                <w:kern w:val="3"/>
                <w:szCs w:val="22"/>
                <w:lang w:eastAsia="zh-CN"/>
              </w:rPr>
              <w:t>:</w:t>
            </w:r>
          </w:p>
        </w:tc>
        <w:tc>
          <w:tcPr>
            <w:tcW w:w="1417" w:type="dxa"/>
          </w:tcPr>
          <w:p w14:paraId="7657058C"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037CCFF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642CCD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BB8F7A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72006C5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549672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3C070E5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5BD40BE"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3EA25317" w14:textId="77777777" w:rsidTr="00FC14B2">
        <w:trPr>
          <w:trHeight w:val="210"/>
        </w:trPr>
        <w:tc>
          <w:tcPr>
            <w:tcW w:w="3544" w:type="dxa"/>
          </w:tcPr>
          <w:p w14:paraId="0B32F4FA" w14:textId="77777777" w:rsidR="0046011A" w:rsidRPr="0046011A" w:rsidRDefault="0046011A" w:rsidP="00706A62">
            <w:pPr>
              <w:widowControl w:val="0"/>
              <w:numPr>
                <w:ilvl w:val="0"/>
                <w:numId w:val="36"/>
              </w:numPr>
              <w:tabs>
                <w:tab w:val="left" w:pos="-22"/>
                <w:tab w:val="left" w:pos="277"/>
              </w:tabs>
              <w:suppressAutoHyphens/>
              <w:autoSpaceDN w:val="0"/>
              <w:spacing w:before="0" w:after="0" w:line="20" w:lineRule="atLeast"/>
              <w:ind w:right="52" w:hanging="7"/>
              <w:jc w:val="both"/>
              <w:textAlignment w:val="baseline"/>
              <w:rPr>
                <w:rFonts w:ascii="Times New Roman" w:eastAsia="Calibri" w:hAnsi="Times New Roman" w:cs="Times New Roman"/>
                <w:kern w:val="3"/>
                <w:szCs w:val="22"/>
                <w:lang w:val="ru-RU" w:eastAsia="ru-RU"/>
              </w:rPr>
            </w:pPr>
            <w:proofErr w:type="spellStart"/>
            <w:r w:rsidRPr="0046011A">
              <w:rPr>
                <w:rFonts w:ascii="Times New Roman" w:eastAsia="Calibri" w:hAnsi="Times New Roman" w:cs="Times New Roman"/>
                <w:kern w:val="3"/>
                <w:szCs w:val="22"/>
                <w:lang w:val="ru-RU" w:eastAsia="zh-CN"/>
              </w:rPr>
              <w:t>системний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моніторинг</w:t>
            </w:r>
            <w:proofErr w:type="spellEnd"/>
            <w:r w:rsidRPr="0046011A">
              <w:rPr>
                <w:rFonts w:ascii="Times New Roman" w:eastAsia="Calibri" w:hAnsi="Times New Roman" w:cs="Times New Roman"/>
                <w:kern w:val="3"/>
                <w:szCs w:val="22"/>
                <w:lang w:val="ru-RU" w:eastAsia="zh-CN"/>
              </w:rPr>
              <w:t xml:space="preserve"> в </w:t>
            </w:r>
            <w:proofErr w:type="spellStart"/>
            <w:r w:rsidRPr="0046011A">
              <w:rPr>
                <w:rFonts w:ascii="Times New Roman" w:eastAsia="Calibri" w:hAnsi="Times New Roman" w:cs="Times New Roman"/>
                <w:kern w:val="3"/>
                <w:szCs w:val="22"/>
                <w:lang w:val="ru-RU" w:eastAsia="zh-CN"/>
              </w:rPr>
              <w:t>освіті</w:t>
            </w:r>
            <w:proofErr w:type="spellEnd"/>
            <w:r w:rsidRPr="0046011A">
              <w:rPr>
                <w:rFonts w:ascii="Times New Roman" w:eastAsia="Calibri" w:hAnsi="Times New Roman" w:cs="Times New Roman"/>
                <w:kern w:val="3"/>
                <w:szCs w:val="22"/>
                <w:lang w:val="ru-RU" w:eastAsia="zh-CN"/>
              </w:rPr>
              <w:t xml:space="preserve"> з </w:t>
            </w:r>
            <w:r w:rsidRPr="0046011A">
              <w:rPr>
                <w:rFonts w:ascii="Times New Roman" w:eastAsia="Calibri" w:hAnsi="Times New Roman" w:cs="Times New Roman"/>
                <w:kern w:val="3"/>
                <w:szCs w:val="22"/>
                <w:lang w:val="ru-RU" w:eastAsia="zh-CN"/>
              </w:rPr>
              <w:lastRenderedPageBreak/>
              <w:t xml:space="preserve">метою </w:t>
            </w:r>
            <w:proofErr w:type="spellStart"/>
            <w:r w:rsidRPr="0046011A">
              <w:rPr>
                <w:rFonts w:ascii="Times New Roman" w:eastAsia="Calibri" w:hAnsi="Times New Roman" w:cs="Times New Roman"/>
                <w:kern w:val="3"/>
                <w:szCs w:val="22"/>
                <w:lang w:val="ru-RU" w:eastAsia="zh-CN"/>
              </w:rPr>
              <w:t>отримання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вичерпної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інформації</w:t>
            </w:r>
            <w:proofErr w:type="spellEnd"/>
            <w:r w:rsidRPr="0046011A">
              <w:rPr>
                <w:rFonts w:ascii="Times New Roman" w:eastAsia="Calibri" w:hAnsi="Times New Roman" w:cs="Times New Roman"/>
                <w:kern w:val="3"/>
                <w:szCs w:val="22"/>
                <w:lang w:val="ru-RU" w:eastAsia="zh-CN"/>
              </w:rPr>
              <w:t xml:space="preserve"> про </w:t>
            </w:r>
            <w:proofErr w:type="spellStart"/>
            <w:r w:rsidRPr="0046011A">
              <w:rPr>
                <w:rFonts w:ascii="Times New Roman" w:eastAsia="Calibri" w:hAnsi="Times New Roman" w:cs="Times New Roman"/>
                <w:kern w:val="3"/>
                <w:szCs w:val="22"/>
                <w:lang w:val="ru-RU" w:eastAsia="zh-CN"/>
              </w:rPr>
              <w:t>впровадження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Концепції</w:t>
            </w:r>
            <w:proofErr w:type="spellEnd"/>
            <w:r w:rsidRPr="0046011A">
              <w:rPr>
                <w:rFonts w:ascii="Times New Roman" w:eastAsia="Calibri" w:hAnsi="Times New Roman" w:cs="Times New Roman"/>
                <w:kern w:val="3"/>
                <w:szCs w:val="22"/>
                <w:lang w:val="ru-RU" w:eastAsia="zh-CN"/>
              </w:rPr>
              <w:t xml:space="preserve"> «Нова </w:t>
            </w:r>
            <w:proofErr w:type="spellStart"/>
            <w:r w:rsidRPr="0046011A">
              <w:rPr>
                <w:rFonts w:ascii="Times New Roman" w:eastAsia="Calibri" w:hAnsi="Times New Roman" w:cs="Times New Roman"/>
                <w:kern w:val="3"/>
                <w:szCs w:val="22"/>
                <w:lang w:val="ru-RU" w:eastAsia="zh-CN"/>
              </w:rPr>
              <w:t>українська</w:t>
            </w:r>
            <w:proofErr w:type="spellEnd"/>
            <w:r w:rsidRPr="0046011A">
              <w:rPr>
                <w:rFonts w:ascii="Times New Roman" w:eastAsia="Calibri" w:hAnsi="Times New Roman" w:cs="Times New Roman"/>
                <w:kern w:val="3"/>
                <w:szCs w:val="22"/>
                <w:lang w:val="ru-RU" w:eastAsia="zh-CN"/>
              </w:rPr>
              <w:t xml:space="preserve"> школа»</w:t>
            </w:r>
          </w:p>
        </w:tc>
        <w:tc>
          <w:tcPr>
            <w:tcW w:w="1417" w:type="dxa"/>
          </w:tcPr>
          <w:p w14:paraId="3CECC6F4"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lastRenderedPageBreak/>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lastRenderedPageBreak/>
              <w:t>освіти</w:t>
            </w:r>
            <w:proofErr w:type="spellEnd"/>
            <w:r w:rsidRPr="0046011A">
              <w:rPr>
                <w:rFonts w:ascii="Times New Roman" w:eastAsia="Calibri" w:hAnsi="Times New Roman" w:cs="Times New Roman"/>
                <w:kern w:val="3"/>
                <w:szCs w:val="22"/>
                <w:lang w:eastAsia="ru-RU"/>
              </w:rPr>
              <w:t>,</w:t>
            </w:r>
          </w:p>
          <w:p w14:paraId="629957F4"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709" w:type="dxa"/>
          </w:tcPr>
          <w:p w14:paraId="2FD0194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lastRenderedPageBreak/>
              <w:t>+</w:t>
            </w:r>
          </w:p>
        </w:tc>
        <w:tc>
          <w:tcPr>
            <w:tcW w:w="709" w:type="dxa"/>
          </w:tcPr>
          <w:p w14:paraId="5D65EF3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A96DC9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899248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61B5E8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3065B4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5E789E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BC0926B" w14:textId="77777777" w:rsidTr="00FC14B2">
        <w:trPr>
          <w:trHeight w:val="210"/>
        </w:trPr>
        <w:tc>
          <w:tcPr>
            <w:tcW w:w="3544" w:type="dxa"/>
          </w:tcPr>
          <w:p w14:paraId="745A609C" w14:textId="77777777" w:rsidR="0046011A" w:rsidRPr="0046011A" w:rsidRDefault="0046011A" w:rsidP="0046011A">
            <w:pPr>
              <w:widowControl w:val="0"/>
              <w:tabs>
                <w:tab w:val="left" w:pos="-22"/>
                <w:tab w:val="left" w:pos="277"/>
              </w:tabs>
              <w:suppressAutoHyphens/>
              <w:autoSpaceDN w:val="0"/>
              <w:spacing w:before="0" w:after="0" w:line="20" w:lineRule="atLeast"/>
              <w:ind w:right="52"/>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розробку</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реалізацію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різноманітних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освітніх</w:t>
            </w:r>
            <w:proofErr w:type="spellEnd"/>
            <w:r w:rsidRPr="0046011A">
              <w:rPr>
                <w:rFonts w:ascii="Times New Roman" w:eastAsia="Calibri" w:hAnsi="Times New Roman" w:cs="Times New Roman"/>
                <w:kern w:val="3"/>
                <w:szCs w:val="22"/>
                <w:lang w:val="ru-RU" w:eastAsia="zh-CN"/>
              </w:rPr>
              <w:t xml:space="preserve"> моделей у ЗЗСО </w:t>
            </w:r>
            <w:proofErr w:type="spellStart"/>
            <w:r w:rsidRPr="0046011A">
              <w:rPr>
                <w:rFonts w:ascii="Times New Roman" w:eastAsia="Calibri" w:hAnsi="Times New Roman" w:cs="Times New Roman"/>
                <w:kern w:val="3"/>
                <w:szCs w:val="22"/>
                <w:lang w:val="ru-RU" w:eastAsia="zh-CN"/>
              </w:rPr>
              <w:t>різних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типів</w:t>
            </w:r>
            <w:proofErr w:type="spellEnd"/>
            <w:r w:rsidRPr="0046011A">
              <w:rPr>
                <w:rFonts w:ascii="Times New Roman" w:eastAsia="Calibri" w:hAnsi="Times New Roman" w:cs="Times New Roman"/>
                <w:kern w:val="3"/>
                <w:szCs w:val="22"/>
                <w:lang w:val="ru-RU" w:eastAsia="zh-CN"/>
              </w:rPr>
              <w:t xml:space="preserve"> і форм </w:t>
            </w:r>
            <w:proofErr w:type="spellStart"/>
            <w:r w:rsidRPr="0046011A">
              <w:rPr>
                <w:rFonts w:ascii="Times New Roman" w:eastAsia="Calibri" w:hAnsi="Times New Roman" w:cs="Times New Roman"/>
                <w:kern w:val="3"/>
                <w:szCs w:val="22"/>
                <w:lang w:val="ru-RU" w:eastAsia="zh-CN"/>
              </w:rPr>
              <w:t>власності</w:t>
            </w:r>
            <w:proofErr w:type="spellEnd"/>
          </w:p>
        </w:tc>
        <w:tc>
          <w:tcPr>
            <w:tcW w:w="1417" w:type="dxa"/>
          </w:tcPr>
          <w:p w14:paraId="4A3936E9"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0FFC5466"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709" w:type="dxa"/>
          </w:tcPr>
          <w:p w14:paraId="5E3E990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281A8C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33521E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862709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3850F6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2AC495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685880A"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C4979C0" w14:textId="77777777" w:rsidTr="00FC14B2">
        <w:trPr>
          <w:trHeight w:val="210"/>
        </w:trPr>
        <w:tc>
          <w:tcPr>
            <w:tcW w:w="3544" w:type="dxa"/>
          </w:tcPr>
          <w:p w14:paraId="35BDE1D9" w14:textId="77777777" w:rsidR="0046011A" w:rsidRPr="0046011A" w:rsidRDefault="0046011A" w:rsidP="00706A62">
            <w:pPr>
              <w:widowControl w:val="0"/>
              <w:numPr>
                <w:ilvl w:val="0"/>
                <w:numId w:val="36"/>
              </w:numPr>
              <w:tabs>
                <w:tab w:val="left" w:pos="-22"/>
                <w:tab w:val="left" w:pos="277"/>
              </w:tabs>
              <w:suppressAutoHyphens/>
              <w:autoSpaceDN w:val="0"/>
              <w:spacing w:before="0" w:after="0" w:line="20" w:lineRule="atLeast"/>
              <w:ind w:right="52" w:hanging="7"/>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вивчення</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використання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міжнародної</w:t>
            </w:r>
            <w:proofErr w:type="spellEnd"/>
            <w:r w:rsidRPr="0046011A">
              <w:rPr>
                <w:rFonts w:ascii="Times New Roman" w:eastAsia="Calibri" w:hAnsi="Times New Roman" w:cs="Times New Roman"/>
                <w:kern w:val="3"/>
                <w:szCs w:val="22"/>
                <w:lang w:val="ru-RU" w:eastAsia="zh-CN"/>
              </w:rPr>
              <w:t xml:space="preserve"> практики (</w:t>
            </w:r>
            <w:proofErr w:type="spellStart"/>
            <w:r w:rsidRPr="0046011A">
              <w:rPr>
                <w:rFonts w:ascii="Times New Roman" w:eastAsia="Calibri" w:hAnsi="Times New Roman" w:cs="Times New Roman"/>
                <w:kern w:val="3"/>
                <w:szCs w:val="22"/>
                <w:lang w:val="ru-RU" w:eastAsia="zh-CN"/>
              </w:rPr>
              <w:t>зокрема</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країн</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Європейського</w:t>
            </w:r>
            <w:proofErr w:type="spellEnd"/>
            <w:r w:rsidRPr="0046011A">
              <w:rPr>
                <w:rFonts w:ascii="Times New Roman" w:eastAsia="Calibri" w:hAnsi="Times New Roman" w:cs="Times New Roman"/>
                <w:kern w:val="3"/>
                <w:szCs w:val="22"/>
                <w:lang w:val="ru-RU" w:eastAsia="zh-CN"/>
              </w:rPr>
              <w:t xml:space="preserve"> Союзу) </w:t>
            </w:r>
            <w:proofErr w:type="spellStart"/>
            <w:r w:rsidRPr="0046011A">
              <w:rPr>
                <w:rFonts w:ascii="Times New Roman" w:eastAsia="Calibri" w:hAnsi="Times New Roman" w:cs="Times New Roman"/>
                <w:kern w:val="3"/>
                <w:szCs w:val="22"/>
                <w:lang w:val="ru-RU" w:eastAsia="zh-CN"/>
              </w:rPr>
              <w:t>щодо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отримання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фінансових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ресурсів</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технічної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допомоги</w:t>
            </w:r>
            <w:proofErr w:type="spellEnd"/>
            <w:r w:rsidRPr="0046011A">
              <w:rPr>
                <w:rFonts w:ascii="Times New Roman" w:eastAsia="Calibri" w:hAnsi="Times New Roman" w:cs="Times New Roman"/>
                <w:kern w:val="3"/>
                <w:szCs w:val="22"/>
                <w:lang w:val="ru-RU" w:eastAsia="zh-CN"/>
              </w:rPr>
              <w:t>.</w:t>
            </w:r>
          </w:p>
        </w:tc>
        <w:tc>
          <w:tcPr>
            <w:tcW w:w="1417" w:type="dxa"/>
          </w:tcPr>
          <w:p w14:paraId="508E068A"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739DCBA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709" w:type="dxa"/>
          </w:tcPr>
          <w:p w14:paraId="07999DC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B45CCD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FD0BBE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5C6998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EFC20B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97EE19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3A06B8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CB72085" w14:textId="77777777" w:rsidTr="00FC14B2">
        <w:trPr>
          <w:trHeight w:val="210"/>
        </w:trPr>
        <w:tc>
          <w:tcPr>
            <w:tcW w:w="3544" w:type="dxa"/>
          </w:tcPr>
          <w:p w14:paraId="49D08993" w14:textId="77777777" w:rsidR="0046011A" w:rsidRPr="0046011A" w:rsidRDefault="0046011A" w:rsidP="0046011A">
            <w:pPr>
              <w:widowControl w:val="0"/>
              <w:tabs>
                <w:tab w:val="left" w:pos="-22"/>
                <w:tab w:val="left" w:pos="277"/>
              </w:tabs>
              <w:suppressAutoHyphens/>
              <w:autoSpaceDN w:val="0"/>
              <w:spacing w:before="0" w:after="0" w:line="20" w:lineRule="atLeast"/>
              <w:ind w:right="52"/>
              <w:jc w:val="both"/>
              <w:textAlignment w:val="baseline"/>
              <w:rPr>
                <w:rFonts w:ascii="Times New Roman" w:eastAsia="Calibri" w:hAnsi="Times New Roman" w:cs="Times New Roman"/>
                <w:b/>
                <w:i/>
                <w:kern w:val="3"/>
                <w:szCs w:val="22"/>
                <w:lang w:eastAsia="zh-CN"/>
              </w:rPr>
            </w:pPr>
            <w:proofErr w:type="spellStart"/>
            <w:r w:rsidRPr="0046011A">
              <w:rPr>
                <w:rFonts w:ascii="Times New Roman" w:eastAsia="Calibri" w:hAnsi="Times New Roman" w:cs="Times New Roman"/>
                <w:b/>
                <w:i/>
                <w:kern w:val="3"/>
                <w:szCs w:val="22"/>
                <w:lang w:eastAsia="zh-CN"/>
              </w:rPr>
              <w:t>Сприяти</w:t>
            </w:r>
            <w:proofErr w:type="spellEnd"/>
            <w:r w:rsidRPr="0046011A">
              <w:rPr>
                <w:rFonts w:ascii="Times New Roman" w:eastAsia="Calibri" w:hAnsi="Times New Roman" w:cs="Times New Roman"/>
                <w:b/>
                <w:i/>
                <w:kern w:val="3"/>
                <w:szCs w:val="22"/>
                <w:lang w:eastAsia="zh-CN"/>
              </w:rPr>
              <w:t>:</w:t>
            </w:r>
          </w:p>
        </w:tc>
        <w:tc>
          <w:tcPr>
            <w:tcW w:w="1417" w:type="dxa"/>
          </w:tcPr>
          <w:p w14:paraId="603AA989"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4586E48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2F90CBE"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76AB3B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237DFD8E"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3374E44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666AB19"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BBEAB1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44513701" w14:textId="77777777" w:rsidTr="00FC14B2">
        <w:trPr>
          <w:trHeight w:val="210"/>
        </w:trPr>
        <w:tc>
          <w:tcPr>
            <w:tcW w:w="3544" w:type="dxa"/>
          </w:tcPr>
          <w:p w14:paraId="486775DE" w14:textId="77777777" w:rsidR="0046011A" w:rsidRPr="0046011A" w:rsidRDefault="0046011A" w:rsidP="00706A62">
            <w:pPr>
              <w:widowControl w:val="0"/>
              <w:numPr>
                <w:ilvl w:val="0"/>
                <w:numId w:val="35"/>
              </w:numPr>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якісному</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проходженню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інституційного</w:t>
            </w:r>
            <w:proofErr w:type="spellEnd"/>
            <w:r w:rsidRPr="0046011A">
              <w:rPr>
                <w:rFonts w:ascii="Times New Roman" w:eastAsia="Calibri" w:hAnsi="Times New Roman" w:cs="Times New Roman"/>
                <w:kern w:val="3"/>
                <w:szCs w:val="22"/>
                <w:lang w:val="ru-RU" w:eastAsia="zh-CN"/>
              </w:rPr>
              <w:t xml:space="preserve"> аудиту з </w:t>
            </w:r>
            <w:proofErr w:type="spellStart"/>
            <w:r w:rsidRPr="0046011A">
              <w:rPr>
                <w:rFonts w:ascii="Times New Roman" w:eastAsia="Calibri" w:hAnsi="Times New Roman" w:cs="Times New Roman"/>
                <w:kern w:val="3"/>
                <w:szCs w:val="22"/>
                <w:lang w:val="ru-RU" w:eastAsia="zh-CN"/>
              </w:rPr>
              <w:t>перевірки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дотримання</w:t>
            </w:r>
            <w:proofErr w:type="spellEnd"/>
            <w:r w:rsidRPr="0046011A">
              <w:rPr>
                <w:rFonts w:ascii="Times New Roman" w:eastAsia="Calibri" w:hAnsi="Times New Roman" w:cs="Times New Roman"/>
                <w:kern w:val="3"/>
                <w:szCs w:val="22"/>
                <w:lang w:val="ru-RU" w:eastAsia="zh-CN"/>
              </w:rPr>
              <w:t xml:space="preserve"> закладом </w:t>
            </w:r>
            <w:proofErr w:type="spellStart"/>
            <w:r w:rsidRPr="0046011A">
              <w:rPr>
                <w:rFonts w:ascii="Times New Roman" w:eastAsia="Calibri" w:hAnsi="Times New Roman" w:cs="Times New Roman"/>
                <w:kern w:val="3"/>
                <w:szCs w:val="22"/>
                <w:lang w:val="ru-RU" w:eastAsia="zh-CN"/>
              </w:rPr>
              <w:t>вимог</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законодавства</w:t>
            </w:r>
            <w:proofErr w:type="spellEnd"/>
            <w:r w:rsidRPr="0046011A">
              <w:rPr>
                <w:rFonts w:ascii="Times New Roman" w:eastAsia="Calibri" w:hAnsi="Times New Roman" w:cs="Times New Roman"/>
                <w:kern w:val="3"/>
                <w:szCs w:val="22"/>
                <w:lang w:val="ru-RU" w:eastAsia="zh-CN"/>
              </w:rPr>
              <w:t xml:space="preserve"> у </w:t>
            </w:r>
            <w:proofErr w:type="spellStart"/>
            <w:r w:rsidRPr="0046011A">
              <w:rPr>
                <w:rFonts w:ascii="Times New Roman" w:eastAsia="Calibri" w:hAnsi="Times New Roman" w:cs="Times New Roman"/>
                <w:kern w:val="3"/>
                <w:szCs w:val="22"/>
                <w:lang w:val="ru-RU" w:eastAsia="zh-CN"/>
              </w:rPr>
              <w:t>сфері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освіти</w:t>
            </w:r>
            <w:proofErr w:type="spellEnd"/>
          </w:p>
        </w:tc>
        <w:tc>
          <w:tcPr>
            <w:tcW w:w="1417" w:type="dxa"/>
          </w:tcPr>
          <w:p w14:paraId="4421A0B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591E4E0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AA3AD4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43B044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72044A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BF6964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DF10DC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3AB0E5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8ACCFBF" w14:textId="77777777" w:rsidTr="00FC14B2">
        <w:trPr>
          <w:trHeight w:val="210"/>
        </w:trPr>
        <w:tc>
          <w:tcPr>
            <w:tcW w:w="3544" w:type="dxa"/>
          </w:tcPr>
          <w:p w14:paraId="7AB80BAF" w14:textId="77777777" w:rsidR="0046011A" w:rsidRPr="00B51B49" w:rsidRDefault="0046011A" w:rsidP="00706A62">
            <w:pPr>
              <w:numPr>
                <w:ilvl w:val="0"/>
                <w:numId w:val="36"/>
              </w:numPr>
              <w:tabs>
                <w:tab w:val="left" w:pos="-44"/>
                <w:tab w:val="left" w:pos="277"/>
              </w:tabs>
              <w:suppressAutoHyphens/>
              <w:autoSpaceDN w:val="0"/>
              <w:spacing w:before="0" w:after="0" w:line="20" w:lineRule="atLeast"/>
              <w:ind w:left="-22" w:right="52" w:firstLine="15"/>
              <w:jc w:val="both"/>
              <w:textAlignment w:val="baseline"/>
              <w:rPr>
                <w:rFonts w:ascii="Times New Roman" w:eastAsia="Calibri" w:hAnsi="Times New Roman" w:cs="Times New Roman"/>
                <w:kern w:val="3"/>
                <w:szCs w:val="22"/>
                <w:lang w:val="uk-UA" w:eastAsia="zh-CN"/>
              </w:rPr>
            </w:pPr>
            <w:r w:rsidRPr="00B51B49">
              <w:rPr>
                <w:rFonts w:ascii="Times New Roman" w:eastAsia="Calibri" w:hAnsi="Times New Roman" w:cs="Times New Roman"/>
                <w:kern w:val="3"/>
                <w:szCs w:val="22"/>
                <w:lang w:val="uk-UA" w:eastAsia="zh-CN"/>
              </w:rPr>
              <w:t xml:space="preserve">участі педагогів у розробці й рецензуванні, обговоренні нових програм і підручників на засадах діяльнісного та </w:t>
            </w:r>
            <w:proofErr w:type="spellStart"/>
            <w:r w:rsidRPr="00B51B49">
              <w:rPr>
                <w:rFonts w:ascii="Times New Roman" w:eastAsia="Calibri" w:hAnsi="Times New Roman" w:cs="Times New Roman"/>
                <w:kern w:val="3"/>
                <w:szCs w:val="22"/>
                <w:lang w:val="uk-UA" w:eastAsia="zh-CN"/>
              </w:rPr>
              <w:t>компетентнісного</w:t>
            </w:r>
            <w:proofErr w:type="spellEnd"/>
            <w:r w:rsidRPr="00B51B49">
              <w:rPr>
                <w:rFonts w:ascii="Times New Roman" w:eastAsia="Calibri" w:hAnsi="Times New Roman" w:cs="Times New Roman"/>
                <w:kern w:val="3"/>
                <w:szCs w:val="22"/>
                <w:lang w:val="uk-UA" w:eastAsia="zh-CN"/>
              </w:rPr>
              <w:t xml:space="preserve"> підходів до навчання</w:t>
            </w:r>
          </w:p>
        </w:tc>
        <w:tc>
          <w:tcPr>
            <w:tcW w:w="1417" w:type="dxa"/>
          </w:tcPr>
          <w:p w14:paraId="01A52F1D"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390D2CCC"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709" w:type="dxa"/>
          </w:tcPr>
          <w:p w14:paraId="497C6FF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5E0449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7B3A02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114EA5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A6DE49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4E7536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977EC3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8A38FC6" w14:textId="77777777" w:rsidTr="00FC14B2">
        <w:trPr>
          <w:trHeight w:val="210"/>
        </w:trPr>
        <w:tc>
          <w:tcPr>
            <w:tcW w:w="3544" w:type="dxa"/>
          </w:tcPr>
          <w:p w14:paraId="38AA91DA" w14:textId="77777777" w:rsidR="0046011A" w:rsidRPr="0046011A" w:rsidRDefault="0046011A" w:rsidP="00706A62">
            <w:pPr>
              <w:numPr>
                <w:ilvl w:val="0"/>
                <w:numId w:val="36"/>
              </w:numPr>
              <w:tabs>
                <w:tab w:val="left" w:pos="-44"/>
                <w:tab w:val="left" w:pos="277"/>
              </w:tabs>
              <w:suppressAutoHyphens/>
              <w:autoSpaceDN w:val="0"/>
              <w:spacing w:before="0" w:after="0" w:line="20" w:lineRule="atLeast"/>
              <w:ind w:left="-22" w:right="52" w:firstLine="15"/>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генеруванню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інноваційних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ідей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їх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визначенню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відбору</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впровадженню</w:t>
            </w:r>
            <w:proofErr w:type="spellEnd"/>
          </w:p>
        </w:tc>
        <w:tc>
          <w:tcPr>
            <w:tcW w:w="1417" w:type="dxa"/>
          </w:tcPr>
          <w:p w14:paraId="02AA2C45"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5570FEE6"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709" w:type="dxa"/>
          </w:tcPr>
          <w:p w14:paraId="6AEFA15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60E352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A1A781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47D7FB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D99714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29AF2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D5FA0A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6F6FA1A" w14:textId="77777777" w:rsidTr="00FC14B2">
        <w:trPr>
          <w:trHeight w:val="210"/>
        </w:trPr>
        <w:tc>
          <w:tcPr>
            <w:tcW w:w="3544" w:type="dxa"/>
          </w:tcPr>
          <w:p w14:paraId="55CF55A0" w14:textId="77777777" w:rsidR="0046011A" w:rsidRPr="0046011A" w:rsidRDefault="0046011A" w:rsidP="00706A62">
            <w:pPr>
              <w:numPr>
                <w:ilvl w:val="0"/>
                <w:numId w:val="36"/>
              </w:numPr>
              <w:tabs>
                <w:tab w:val="left" w:pos="-44"/>
                <w:tab w:val="left" w:pos="277"/>
              </w:tabs>
              <w:suppressAutoHyphens/>
              <w:autoSpaceDN w:val="0"/>
              <w:spacing w:before="0" w:after="0" w:line="20" w:lineRule="atLeast"/>
              <w:ind w:left="-22" w:right="52" w:firstLine="15"/>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участі</w:t>
            </w:r>
            <w:proofErr w:type="spellEnd"/>
            <w:r w:rsidRPr="0046011A">
              <w:rPr>
                <w:rFonts w:ascii="Times New Roman" w:eastAsia="Calibri" w:hAnsi="Times New Roman" w:cs="Times New Roman"/>
                <w:kern w:val="3"/>
                <w:szCs w:val="22"/>
                <w:lang w:val="ru-RU" w:eastAsia="zh-CN"/>
              </w:rPr>
              <w:t xml:space="preserve"> в </w:t>
            </w:r>
            <w:proofErr w:type="spellStart"/>
            <w:r w:rsidRPr="0046011A">
              <w:rPr>
                <w:rFonts w:ascii="Times New Roman" w:eastAsia="Calibri" w:hAnsi="Times New Roman" w:cs="Times New Roman"/>
                <w:kern w:val="3"/>
                <w:szCs w:val="22"/>
                <w:lang w:val="ru-RU" w:eastAsia="zh-CN"/>
              </w:rPr>
              <w:t>інвестиційних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проєктах</w:t>
            </w:r>
            <w:proofErr w:type="spellEnd"/>
            <w:r w:rsidRPr="0046011A">
              <w:rPr>
                <w:rFonts w:ascii="Times New Roman" w:eastAsia="Calibri" w:hAnsi="Times New Roman" w:cs="Times New Roman"/>
                <w:kern w:val="3"/>
                <w:szCs w:val="22"/>
                <w:lang w:val="ru-RU" w:eastAsia="zh-CN"/>
              </w:rPr>
              <w:t xml:space="preserve">, грантах, конкурсах </w:t>
            </w:r>
            <w:proofErr w:type="spellStart"/>
            <w:r w:rsidRPr="0046011A">
              <w:rPr>
                <w:rFonts w:ascii="Times New Roman" w:eastAsia="Calibri" w:hAnsi="Times New Roman" w:cs="Times New Roman"/>
                <w:kern w:val="3"/>
                <w:szCs w:val="22"/>
                <w:lang w:val="ru-RU" w:eastAsia="zh-CN"/>
              </w:rPr>
              <w:t>міського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регіонального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міжнародного</w:t>
            </w:r>
            <w:proofErr w:type="spellEnd"/>
            <w:r w:rsidRPr="0046011A">
              <w:rPr>
                <w:rFonts w:ascii="Times New Roman" w:eastAsia="Calibri" w:hAnsi="Times New Roman" w:cs="Times New Roman"/>
                <w:kern w:val="3"/>
                <w:szCs w:val="22"/>
                <w:lang w:val="ru-RU" w:eastAsia="zh-CN"/>
              </w:rPr>
              <w:t xml:space="preserve"> </w:t>
            </w:r>
            <w:proofErr w:type="spellStart"/>
            <w:proofErr w:type="gramStart"/>
            <w:r w:rsidRPr="0046011A">
              <w:rPr>
                <w:rFonts w:ascii="Times New Roman" w:eastAsia="Calibri" w:hAnsi="Times New Roman" w:cs="Times New Roman"/>
                <w:kern w:val="3"/>
                <w:szCs w:val="22"/>
                <w:lang w:val="ru-RU" w:eastAsia="zh-CN"/>
              </w:rPr>
              <w:t>рівнів</w:t>
            </w:r>
            <w:proofErr w:type="spellEnd"/>
            <w:r w:rsidRPr="0046011A">
              <w:rPr>
                <w:rFonts w:ascii="Times New Roman" w:eastAsia="Calibri" w:hAnsi="Times New Roman" w:cs="Times New Roman"/>
                <w:kern w:val="3"/>
                <w:szCs w:val="22"/>
                <w:lang w:val="ru-RU" w:eastAsia="zh-CN"/>
              </w:rPr>
              <w:t xml:space="preserve">  ЗЗСО</w:t>
            </w:r>
            <w:proofErr w:type="gramEnd"/>
            <w:r w:rsidRPr="0046011A">
              <w:rPr>
                <w:rFonts w:ascii="Times New Roman" w:eastAsia="Calibri" w:hAnsi="Times New Roman" w:cs="Times New Roman"/>
                <w:kern w:val="3"/>
                <w:szCs w:val="22"/>
                <w:lang w:val="ru-RU" w:eastAsia="zh-CN"/>
              </w:rPr>
              <w:t>.</w:t>
            </w:r>
          </w:p>
        </w:tc>
        <w:tc>
          <w:tcPr>
            <w:tcW w:w="1417" w:type="dxa"/>
          </w:tcPr>
          <w:p w14:paraId="0E14CBE5"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4EDED1D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524905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6C29A7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2ACDC4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C8ADB1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604F3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6FE5B0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165123B" w14:textId="77777777" w:rsidTr="00FC14B2">
        <w:trPr>
          <w:trHeight w:val="210"/>
        </w:trPr>
        <w:tc>
          <w:tcPr>
            <w:tcW w:w="3544" w:type="dxa"/>
          </w:tcPr>
          <w:p w14:paraId="3BE59A20" w14:textId="77777777" w:rsidR="0046011A" w:rsidRPr="0046011A" w:rsidRDefault="0046011A" w:rsidP="0046011A">
            <w:pPr>
              <w:tabs>
                <w:tab w:val="left" w:pos="-44"/>
                <w:tab w:val="left" w:pos="277"/>
              </w:tabs>
              <w:suppressAutoHyphens/>
              <w:autoSpaceDN w:val="0"/>
              <w:spacing w:before="0" w:after="0" w:line="20" w:lineRule="atLeast"/>
              <w:ind w:left="-7" w:right="52"/>
              <w:jc w:val="both"/>
              <w:textAlignment w:val="baseline"/>
              <w:rPr>
                <w:rFonts w:ascii="Times New Roman" w:eastAsia="Calibri" w:hAnsi="Times New Roman" w:cs="Times New Roman"/>
                <w:b/>
                <w:i/>
                <w:kern w:val="3"/>
                <w:szCs w:val="22"/>
                <w:lang w:eastAsia="zh-CN"/>
              </w:rPr>
            </w:pPr>
            <w:proofErr w:type="spellStart"/>
            <w:r w:rsidRPr="0046011A">
              <w:rPr>
                <w:rFonts w:ascii="Times New Roman" w:eastAsia="Calibri" w:hAnsi="Times New Roman" w:cs="Times New Roman"/>
                <w:b/>
                <w:i/>
                <w:kern w:val="3"/>
                <w:szCs w:val="22"/>
                <w:lang w:eastAsia="zh-CN"/>
              </w:rPr>
              <w:t>Розробити</w:t>
            </w:r>
            <w:proofErr w:type="spellEnd"/>
            <w:r w:rsidRPr="0046011A">
              <w:rPr>
                <w:rFonts w:ascii="Times New Roman" w:eastAsia="Calibri" w:hAnsi="Times New Roman" w:cs="Times New Roman"/>
                <w:b/>
                <w:i/>
                <w:kern w:val="3"/>
                <w:szCs w:val="22"/>
                <w:lang w:eastAsia="zh-CN"/>
              </w:rPr>
              <w:t>:</w:t>
            </w:r>
          </w:p>
        </w:tc>
        <w:tc>
          <w:tcPr>
            <w:tcW w:w="1417" w:type="dxa"/>
          </w:tcPr>
          <w:p w14:paraId="72569FEE"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0042534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B82120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7FA6FB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7D9C60D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33AF5F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37FC258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F39A46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3C196FF4" w14:textId="77777777" w:rsidTr="00FC14B2">
        <w:trPr>
          <w:trHeight w:val="210"/>
        </w:trPr>
        <w:tc>
          <w:tcPr>
            <w:tcW w:w="3544" w:type="dxa"/>
          </w:tcPr>
          <w:p w14:paraId="5D794337" w14:textId="77777777" w:rsidR="0046011A" w:rsidRPr="0046011A" w:rsidRDefault="0046011A" w:rsidP="00706A62">
            <w:pPr>
              <w:numPr>
                <w:ilvl w:val="0"/>
                <w:numId w:val="36"/>
              </w:numPr>
              <w:tabs>
                <w:tab w:val="left" w:pos="-44"/>
                <w:tab w:val="left" w:pos="277"/>
              </w:tabs>
              <w:suppressAutoHyphens/>
              <w:autoSpaceDN w:val="0"/>
              <w:spacing w:before="0" w:after="0" w:line="20" w:lineRule="atLeast"/>
              <w:ind w:right="194"/>
              <w:jc w:val="both"/>
              <w:textAlignment w:val="baseline"/>
              <w:rPr>
                <w:rFonts w:ascii="Times New Roman" w:eastAsia="Calibri" w:hAnsi="Times New Roman" w:cs="Times New Roman"/>
                <w:b/>
                <w:bCs/>
                <w:kern w:val="3"/>
                <w:szCs w:val="22"/>
                <w:lang w:val="ru-RU" w:eastAsia="zh-CN"/>
              </w:rPr>
            </w:pPr>
            <w:r w:rsidRPr="0046011A">
              <w:rPr>
                <w:rFonts w:ascii="Times New Roman" w:eastAsia="Calibri" w:hAnsi="Times New Roman" w:cs="Times New Roman"/>
                <w:kern w:val="3"/>
                <w:szCs w:val="22"/>
                <w:lang w:val="ru-RU" w:eastAsia="zh-CN"/>
              </w:rPr>
              <w:t>адаптивно-</w:t>
            </w:r>
            <w:proofErr w:type="spellStart"/>
            <w:r w:rsidRPr="0046011A">
              <w:rPr>
                <w:rFonts w:ascii="Times New Roman" w:eastAsia="Calibri" w:hAnsi="Times New Roman" w:cs="Times New Roman"/>
                <w:kern w:val="3"/>
                <w:szCs w:val="22"/>
                <w:lang w:val="ru-RU" w:eastAsia="zh-CN"/>
              </w:rPr>
              <w:t>мережеву</w:t>
            </w:r>
            <w:proofErr w:type="spellEnd"/>
            <w:r w:rsidRPr="0046011A">
              <w:rPr>
                <w:rFonts w:ascii="Times New Roman" w:eastAsia="Calibri" w:hAnsi="Times New Roman" w:cs="Times New Roman"/>
                <w:kern w:val="3"/>
                <w:szCs w:val="22"/>
                <w:lang w:val="ru-RU" w:eastAsia="zh-CN"/>
              </w:rPr>
              <w:t xml:space="preserve"> систему </w:t>
            </w:r>
            <w:proofErr w:type="spellStart"/>
            <w:r w:rsidRPr="0046011A">
              <w:rPr>
                <w:rFonts w:ascii="Times New Roman" w:eastAsia="Calibri" w:hAnsi="Times New Roman" w:cs="Times New Roman"/>
                <w:kern w:val="3"/>
                <w:szCs w:val="22"/>
                <w:lang w:val="ru-RU" w:eastAsia="zh-CN"/>
              </w:rPr>
              <w:t>підготовки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педагогічних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кадрів</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середньої</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старшої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школи</w:t>
            </w:r>
            <w:proofErr w:type="spellEnd"/>
            <w:r w:rsidRPr="0046011A">
              <w:rPr>
                <w:rFonts w:ascii="Times New Roman" w:eastAsia="Calibri" w:hAnsi="Times New Roman" w:cs="Times New Roman"/>
                <w:kern w:val="3"/>
                <w:szCs w:val="22"/>
                <w:lang w:val="ru-RU" w:eastAsia="zh-CN"/>
              </w:rPr>
              <w:t xml:space="preserve"> до </w:t>
            </w:r>
            <w:proofErr w:type="spellStart"/>
            <w:r w:rsidRPr="0046011A">
              <w:rPr>
                <w:rFonts w:ascii="Times New Roman" w:eastAsia="Calibri" w:hAnsi="Times New Roman" w:cs="Times New Roman"/>
                <w:kern w:val="3"/>
                <w:szCs w:val="22"/>
                <w:lang w:val="ru-RU" w:eastAsia="zh-CN"/>
              </w:rPr>
              <w:t>реалізації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завдань</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Нової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української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школи</w:t>
            </w:r>
            <w:proofErr w:type="spellEnd"/>
            <w:r w:rsidRPr="0046011A">
              <w:rPr>
                <w:rFonts w:ascii="Times New Roman" w:eastAsia="Calibri" w:hAnsi="Times New Roman" w:cs="Times New Roman"/>
                <w:kern w:val="3"/>
                <w:szCs w:val="22"/>
                <w:lang w:val="ru-RU" w:eastAsia="zh-CN"/>
              </w:rPr>
              <w:t>»;</w:t>
            </w:r>
          </w:p>
        </w:tc>
        <w:tc>
          <w:tcPr>
            <w:tcW w:w="1417" w:type="dxa"/>
          </w:tcPr>
          <w:p w14:paraId="10147065"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7B289D3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02549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1800A1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810B0A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355163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242DE7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A5DD0A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8B06122" w14:textId="77777777" w:rsidTr="00FC14B2">
        <w:trPr>
          <w:trHeight w:val="210"/>
        </w:trPr>
        <w:tc>
          <w:tcPr>
            <w:tcW w:w="3544" w:type="dxa"/>
          </w:tcPr>
          <w:p w14:paraId="36E8B7B6" w14:textId="77777777" w:rsidR="0046011A" w:rsidRPr="00B51B49" w:rsidRDefault="0046011A" w:rsidP="00706A62">
            <w:pPr>
              <w:numPr>
                <w:ilvl w:val="0"/>
                <w:numId w:val="36"/>
              </w:numPr>
              <w:tabs>
                <w:tab w:val="left" w:pos="-44"/>
                <w:tab w:val="left" w:pos="277"/>
              </w:tabs>
              <w:suppressAutoHyphens/>
              <w:autoSpaceDN w:val="0"/>
              <w:spacing w:before="0" w:after="0" w:line="20" w:lineRule="atLeast"/>
              <w:ind w:right="194"/>
              <w:jc w:val="both"/>
              <w:textAlignment w:val="baseline"/>
              <w:rPr>
                <w:rFonts w:ascii="Times New Roman" w:eastAsia="Calibri" w:hAnsi="Times New Roman" w:cs="Times New Roman"/>
                <w:b/>
                <w:bCs/>
                <w:kern w:val="3"/>
                <w:szCs w:val="22"/>
                <w:lang w:val="uk-UA" w:eastAsia="zh-CN"/>
              </w:rPr>
            </w:pPr>
            <w:r w:rsidRPr="00B51B49">
              <w:rPr>
                <w:rFonts w:ascii="Times New Roman" w:eastAsia="Calibri" w:hAnsi="Times New Roman" w:cs="Times New Roman"/>
                <w:kern w:val="3"/>
                <w:szCs w:val="22"/>
                <w:lang w:val="uk-UA" w:eastAsia="zh-CN"/>
              </w:rPr>
              <w:t>навчально-методичне забезпечення з реалізації основної мети та змісту сучасної шкільної освіти.</w:t>
            </w:r>
          </w:p>
        </w:tc>
        <w:tc>
          <w:tcPr>
            <w:tcW w:w="1417" w:type="dxa"/>
          </w:tcPr>
          <w:p w14:paraId="18DC9351"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610C47D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F2DE76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F12B5B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BD1941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22AAD5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A49AA6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71B985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C8B3620" w14:textId="77777777" w:rsidTr="00FC14B2">
        <w:trPr>
          <w:trHeight w:val="210"/>
        </w:trPr>
        <w:tc>
          <w:tcPr>
            <w:tcW w:w="3544" w:type="dxa"/>
          </w:tcPr>
          <w:p w14:paraId="718AFDCF" w14:textId="77777777" w:rsidR="0046011A" w:rsidRPr="0046011A" w:rsidRDefault="0046011A" w:rsidP="0046011A">
            <w:pPr>
              <w:tabs>
                <w:tab w:val="left" w:pos="-44"/>
                <w:tab w:val="left" w:pos="277"/>
              </w:tabs>
              <w:suppressAutoHyphens/>
              <w:autoSpaceDN w:val="0"/>
              <w:spacing w:before="0" w:after="0" w:line="20" w:lineRule="atLeast"/>
              <w:ind w:right="194"/>
              <w:jc w:val="both"/>
              <w:textAlignment w:val="baseline"/>
              <w:rPr>
                <w:rFonts w:ascii="Times New Roman" w:eastAsia="Calibri" w:hAnsi="Times New Roman" w:cs="Times New Roman"/>
                <w:b/>
                <w:i/>
                <w:kern w:val="3"/>
                <w:szCs w:val="22"/>
                <w:lang w:eastAsia="zh-CN"/>
              </w:rPr>
            </w:pPr>
            <w:proofErr w:type="spellStart"/>
            <w:r w:rsidRPr="0046011A">
              <w:rPr>
                <w:rFonts w:ascii="Times New Roman" w:eastAsia="Calibri" w:hAnsi="Times New Roman" w:cs="Times New Roman"/>
                <w:b/>
                <w:i/>
                <w:kern w:val="3"/>
                <w:szCs w:val="22"/>
                <w:lang w:eastAsia="zh-CN"/>
              </w:rPr>
              <w:t>Висвітлювати</w:t>
            </w:r>
            <w:proofErr w:type="spellEnd"/>
            <w:r w:rsidRPr="0046011A">
              <w:rPr>
                <w:rFonts w:ascii="Times New Roman" w:eastAsia="Calibri" w:hAnsi="Times New Roman" w:cs="Times New Roman"/>
                <w:b/>
                <w:i/>
                <w:kern w:val="3"/>
                <w:szCs w:val="22"/>
                <w:lang w:eastAsia="zh-CN"/>
              </w:rPr>
              <w:t>:</w:t>
            </w:r>
          </w:p>
        </w:tc>
        <w:tc>
          <w:tcPr>
            <w:tcW w:w="1417" w:type="dxa"/>
          </w:tcPr>
          <w:p w14:paraId="7C37F1B2"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0940317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EB6D9E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7D16E4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48812044"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CBFB58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1A4F529"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305DE0F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1C8DEC8E" w14:textId="77777777" w:rsidTr="00FC14B2">
        <w:trPr>
          <w:trHeight w:val="210"/>
        </w:trPr>
        <w:tc>
          <w:tcPr>
            <w:tcW w:w="3544" w:type="dxa"/>
          </w:tcPr>
          <w:p w14:paraId="23A82DED" w14:textId="77777777" w:rsidR="0046011A" w:rsidRPr="00B51B49" w:rsidRDefault="0046011A" w:rsidP="0046011A">
            <w:pPr>
              <w:tabs>
                <w:tab w:val="left" w:pos="-44"/>
              </w:tabs>
              <w:suppressAutoHyphens/>
              <w:autoSpaceDN w:val="0"/>
              <w:spacing w:before="0" w:after="0" w:line="20" w:lineRule="atLeast"/>
              <w:ind w:right="52"/>
              <w:jc w:val="both"/>
              <w:textAlignment w:val="baseline"/>
              <w:rPr>
                <w:rFonts w:ascii="Times New Roman" w:eastAsia="Calibri" w:hAnsi="Times New Roman" w:cs="Times New Roman"/>
                <w:b/>
                <w:bCs/>
                <w:kern w:val="3"/>
                <w:szCs w:val="22"/>
                <w:lang w:val="uk-UA" w:eastAsia="zh-CN"/>
              </w:rPr>
            </w:pPr>
            <w:r w:rsidRPr="00B51B49">
              <w:rPr>
                <w:rFonts w:ascii="Times New Roman" w:eastAsia="Calibri" w:hAnsi="Times New Roman" w:cs="Times New Roman"/>
                <w:b/>
                <w:bCs/>
                <w:kern w:val="3"/>
                <w:szCs w:val="22"/>
                <w:lang w:val="uk-UA" w:eastAsia="zh-CN"/>
              </w:rPr>
              <w:t>-</w:t>
            </w:r>
            <w:r w:rsidRPr="00B51B49">
              <w:rPr>
                <w:rFonts w:ascii="Times New Roman" w:eastAsia="Calibri" w:hAnsi="Times New Roman" w:cs="Times New Roman"/>
                <w:kern w:val="3"/>
                <w:szCs w:val="22"/>
                <w:lang w:val="uk-UA" w:eastAsia="zh-CN"/>
              </w:rPr>
              <w:t>реформування шкільної освіти ОТГ та реалізації Концепції «Нова українська школа» у ЗМІ, на сайті Управління освіти та сайтах ЗЗСО, у соціальних мережах.</w:t>
            </w:r>
          </w:p>
        </w:tc>
        <w:tc>
          <w:tcPr>
            <w:tcW w:w="1417" w:type="dxa"/>
          </w:tcPr>
          <w:p w14:paraId="05F69316" w14:textId="77777777" w:rsidR="0046011A" w:rsidRPr="0046011A" w:rsidRDefault="0046011A" w:rsidP="0046011A">
            <w:pPr>
              <w:spacing w:before="0" w:after="0" w:line="20" w:lineRule="atLeast"/>
              <w:jc w:val="center"/>
              <w:rPr>
                <w:rFonts w:ascii="Times New Roman" w:eastAsia="Calibri" w:hAnsi="Times New Roman" w:cs="Times New Roman"/>
                <w:szCs w:val="22"/>
                <w:lang w:eastAsia="ru-RU"/>
              </w:rPr>
            </w:pPr>
            <w:proofErr w:type="spellStart"/>
            <w:r w:rsidRPr="0046011A">
              <w:rPr>
                <w:rFonts w:ascii="Times New Roman" w:eastAsia="Calibri" w:hAnsi="Times New Roman" w:cs="Times New Roman"/>
                <w:color w:val="000000"/>
                <w:szCs w:val="22"/>
              </w:rPr>
              <w:t>Управління</w:t>
            </w:r>
            <w:proofErr w:type="spellEnd"/>
            <w:r w:rsidRPr="0046011A">
              <w:rPr>
                <w:rFonts w:ascii="Times New Roman" w:eastAsia="Calibri" w:hAnsi="Times New Roman" w:cs="Times New Roman"/>
                <w:color w:val="000000"/>
                <w:szCs w:val="22"/>
              </w:rPr>
              <w:t xml:space="preserve"> </w:t>
            </w:r>
            <w:proofErr w:type="spellStart"/>
            <w:r w:rsidRPr="0046011A">
              <w:rPr>
                <w:rFonts w:ascii="Times New Roman" w:eastAsia="Calibri" w:hAnsi="Times New Roman" w:cs="Times New Roman"/>
                <w:color w:val="000000"/>
                <w:szCs w:val="22"/>
              </w:rPr>
              <w:t>освіти</w:t>
            </w:r>
            <w:proofErr w:type="spellEnd"/>
            <w:r w:rsidRPr="0046011A">
              <w:rPr>
                <w:rFonts w:ascii="Times New Roman" w:eastAsia="Calibri" w:hAnsi="Times New Roman" w:cs="Times New Roman"/>
                <w:szCs w:val="22"/>
              </w:rPr>
              <w:t>, ЗЗСО</w:t>
            </w:r>
          </w:p>
        </w:tc>
        <w:tc>
          <w:tcPr>
            <w:tcW w:w="709" w:type="dxa"/>
          </w:tcPr>
          <w:p w14:paraId="5F7574B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80C72A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096654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4B91A8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C3AB76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39AE3E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824F31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0BB8D676" w14:textId="77777777" w:rsidR="0046011A" w:rsidRPr="0046011A" w:rsidRDefault="0046011A" w:rsidP="0046011A">
      <w:pPr>
        <w:suppressAutoHyphens/>
        <w:autoSpaceDN w:val="0"/>
        <w:spacing w:before="0" w:after="0" w:line="20" w:lineRule="atLeast"/>
        <w:jc w:val="both"/>
        <w:textAlignment w:val="baseline"/>
        <w:rPr>
          <w:rFonts w:ascii="Times New Roman" w:eastAsia="Calibri" w:hAnsi="Times New Roman" w:cs="Times New Roman"/>
          <w:b/>
          <w:bCs/>
          <w:i/>
          <w:iCs/>
          <w:kern w:val="3"/>
          <w:sz w:val="24"/>
          <w:szCs w:val="24"/>
          <w:lang w:eastAsia="zh-CN"/>
        </w:rPr>
      </w:pPr>
    </w:p>
    <w:p w14:paraId="4D081C4C" w14:textId="77777777" w:rsidR="0046011A" w:rsidRPr="0046011A" w:rsidRDefault="0046011A" w:rsidP="0046011A">
      <w:pPr>
        <w:suppressAutoHyphens/>
        <w:autoSpaceDN w:val="0"/>
        <w:spacing w:before="0" w:after="0" w:line="20" w:lineRule="atLeast"/>
        <w:jc w:val="both"/>
        <w:textAlignment w:val="baseline"/>
        <w:rPr>
          <w:rFonts w:ascii="Times New Roman" w:eastAsia="Calibri" w:hAnsi="Times New Roman" w:cs="Times New Roman"/>
          <w:b/>
          <w:bCs/>
          <w:i/>
          <w:iCs/>
          <w:kern w:val="3"/>
          <w:sz w:val="28"/>
          <w:szCs w:val="28"/>
          <w:lang w:eastAsia="zh-CN"/>
        </w:rPr>
      </w:pPr>
      <w:r w:rsidRPr="0046011A">
        <w:rPr>
          <w:rFonts w:ascii="Times New Roman" w:eastAsia="Calibri" w:hAnsi="Times New Roman" w:cs="Times New Roman"/>
          <w:b/>
          <w:bCs/>
          <w:i/>
          <w:iCs/>
          <w:kern w:val="3"/>
          <w:sz w:val="28"/>
          <w:szCs w:val="28"/>
          <w:lang w:eastAsia="zh-CN"/>
        </w:rPr>
        <w:t>Очікувані результати:</w:t>
      </w:r>
    </w:p>
    <w:p w14:paraId="4B3268A0" w14:textId="77777777" w:rsidR="0046011A" w:rsidRPr="0046011A" w:rsidRDefault="0046011A" w:rsidP="00706A62">
      <w:pPr>
        <w:numPr>
          <w:ilvl w:val="0"/>
          <w:numId w:val="38"/>
        </w:numPr>
        <w:tabs>
          <w:tab w:val="left" w:pos="284"/>
        </w:tabs>
        <w:spacing w:before="0" w:after="0" w:line="20" w:lineRule="atLeast"/>
        <w:jc w:val="both"/>
        <w:rPr>
          <w:rFonts w:ascii="Times New Roman" w:eastAsia="Calibri" w:hAnsi="Times New Roman" w:cs="Times New Roman"/>
          <w:spacing w:val="-6"/>
          <w:sz w:val="28"/>
          <w:szCs w:val="28"/>
        </w:rPr>
      </w:pPr>
      <w:r w:rsidRPr="0046011A">
        <w:rPr>
          <w:rFonts w:ascii="Times New Roman" w:eastAsia="Calibri" w:hAnsi="Times New Roman" w:cs="Times New Roman"/>
          <w:spacing w:val="-6"/>
          <w:sz w:val="28"/>
          <w:szCs w:val="28"/>
        </w:rPr>
        <w:t>підвищено якість освіти на інноваційній основі;</w:t>
      </w:r>
    </w:p>
    <w:p w14:paraId="67E493DF" w14:textId="77777777" w:rsidR="0046011A" w:rsidRPr="0046011A" w:rsidRDefault="0046011A" w:rsidP="00706A62">
      <w:pPr>
        <w:widowControl w:val="0"/>
        <w:numPr>
          <w:ilvl w:val="0"/>
          <w:numId w:val="38"/>
        </w:numPr>
        <w:tabs>
          <w:tab w:val="left" w:pos="284"/>
          <w:tab w:val="left" w:pos="568"/>
          <w:tab w:val="left" w:pos="851"/>
        </w:tabs>
        <w:suppressAutoHyphens/>
        <w:autoSpaceDN w:val="0"/>
        <w:spacing w:before="0" w:after="0" w:line="20" w:lineRule="atLeast"/>
        <w:jc w:val="both"/>
        <w:textAlignment w:val="baseline"/>
        <w:rPr>
          <w:rFonts w:ascii="Times New Roman" w:eastAsia="Calibri" w:hAnsi="Times New Roman" w:cs="Times New Roman"/>
          <w:kern w:val="3"/>
          <w:sz w:val="28"/>
          <w:szCs w:val="28"/>
          <w:lang w:eastAsia="ru-RU"/>
        </w:rPr>
      </w:pPr>
      <w:r w:rsidRPr="0046011A">
        <w:rPr>
          <w:rFonts w:ascii="Times New Roman" w:eastAsia="Calibri" w:hAnsi="Times New Roman" w:cs="Times New Roman"/>
          <w:kern w:val="3"/>
          <w:sz w:val="28"/>
          <w:szCs w:val="28"/>
          <w:lang w:eastAsia="ru-RU"/>
        </w:rPr>
        <w:t xml:space="preserve">  розроблено і впроваджено системний моніторинг якості освіти;</w:t>
      </w:r>
    </w:p>
    <w:p w14:paraId="4709B25F" w14:textId="77777777" w:rsidR="0046011A" w:rsidRPr="0046011A" w:rsidRDefault="0046011A" w:rsidP="00706A62">
      <w:pPr>
        <w:numPr>
          <w:ilvl w:val="0"/>
          <w:numId w:val="38"/>
        </w:numPr>
        <w:tabs>
          <w:tab w:val="left" w:pos="284"/>
        </w:tabs>
        <w:spacing w:before="0" w:after="0" w:line="20" w:lineRule="atLeast"/>
        <w:jc w:val="both"/>
        <w:rPr>
          <w:rFonts w:ascii="Times New Roman" w:eastAsia="Calibri" w:hAnsi="Times New Roman" w:cs="Times New Roman"/>
          <w:spacing w:val="-6"/>
          <w:sz w:val="28"/>
          <w:szCs w:val="28"/>
        </w:rPr>
      </w:pPr>
      <w:r w:rsidRPr="0046011A">
        <w:rPr>
          <w:rFonts w:ascii="Times New Roman" w:eastAsia="Calibri" w:hAnsi="Times New Roman" w:cs="Times New Roman"/>
          <w:spacing w:val="-6"/>
          <w:sz w:val="28"/>
          <w:szCs w:val="28"/>
        </w:rPr>
        <w:t>створено дієву систему інформування громадськості про новини та  досягнення освіти;</w:t>
      </w:r>
    </w:p>
    <w:p w14:paraId="5A0CB09D" w14:textId="77777777" w:rsidR="0046011A" w:rsidRPr="0046011A" w:rsidRDefault="0046011A" w:rsidP="00706A62">
      <w:pPr>
        <w:numPr>
          <w:ilvl w:val="0"/>
          <w:numId w:val="38"/>
        </w:numPr>
        <w:tabs>
          <w:tab w:val="left" w:pos="284"/>
        </w:tabs>
        <w:spacing w:before="0" w:after="0" w:line="20" w:lineRule="atLeast"/>
        <w:jc w:val="both"/>
        <w:rPr>
          <w:rFonts w:ascii="Times New Roman" w:eastAsia="Calibri" w:hAnsi="Times New Roman" w:cs="Times New Roman"/>
          <w:spacing w:val="-6"/>
          <w:sz w:val="28"/>
          <w:szCs w:val="28"/>
        </w:rPr>
      </w:pPr>
      <w:r w:rsidRPr="0046011A">
        <w:rPr>
          <w:rFonts w:ascii="Times New Roman" w:eastAsia="Calibri" w:hAnsi="Times New Roman" w:cs="Times New Roman"/>
          <w:spacing w:val="-6"/>
          <w:sz w:val="28"/>
          <w:szCs w:val="28"/>
        </w:rPr>
        <w:t>трансформація освітнього сектора на інноваційне середовище, в якому учні отримують навички й уміння самостійно оволодівати знаннями протягом життя та застосовувати їх у практичній діяльності;</w:t>
      </w:r>
    </w:p>
    <w:p w14:paraId="33E06987" w14:textId="77777777" w:rsidR="0046011A" w:rsidRPr="0046011A" w:rsidRDefault="0046011A" w:rsidP="00706A62">
      <w:pPr>
        <w:numPr>
          <w:ilvl w:val="0"/>
          <w:numId w:val="38"/>
        </w:numPr>
        <w:tabs>
          <w:tab w:val="left" w:pos="284"/>
        </w:tabs>
        <w:spacing w:before="0" w:after="0" w:line="20" w:lineRule="atLeast"/>
        <w:jc w:val="both"/>
        <w:rPr>
          <w:rFonts w:ascii="Times New Roman" w:eastAsia="Calibri" w:hAnsi="Times New Roman" w:cs="Times New Roman"/>
          <w:spacing w:val="-6"/>
          <w:sz w:val="28"/>
          <w:szCs w:val="28"/>
        </w:rPr>
      </w:pPr>
      <w:r w:rsidRPr="0046011A">
        <w:rPr>
          <w:rFonts w:ascii="Times New Roman" w:eastAsia="Calibri" w:hAnsi="Times New Roman" w:cs="Times New Roman"/>
          <w:spacing w:val="-6"/>
          <w:sz w:val="28"/>
          <w:szCs w:val="28"/>
        </w:rPr>
        <w:lastRenderedPageBreak/>
        <w:t xml:space="preserve">підвищено кваліфікацію вчителів щодо реалізації змісту Концепції </w:t>
      </w:r>
      <w:r w:rsidRPr="0046011A">
        <w:rPr>
          <w:rFonts w:ascii="Times New Roman" w:eastAsia="Calibri" w:hAnsi="Times New Roman" w:cs="Times New Roman"/>
          <w:sz w:val="28"/>
          <w:szCs w:val="28"/>
        </w:rPr>
        <w:t xml:space="preserve">«Нова українська школа», </w:t>
      </w:r>
      <w:r w:rsidRPr="0046011A">
        <w:rPr>
          <w:rFonts w:ascii="Calibri" w:eastAsia="Calibri" w:hAnsi="Calibri" w:cs="Times New Roman"/>
          <w:szCs w:val="22"/>
        </w:rPr>
        <w:t xml:space="preserve"> </w:t>
      </w:r>
      <w:r w:rsidRPr="0046011A">
        <w:rPr>
          <w:rFonts w:ascii="Times New Roman" w:eastAsia="Calibri" w:hAnsi="Times New Roman" w:cs="Times New Roman"/>
          <w:sz w:val="28"/>
          <w:szCs w:val="28"/>
        </w:rPr>
        <w:t>Державного стандарту базової і повної загальної середньої освіти</w:t>
      </w:r>
      <w:r w:rsidRPr="0046011A">
        <w:rPr>
          <w:rFonts w:ascii="Times New Roman" w:eastAsia="Calibri" w:hAnsi="Times New Roman" w:cs="Times New Roman"/>
          <w:spacing w:val="-6"/>
          <w:sz w:val="28"/>
          <w:szCs w:val="28"/>
        </w:rPr>
        <w:t xml:space="preserve">; </w:t>
      </w:r>
    </w:p>
    <w:p w14:paraId="433D2880" w14:textId="77777777" w:rsidR="0046011A" w:rsidRPr="0046011A" w:rsidRDefault="0046011A" w:rsidP="00706A62">
      <w:pPr>
        <w:numPr>
          <w:ilvl w:val="0"/>
          <w:numId w:val="38"/>
        </w:numPr>
        <w:tabs>
          <w:tab w:val="left" w:pos="284"/>
        </w:tabs>
        <w:spacing w:before="0" w:after="0" w:line="20" w:lineRule="atLeast"/>
        <w:jc w:val="both"/>
        <w:rPr>
          <w:rFonts w:ascii="Times New Roman" w:eastAsia="Calibri" w:hAnsi="Times New Roman" w:cs="Times New Roman"/>
          <w:spacing w:val="-6"/>
          <w:sz w:val="28"/>
          <w:szCs w:val="28"/>
        </w:rPr>
      </w:pPr>
      <w:r w:rsidRPr="0046011A">
        <w:rPr>
          <w:rFonts w:ascii="Times New Roman" w:eastAsia="Calibri" w:hAnsi="Times New Roman" w:cs="Times New Roman"/>
          <w:spacing w:val="-6"/>
          <w:sz w:val="28"/>
          <w:szCs w:val="28"/>
        </w:rPr>
        <w:t>зростання зацікавленості педагогічної та батьківської спільноти у вихованні дітей на засадах духовності, традиційних цінностей українського народу.</w:t>
      </w:r>
    </w:p>
    <w:p w14:paraId="1C4782C8" w14:textId="77777777" w:rsidR="0046011A" w:rsidRPr="0046011A" w:rsidRDefault="0046011A" w:rsidP="0046011A">
      <w:pPr>
        <w:spacing w:before="0" w:after="0" w:line="20" w:lineRule="atLeast"/>
        <w:ind w:firstLine="709"/>
        <w:contextualSpacing/>
        <w:rPr>
          <w:rFonts w:ascii="Times New Roman" w:eastAsia="Calibri" w:hAnsi="Times New Roman" w:cs="Times New Roman"/>
          <w:b/>
          <w:bCs/>
          <w:color w:val="000000"/>
          <w:sz w:val="28"/>
          <w:szCs w:val="28"/>
        </w:rPr>
      </w:pPr>
    </w:p>
    <w:p w14:paraId="7E70E2AF" w14:textId="77777777" w:rsidR="0046011A" w:rsidRPr="0046011A" w:rsidRDefault="0046011A" w:rsidP="0046011A">
      <w:pPr>
        <w:spacing w:before="0" w:after="0" w:line="20" w:lineRule="atLeast"/>
        <w:ind w:left="360"/>
        <w:jc w:val="center"/>
        <w:rPr>
          <w:rFonts w:ascii="Times New Roman" w:eastAsia="Calibri" w:hAnsi="Times New Roman" w:cs="Times New Roman"/>
          <w:b/>
          <w:bCs/>
          <w:i/>
          <w:color w:val="000000"/>
          <w:sz w:val="28"/>
          <w:szCs w:val="28"/>
        </w:rPr>
      </w:pPr>
      <w:r w:rsidRPr="0046011A">
        <w:rPr>
          <w:rFonts w:ascii="Times New Roman" w:eastAsia="Calibri" w:hAnsi="Times New Roman" w:cs="Times New Roman"/>
          <w:b/>
          <w:bCs/>
          <w:i/>
          <w:color w:val="000000"/>
          <w:sz w:val="28"/>
          <w:szCs w:val="28"/>
        </w:rPr>
        <w:t xml:space="preserve">2.3. </w:t>
      </w:r>
      <w:proofErr w:type="spellStart"/>
      <w:r w:rsidRPr="0046011A">
        <w:rPr>
          <w:rFonts w:ascii="Times New Roman" w:eastAsia="Calibri" w:hAnsi="Times New Roman" w:cs="Times New Roman"/>
          <w:b/>
          <w:bCs/>
          <w:i/>
          <w:color w:val="000000"/>
          <w:sz w:val="28"/>
          <w:szCs w:val="28"/>
        </w:rPr>
        <w:t>Проєкт</w:t>
      </w:r>
      <w:proofErr w:type="spellEnd"/>
      <w:r w:rsidRPr="0046011A">
        <w:rPr>
          <w:rFonts w:ascii="Times New Roman" w:eastAsia="Calibri" w:hAnsi="Times New Roman" w:cs="Times New Roman"/>
          <w:b/>
          <w:bCs/>
          <w:i/>
          <w:color w:val="000000"/>
          <w:sz w:val="28"/>
          <w:szCs w:val="28"/>
        </w:rPr>
        <w:t xml:space="preserve"> «Обдаровані діти»</w:t>
      </w:r>
    </w:p>
    <w:p w14:paraId="4BB53DF9" w14:textId="77777777" w:rsidR="0046011A" w:rsidRPr="0046011A" w:rsidRDefault="0046011A" w:rsidP="0046011A">
      <w:pPr>
        <w:suppressAutoHyphens/>
        <w:autoSpaceDN w:val="0"/>
        <w:spacing w:before="0" w:after="0" w:line="20" w:lineRule="atLeast"/>
        <w:ind w:firstLine="709"/>
        <w:jc w:val="both"/>
        <w:textAlignment w:val="baseline"/>
        <w:rPr>
          <w:rFonts w:ascii="Times New Roman" w:eastAsia="Calibri" w:hAnsi="Times New Roman" w:cs="Times New Roman"/>
          <w:kern w:val="3"/>
          <w:sz w:val="28"/>
          <w:szCs w:val="28"/>
          <w:lang w:eastAsia="zh-CN"/>
        </w:rPr>
      </w:pPr>
      <w:r w:rsidRPr="0046011A">
        <w:rPr>
          <w:rFonts w:ascii="Times New Roman" w:eastAsia="Calibri" w:hAnsi="Times New Roman" w:cs="Times New Roman"/>
          <w:b/>
          <w:bCs/>
          <w:i/>
          <w:iCs/>
          <w:kern w:val="3"/>
          <w:sz w:val="28"/>
          <w:szCs w:val="28"/>
          <w:lang w:eastAsia="zh-CN"/>
        </w:rPr>
        <w:t xml:space="preserve">Завдання: </w:t>
      </w:r>
      <w:r w:rsidRPr="0046011A">
        <w:rPr>
          <w:rFonts w:ascii="Times New Roman" w:eastAsia="Calibri" w:hAnsi="Times New Roman" w:cs="Times New Roman"/>
          <w:kern w:val="3"/>
          <w:sz w:val="28"/>
          <w:szCs w:val="28"/>
          <w:lang w:eastAsia="zh-CN"/>
        </w:rPr>
        <w:t>підвищення якості роботи з обдарованими дітьми та молоддю шляхом удосконалення системи виявлення, підтримки та розвитку обдарованості, сприяння самореалізації й професійному самовизначенню відповідно до здібностей та інтересів.</w:t>
      </w:r>
    </w:p>
    <w:tbl>
      <w:tblPr>
        <w:tblStyle w:val="42"/>
        <w:tblW w:w="9918" w:type="dxa"/>
        <w:jc w:val="center"/>
        <w:tblLayout w:type="fixed"/>
        <w:tblLook w:val="04A0" w:firstRow="1" w:lastRow="0" w:firstColumn="1" w:lastColumn="0" w:noHBand="0" w:noVBand="1"/>
      </w:tblPr>
      <w:tblGrid>
        <w:gridCol w:w="3261"/>
        <w:gridCol w:w="1701"/>
        <w:gridCol w:w="703"/>
        <w:gridCol w:w="709"/>
        <w:gridCol w:w="709"/>
        <w:gridCol w:w="709"/>
        <w:gridCol w:w="709"/>
        <w:gridCol w:w="709"/>
        <w:gridCol w:w="708"/>
      </w:tblGrid>
      <w:tr w:rsidR="0046011A" w:rsidRPr="0046011A" w14:paraId="4D3712C2" w14:textId="77777777" w:rsidTr="00FC14B2">
        <w:trPr>
          <w:trHeight w:val="210"/>
          <w:jc w:val="center"/>
        </w:trPr>
        <w:tc>
          <w:tcPr>
            <w:tcW w:w="3261" w:type="dxa"/>
            <w:vMerge w:val="restart"/>
          </w:tcPr>
          <w:p w14:paraId="0317509A"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701" w:type="dxa"/>
            <w:vMerge w:val="restart"/>
          </w:tcPr>
          <w:p w14:paraId="307BE0F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p w14:paraId="1B712B7D"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4956" w:type="dxa"/>
            <w:gridSpan w:val="7"/>
          </w:tcPr>
          <w:p w14:paraId="5F9E0BC9"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1D169947" w14:textId="77777777" w:rsidTr="00FC14B2">
        <w:trPr>
          <w:trHeight w:val="210"/>
          <w:jc w:val="center"/>
        </w:trPr>
        <w:tc>
          <w:tcPr>
            <w:tcW w:w="3261" w:type="dxa"/>
            <w:vMerge/>
          </w:tcPr>
          <w:p w14:paraId="54D7762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701" w:type="dxa"/>
            <w:vMerge/>
          </w:tcPr>
          <w:p w14:paraId="68DD135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3" w:type="dxa"/>
          </w:tcPr>
          <w:p w14:paraId="043C6BB2"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9" w:type="dxa"/>
          </w:tcPr>
          <w:p w14:paraId="1CFC32C7"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9" w:type="dxa"/>
          </w:tcPr>
          <w:p w14:paraId="1234CF18"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709" w:type="dxa"/>
          </w:tcPr>
          <w:p w14:paraId="0EF9742F"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9" w:type="dxa"/>
          </w:tcPr>
          <w:p w14:paraId="12EAE5DA"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58808734"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8" w:type="dxa"/>
          </w:tcPr>
          <w:p w14:paraId="55CFB9C5"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238E7AE5" w14:textId="77777777" w:rsidTr="00FC14B2">
        <w:trPr>
          <w:trHeight w:val="210"/>
          <w:jc w:val="center"/>
        </w:trPr>
        <w:tc>
          <w:tcPr>
            <w:tcW w:w="3261" w:type="dxa"/>
          </w:tcPr>
          <w:p w14:paraId="0703030D" w14:textId="77777777" w:rsidR="0046011A" w:rsidRPr="0046011A" w:rsidRDefault="0046011A" w:rsidP="0046011A">
            <w:pPr>
              <w:widowControl w:val="0"/>
              <w:suppressAutoHyphens/>
              <w:autoSpaceDN w:val="0"/>
              <w:spacing w:before="0" w:after="0" w:line="20" w:lineRule="atLeast"/>
              <w:textAlignment w:val="baseline"/>
              <w:rPr>
                <w:rFonts w:ascii="Times New Roman" w:eastAsia="Calibri" w:hAnsi="Times New Roman" w:cs="Times New Roman"/>
                <w:b/>
                <w:bCs/>
                <w:kern w:val="3"/>
                <w:szCs w:val="22"/>
                <w:lang w:eastAsia="ru-RU"/>
              </w:rPr>
            </w:pPr>
            <w:r w:rsidRPr="0046011A">
              <w:rPr>
                <w:rFonts w:ascii="Times New Roman" w:eastAsia="Calibri" w:hAnsi="Times New Roman" w:cs="Times New Roman"/>
                <w:b/>
                <w:bCs/>
                <w:kern w:val="3"/>
                <w:szCs w:val="22"/>
                <w:lang w:eastAsia="ru-RU"/>
              </w:rPr>
              <w:t xml:space="preserve"> </w:t>
            </w:r>
            <w:proofErr w:type="spellStart"/>
            <w:r w:rsidRPr="0046011A">
              <w:rPr>
                <w:rFonts w:ascii="Times New Roman" w:eastAsia="Calibri" w:hAnsi="Times New Roman" w:cs="Times New Roman"/>
                <w:b/>
                <w:bCs/>
                <w:kern w:val="3"/>
                <w:szCs w:val="22"/>
                <w:lang w:eastAsia="ru-RU"/>
              </w:rPr>
              <w:t>Оновити</w:t>
            </w:r>
            <w:proofErr w:type="spellEnd"/>
            <w:r w:rsidRPr="0046011A">
              <w:rPr>
                <w:rFonts w:ascii="Times New Roman" w:eastAsia="Calibri" w:hAnsi="Times New Roman" w:cs="Times New Roman"/>
                <w:b/>
                <w:bCs/>
                <w:kern w:val="3"/>
                <w:szCs w:val="22"/>
                <w:lang w:eastAsia="ru-RU"/>
              </w:rPr>
              <w:t xml:space="preserve"> й </w:t>
            </w:r>
            <w:proofErr w:type="spellStart"/>
            <w:r w:rsidRPr="0046011A">
              <w:rPr>
                <w:rFonts w:ascii="Times New Roman" w:eastAsia="Calibri" w:hAnsi="Times New Roman" w:cs="Times New Roman"/>
                <w:b/>
                <w:bCs/>
                <w:kern w:val="3"/>
                <w:szCs w:val="22"/>
                <w:lang w:eastAsia="ru-RU"/>
              </w:rPr>
              <w:t>удосконалити</w:t>
            </w:r>
            <w:proofErr w:type="spellEnd"/>
            <w:r w:rsidRPr="0046011A">
              <w:rPr>
                <w:rFonts w:ascii="Times New Roman" w:eastAsia="Calibri" w:hAnsi="Times New Roman" w:cs="Times New Roman"/>
                <w:b/>
                <w:bCs/>
                <w:kern w:val="3"/>
                <w:szCs w:val="22"/>
                <w:lang w:eastAsia="ru-RU"/>
              </w:rPr>
              <w:t>:</w:t>
            </w:r>
          </w:p>
        </w:tc>
        <w:tc>
          <w:tcPr>
            <w:tcW w:w="1701" w:type="dxa"/>
          </w:tcPr>
          <w:p w14:paraId="1998BD6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3" w:type="dxa"/>
          </w:tcPr>
          <w:p w14:paraId="13A7BED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54FFE9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8E6B63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5E8D07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F9159F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63432B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3B89765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6850E09B" w14:textId="77777777" w:rsidTr="00FC14B2">
        <w:trPr>
          <w:trHeight w:val="210"/>
          <w:jc w:val="center"/>
        </w:trPr>
        <w:tc>
          <w:tcPr>
            <w:tcW w:w="3261" w:type="dxa"/>
            <w:vAlign w:val="center"/>
          </w:tcPr>
          <w:p w14:paraId="2C0D6402" w14:textId="77777777" w:rsidR="0046011A" w:rsidRPr="0046011A" w:rsidRDefault="0046011A" w:rsidP="0046011A">
            <w:pPr>
              <w:widowControl w:val="0"/>
              <w:tabs>
                <w:tab w:val="left" w:pos="-22"/>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ru-RU"/>
              </w:rPr>
            </w:pPr>
            <w:r w:rsidRPr="0046011A">
              <w:rPr>
                <w:rFonts w:ascii="Times New Roman" w:eastAsia="Calibri" w:hAnsi="Times New Roman" w:cs="Times New Roman"/>
                <w:kern w:val="3"/>
                <w:szCs w:val="22"/>
                <w:lang w:val="ru-RU" w:eastAsia="ru-RU"/>
              </w:rPr>
              <w:t xml:space="preserve">-систему </w:t>
            </w:r>
            <w:proofErr w:type="spellStart"/>
            <w:r w:rsidRPr="0046011A">
              <w:rPr>
                <w:rFonts w:ascii="Times New Roman" w:eastAsia="Calibri" w:hAnsi="Times New Roman" w:cs="Times New Roman"/>
                <w:kern w:val="3"/>
                <w:szCs w:val="22"/>
                <w:lang w:val="ru-RU" w:eastAsia="ru-RU"/>
              </w:rPr>
              <w:t>ранньої</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поетапної</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діагностики</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різних</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видів</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обдарованості</w:t>
            </w:r>
            <w:proofErr w:type="spellEnd"/>
            <w:r w:rsidRPr="0046011A">
              <w:rPr>
                <w:rFonts w:ascii="Times New Roman" w:eastAsia="Calibri" w:hAnsi="Times New Roman" w:cs="Times New Roman"/>
                <w:kern w:val="3"/>
                <w:szCs w:val="22"/>
                <w:lang w:val="ru-RU" w:eastAsia="ru-RU"/>
              </w:rPr>
              <w:t xml:space="preserve">, таланту </w:t>
            </w:r>
            <w:proofErr w:type="spellStart"/>
            <w:r w:rsidRPr="0046011A">
              <w:rPr>
                <w:rFonts w:ascii="Times New Roman" w:eastAsia="Calibri" w:hAnsi="Times New Roman" w:cs="Times New Roman"/>
                <w:kern w:val="3"/>
                <w:szCs w:val="22"/>
                <w:lang w:val="ru-RU" w:eastAsia="ru-RU"/>
              </w:rPr>
              <w:t>дітей</w:t>
            </w:r>
            <w:proofErr w:type="spellEnd"/>
            <w:r w:rsidRPr="0046011A">
              <w:rPr>
                <w:rFonts w:ascii="Times New Roman" w:eastAsia="Calibri" w:hAnsi="Times New Roman" w:cs="Times New Roman"/>
                <w:kern w:val="3"/>
                <w:szCs w:val="22"/>
                <w:lang w:val="ru-RU" w:eastAsia="ru-RU"/>
              </w:rPr>
              <w:t xml:space="preserve"> та </w:t>
            </w:r>
            <w:proofErr w:type="spellStart"/>
            <w:r w:rsidRPr="0046011A">
              <w:rPr>
                <w:rFonts w:ascii="Times New Roman" w:eastAsia="Calibri" w:hAnsi="Times New Roman" w:cs="Times New Roman"/>
                <w:kern w:val="3"/>
                <w:szCs w:val="22"/>
                <w:lang w:val="ru-RU" w:eastAsia="ru-RU"/>
              </w:rPr>
              <w:t>молоді</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зокрема</w:t>
            </w:r>
            <w:proofErr w:type="spellEnd"/>
            <w:r w:rsidRPr="0046011A">
              <w:rPr>
                <w:rFonts w:ascii="Times New Roman" w:eastAsia="Calibri" w:hAnsi="Times New Roman" w:cs="Times New Roman"/>
                <w:kern w:val="3"/>
                <w:szCs w:val="22"/>
                <w:lang w:val="ru-RU" w:eastAsia="ru-RU"/>
              </w:rPr>
              <w:t xml:space="preserve"> на </w:t>
            </w:r>
            <w:proofErr w:type="spellStart"/>
            <w:r w:rsidRPr="0046011A">
              <w:rPr>
                <w:rFonts w:ascii="Times New Roman" w:eastAsia="Calibri" w:hAnsi="Times New Roman" w:cs="Times New Roman"/>
                <w:kern w:val="3"/>
                <w:szCs w:val="22"/>
                <w:lang w:val="ru-RU" w:eastAsia="ru-RU"/>
              </w:rPr>
              <w:t>основі</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інформаційно-комунікаційних</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технологій</w:t>
            </w:r>
            <w:proofErr w:type="spellEnd"/>
            <w:r w:rsidRPr="0046011A">
              <w:rPr>
                <w:rFonts w:ascii="Times New Roman" w:eastAsia="Calibri" w:hAnsi="Times New Roman" w:cs="Times New Roman"/>
                <w:kern w:val="3"/>
                <w:szCs w:val="22"/>
                <w:lang w:val="ru-RU" w:eastAsia="ru-RU"/>
              </w:rPr>
              <w:t>)</w:t>
            </w:r>
          </w:p>
        </w:tc>
        <w:tc>
          <w:tcPr>
            <w:tcW w:w="1701" w:type="dxa"/>
          </w:tcPr>
          <w:p w14:paraId="18C258C7"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 ЗЗСО</w:t>
            </w:r>
          </w:p>
        </w:tc>
        <w:tc>
          <w:tcPr>
            <w:tcW w:w="703" w:type="dxa"/>
          </w:tcPr>
          <w:p w14:paraId="72D478A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C26490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3CC9D2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BB50A6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B5CDE3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4C5EB2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7DB04B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B81C7D2" w14:textId="77777777" w:rsidTr="00FC14B2">
        <w:trPr>
          <w:trHeight w:val="210"/>
          <w:jc w:val="center"/>
        </w:trPr>
        <w:tc>
          <w:tcPr>
            <w:tcW w:w="3261" w:type="dxa"/>
            <w:vAlign w:val="center"/>
          </w:tcPr>
          <w:p w14:paraId="01C58B61" w14:textId="77777777" w:rsidR="0046011A" w:rsidRPr="0046011A" w:rsidRDefault="0046011A" w:rsidP="0046011A">
            <w:pPr>
              <w:widowControl w:val="0"/>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ru-RU"/>
              </w:rPr>
            </w:pPr>
            <w:r w:rsidRPr="0046011A">
              <w:rPr>
                <w:rFonts w:ascii="Times New Roman" w:eastAsia="Calibri" w:hAnsi="Times New Roman" w:cs="Times New Roman"/>
                <w:kern w:val="3"/>
                <w:szCs w:val="22"/>
                <w:lang w:val="ru-RU" w:eastAsia="ru-RU"/>
              </w:rPr>
              <w:t xml:space="preserve">-систему </w:t>
            </w:r>
            <w:proofErr w:type="spellStart"/>
            <w:r w:rsidRPr="0046011A">
              <w:rPr>
                <w:rFonts w:ascii="Times New Roman" w:eastAsia="Calibri" w:hAnsi="Times New Roman" w:cs="Times New Roman"/>
                <w:kern w:val="3"/>
                <w:szCs w:val="22"/>
                <w:lang w:val="ru-RU" w:eastAsia="ru-RU"/>
              </w:rPr>
              <w:t>виявлення</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відбору</w:t>
            </w:r>
            <w:proofErr w:type="spellEnd"/>
            <w:r w:rsidRPr="0046011A">
              <w:rPr>
                <w:rFonts w:ascii="Times New Roman" w:eastAsia="Calibri" w:hAnsi="Times New Roman" w:cs="Times New Roman"/>
                <w:kern w:val="3"/>
                <w:szCs w:val="22"/>
                <w:lang w:val="ru-RU" w:eastAsia="ru-RU"/>
              </w:rPr>
              <w:t xml:space="preserve"> та адресного психолого-</w:t>
            </w:r>
            <w:proofErr w:type="spellStart"/>
            <w:r w:rsidRPr="0046011A">
              <w:rPr>
                <w:rFonts w:ascii="Times New Roman" w:eastAsia="Calibri" w:hAnsi="Times New Roman" w:cs="Times New Roman"/>
                <w:kern w:val="3"/>
                <w:szCs w:val="22"/>
                <w:lang w:val="ru-RU" w:eastAsia="ru-RU"/>
              </w:rPr>
              <w:t>педагогічного</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супроводу</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обдарованої</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молоді</w:t>
            </w:r>
            <w:proofErr w:type="spellEnd"/>
            <w:r w:rsidRPr="0046011A">
              <w:rPr>
                <w:rFonts w:ascii="Times New Roman" w:eastAsia="Calibri" w:hAnsi="Times New Roman" w:cs="Times New Roman"/>
                <w:kern w:val="3"/>
                <w:szCs w:val="22"/>
                <w:lang w:val="ru-RU" w:eastAsia="ru-RU"/>
              </w:rPr>
              <w:t xml:space="preserve"> в </w:t>
            </w:r>
            <w:proofErr w:type="spellStart"/>
            <w:r w:rsidRPr="0046011A">
              <w:rPr>
                <w:rFonts w:ascii="Times New Roman" w:eastAsia="Calibri" w:hAnsi="Times New Roman" w:cs="Times New Roman"/>
                <w:kern w:val="3"/>
                <w:szCs w:val="22"/>
                <w:lang w:val="ru-RU" w:eastAsia="ru-RU"/>
              </w:rPr>
              <w:t>умовах</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інтеграції</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формальної</w:t>
            </w:r>
            <w:proofErr w:type="spellEnd"/>
            <w:r w:rsidRPr="0046011A">
              <w:rPr>
                <w:rFonts w:ascii="Times New Roman" w:eastAsia="Calibri" w:hAnsi="Times New Roman" w:cs="Times New Roman"/>
                <w:kern w:val="3"/>
                <w:szCs w:val="22"/>
                <w:lang w:val="ru-RU" w:eastAsia="ru-RU"/>
              </w:rPr>
              <w:t xml:space="preserve"> й </w:t>
            </w:r>
            <w:proofErr w:type="spellStart"/>
            <w:r w:rsidRPr="0046011A">
              <w:rPr>
                <w:rFonts w:ascii="Times New Roman" w:eastAsia="Calibri" w:hAnsi="Times New Roman" w:cs="Times New Roman"/>
                <w:kern w:val="3"/>
                <w:szCs w:val="22"/>
                <w:lang w:val="ru-RU" w:eastAsia="ru-RU"/>
              </w:rPr>
              <w:t>неформальної</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освіти</w:t>
            </w:r>
            <w:proofErr w:type="spellEnd"/>
          </w:p>
        </w:tc>
        <w:tc>
          <w:tcPr>
            <w:tcW w:w="1701" w:type="dxa"/>
          </w:tcPr>
          <w:p w14:paraId="1280BF63"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roofErr w:type="spellStart"/>
            <w:r w:rsidRPr="0046011A">
              <w:rPr>
                <w:rFonts w:ascii="Times New Roman" w:eastAsia="Calibri" w:hAnsi="Times New Roman" w:cs="Times New Roman"/>
                <w:color w:val="000000"/>
                <w:kern w:val="3"/>
                <w:szCs w:val="22"/>
                <w:lang w:eastAsia="zh-CN"/>
              </w:rPr>
              <w:t>Управління</w:t>
            </w:r>
            <w:proofErr w:type="spellEnd"/>
            <w:r w:rsidRPr="0046011A">
              <w:rPr>
                <w:rFonts w:ascii="Times New Roman" w:eastAsia="Calibri" w:hAnsi="Times New Roman" w:cs="Times New Roman"/>
                <w:color w:val="000000"/>
                <w:kern w:val="3"/>
                <w:szCs w:val="22"/>
                <w:lang w:eastAsia="zh-CN"/>
              </w:rPr>
              <w:t xml:space="preserve"> </w:t>
            </w:r>
            <w:proofErr w:type="spellStart"/>
            <w:r w:rsidRPr="0046011A">
              <w:rPr>
                <w:rFonts w:ascii="Times New Roman" w:eastAsia="Calibri" w:hAnsi="Times New Roman" w:cs="Times New Roman"/>
                <w:color w:val="000000"/>
                <w:kern w:val="3"/>
                <w:szCs w:val="22"/>
                <w:lang w:eastAsia="zh-CN"/>
              </w:rPr>
              <w:t>освіти</w:t>
            </w:r>
            <w:proofErr w:type="spellEnd"/>
            <w:r w:rsidRPr="0046011A">
              <w:rPr>
                <w:rFonts w:ascii="Times New Roman" w:eastAsia="Calibri" w:hAnsi="Times New Roman" w:cs="Times New Roman"/>
                <w:color w:val="000000"/>
                <w:kern w:val="3"/>
                <w:szCs w:val="22"/>
                <w:lang w:eastAsia="zh-CN"/>
              </w:rPr>
              <w:t>, ЗЗСО</w:t>
            </w:r>
          </w:p>
          <w:p w14:paraId="703B06D1"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
        </w:tc>
        <w:tc>
          <w:tcPr>
            <w:tcW w:w="703" w:type="dxa"/>
          </w:tcPr>
          <w:p w14:paraId="2381663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63AB07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491457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42387F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2246B2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A30394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712E90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C548A50" w14:textId="77777777" w:rsidTr="00FC14B2">
        <w:trPr>
          <w:trHeight w:val="210"/>
          <w:jc w:val="center"/>
        </w:trPr>
        <w:tc>
          <w:tcPr>
            <w:tcW w:w="3261" w:type="dxa"/>
            <w:vAlign w:val="center"/>
          </w:tcPr>
          <w:p w14:paraId="5CDB91D0" w14:textId="77777777" w:rsidR="0046011A" w:rsidRPr="00B51B49" w:rsidRDefault="0046011A" w:rsidP="0046011A">
            <w:pPr>
              <w:widowControl w:val="0"/>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val="uk-UA" w:eastAsia="ru-RU"/>
              </w:rPr>
            </w:pPr>
            <w:r w:rsidRPr="00B51B49">
              <w:rPr>
                <w:rFonts w:ascii="Times New Roman" w:eastAsia="Calibri" w:hAnsi="Times New Roman" w:cs="Times New Roman"/>
                <w:kern w:val="3"/>
                <w:szCs w:val="22"/>
                <w:lang w:val="uk-UA" w:eastAsia="zh-CN"/>
              </w:rPr>
              <w:t xml:space="preserve">-систему виявлення </w:t>
            </w:r>
            <w:proofErr w:type="spellStart"/>
            <w:r w:rsidRPr="00B51B49">
              <w:rPr>
                <w:rFonts w:ascii="Times New Roman" w:eastAsia="Calibri" w:hAnsi="Times New Roman" w:cs="Times New Roman"/>
                <w:kern w:val="3"/>
                <w:szCs w:val="22"/>
                <w:lang w:val="uk-UA" w:eastAsia="zh-CN"/>
              </w:rPr>
              <w:t>інтелектуально</w:t>
            </w:r>
            <w:proofErr w:type="spellEnd"/>
            <w:r w:rsidRPr="00B51B49">
              <w:rPr>
                <w:rFonts w:ascii="Times New Roman" w:eastAsia="Calibri" w:hAnsi="Times New Roman" w:cs="Times New Roman"/>
                <w:kern w:val="3"/>
                <w:szCs w:val="22"/>
                <w:lang w:val="uk-UA" w:eastAsia="zh-CN"/>
              </w:rPr>
              <w:t>-обдарованих дітей, якісного формування складу команд області для участі в І</w:t>
            </w:r>
            <w:r w:rsidRPr="0046011A">
              <w:rPr>
                <w:rFonts w:ascii="Times New Roman" w:eastAsia="Calibri" w:hAnsi="Times New Roman" w:cs="Times New Roman"/>
                <w:kern w:val="3"/>
                <w:szCs w:val="22"/>
                <w:lang w:eastAsia="zh-CN"/>
              </w:rPr>
              <w:t>V</w:t>
            </w:r>
            <w:r w:rsidRPr="00B51B49">
              <w:rPr>
                <w:rFonts w:ascii="Times New Roman" w:eastAsia="Calibri" w:hAnsi="Times New Roman" w:cs="Times New Roman"/>
                <w:kern w:val="3"/>
                <w:szCs w:val="22"/>
                <w:lang w:val="uk-UA" w:eastAsia="zh-CN"/>
              </w:rPr>
              <w:t xml:space="preserve"> етапі олімпіад, ІІІ етапі конкурсу-захисту науково-дослідницьких робіт МАН та конкурсів фахової майстерності</w:t>
            </w:r>
          </w:p>
        </w:tc>
        <w:tc>
          <w:tcPr>
            <w:tcW w:w="1701" w:type="dxa"/>
          </w:tcPr>
          <w:p w14:paraId="6E75C030"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roofErr w:type="spellStart"/>
            <w:r w:rsidRPr="0046011A">
              <w:rPr>
                <w:rFonts w:ascii="Times New Roman" w:eastAsia="Calibri" w:hAnsi="Times New Roman" w:cs="Times New Roman"/>
                <w:color w:val="000000"/>
                <w:kern w:val="3"/>
                <w:szCs w:val="22"/>
                <w:lang w:eastAsia="zh-CN"/>
              </w:rPr>
              <w:t>Управління</w:t>
            </w:r>
            <w:proofErr w:type="spellEnd"/>
            <w:r w:rsidRPr="0046011A">
              <w:rPr>
                <w:rFonts w:ascii="Times New Roman" w:eastAsia="Calibri" w:hAnsi="Times New Roman" w:cs="Times New Roman"/>
                <w:color w:val="000000"/>
                <w:kern w:val="3"/>
                <w:szCs w:val="22"/>
                <w:lang w:eastAsia="zh-CN"/>
              </w:rPr>
              <w:t xml:space="preserve"> </w:t>
            </w:r>
            <w:proofErr w:type="spellStart"/>
            <w:r w:rsidRPr="0046011A">
              <w:rPr>
                <w:rFonts w:ascii="Times New Roman" w:eastAsia="Calibri" w:hAnsi="Times New Roman" w:cs="Times New Roman"/>
                <w:color w:val="000000"/>
                <w:kern w:val="3"/>
                <w:szCs w:val="22"/>
                <w:lang w:eastAsia="zh-CN"/>
              </w:rPr>
              <w:t>освіти</w:t>
            </w:r>
            <w:proofErr w:type="spellEnd"/>
            <w:r w:rsidRPr="0046011A">
              <w:rPr>
                <w:rFonts w:ascii="Times New Roman" w:eastAsia="Calibri" w:hAnsi="Times New Roman" w:cs="Times New Roman"/>
                <w:color w:val="000000"/>
                <w:kern w:val="3"/>
                <w:szCs w:val="22"/>
                <w:lang w:eastAsia="zh-CN"/>
              </w:rPr>
              <w:t>, ЗЗСО</w:t>
            </w:r>
          </w:p>
        </w:tc>
        <w:tc>
          <w:tcPr>
            <w:tcW w:w="703" w:type="dxa"/>
          </w:tcPr>
          <w:p w14:paraId="365AD34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568C6C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F9E94A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1BA057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870798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DF3EF7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2366884"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21F1151" w14:textId="77777777" w:rsidTr="00FC14B2">
        <w:trPr>
          <w:trHeight w:val="210"/>
          <w:jc w:val="center"/>
        </w:trPr>
        <w:tc>
          <w:tcPr>
            <w:tcW w:w="3261" w:type="dxa"/>
            <w:vAlign w:val="center"/>
          </w:tcPr>
          <w:p w14:paraId="424AEA5E" w14:textId="77777777" w:rsidR="0046011A" w:rsidRPr="0046011A" w:rsidRDefault="0046011A" w:rsidP="0046011A">
            <w:pPr>
              <w:widowControl w:val="0"/>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r w:rsidRPr="0046011A">
              <w:rPr>
                <w:rFonts w:ascii="Times New Roman" w:eastAsia="Calibri" w:hAnsi="Times New Roman" w:cs="Times New Roman"/>
                <w:kern w:val="3"/>
                <w:szCs w:val="22"/>
                <w:lang w:val="ru-RU" w:eastAsia="ru-RU"/>
              </w:rPr>
              <w:t xml:space="preserve">-роботу у </w:t>
            </w:r>
            <w:proofErr w:type="spellStart"/>
            <w:r w:rsidRPr="0046011A">
              <w:rPr>
                <w:rFonts w:ascii="Times New Roman" w:eastAsia="Calibri" w:hAnsi="Times New Roman" w:cs="Times New Roman"/>
                <w:kern w:val="3"/>
                <w:szCs w:val="22"/>
                <w:lang w:val="ru-RU" w:eastAsia="ru-RU"/>
              </w:rPr>
              <w:t>дистанційному</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форматі</w:t>
            </w:r>
            <w:proofErr w:type="spellEnd"/>
            <w:r w:rsidRPr="0046011A">
              <w:rPr>
                <w:rFonts w:ascii="Times New Roman" w:eastAsia="Calibri" w:hAnsi="Times New Roman" w:cs="Times New Roman"/>
                <w:kern w:val="3"/>
                <w:szCs w:val="22"/>
                <w:lang w:val="ru-RU" w:eastAsia="ru-RU"/>
              </w:rPr>
              <w:t xml:space="preserve"> с </w:t>
            </w:r>
            <w:proofErr w:type="spellStart"/>
            <w:r w:rsidRPr="0046011A">
              <w:rPr>
                <w:rFonts w:ascii="Times New Roman" w:eastAsia="Calibri" w:hAnsi="Times New Roman" w:cs="Times New Roman"/>
                <w:kern w:val="3"/>
                <w:szCs w:val="22"/>
                <w:lang w:val="ru-RU" w:eastAsia="ru-RU"/>
              </w:rPr>
              <w:t>залученням</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сучасних</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комп’ютерних</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технологій</w:t>
            </w:r>
            <w:proofErr w:type="spellEnd"/>
            <w:r w:rsidRPr="0046011A">
              <w:rPr>
                <w:rFonts w:ascii="Times New Roman" w:eastAsia="Calibri" w:hAnsi="Times New Roman" w:cs="Times New Roman"/>
                <w:kern w:val="3"/>
                <w:szCs w:val="22"/>
                <w:lang w:val="ru-RU" w:eastAsia="ru-RU"/>
              </w:rPr>
              <w:t xml:space="preserve"> та онлайн </w:t>
            </w:r>
            <w:proofErr w:type="spellStart"/>
            <w:r w:rsidRPr="0046011A">
              <w:rPr>
                <w:rFonts w:ascii="Times New Roman" w:eastAsia="Calibri" w:hAnsi="Times New Roman" w:cs="Times New Roman"/>
                <w:kern w:val="3"/>
                <w:szCs w:val="22"/>
                <w:lang w:val="ru-RU" w:eastAsia="ru-RU"/>
              </w:rPr>
              <w:t>програм</w:t>
            </w:r>
            <w:proofErr w:type="spellEnd"/>
            <w:r w:rsidRPr="0046011A">
              <w:rPr>
                <w:rFonts w:ascii="Times New Roman" w:eastAsia="Calibri" w:hAnsi="Times New Roman" w:cs="Times New Roman"/>
                <w:kern w:val="3"/>
                <w:szCs w:val="22"/>
                <w:lang w:val="ru-RU" w:eastAsia="ru-RU"/>
              </w:rPr>
              <w:t xml:space="preserve"> з </w:t>
            </w:r>
            <w:proofErr w:type="spellStart"/>
            <w:r w:rsidRPr="0046011A">
              <w:rPr>
                <w:rFonts w:ascii="Times New Roman" w:eastAsia="Calibri" w:hAnsi="Times New Roman" w:cs="Times New Roman"/>
                <w:kern w:val="3"/>
                <w:szCs w:val="22"/>
                <w:lang w:val="ru-RU" w:eastAsia="ru-RU"/>
              </w:rPr>
              <w:t>обдарованими</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учнями</w:t>
            </w:r>
            <w:proofErr w:type="spellEnd"/>
            <w:r w:rsidRPr="0046011A">
              <w:rPr>
                <w:rFonts w:ascii="Times New Roman" w:eastAsia="Calibri" w:hAnsi="Times New Roman" w:cs="Times New Roman"/>
                <w:kern w:val="3"/>
                <w:szCs w:val="22"/>
                <w:lang w:val="ru-RU" w:eastAsia="ru-RU"/>
              </w:rPr>
              <w:t xml:space="preserve"> </w:t>
            </w:r>
          </w:p>
        </w:tc>
        <w:tc>
          <w:tcPr>
            <w:tcW w:w="1701" w:type="dxa"/>
          </w:tcPr>
          <w:p w14:paraId="4F0DE0AE"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roofErr w:type="spellStart"/>
            <w:r w:rsidRPr="0046011A">
              <w:rPr>
                <w:rFonts w:ascii="Times New Roman" w:eastAsia="Calibri" w:hAnsi="Times New Roman" w:cs="Times New Roman"/>
                <w:color w:val="000000"/>
                <w:kern w:val="3"/>
                <w:szCs w:val="22"/>
                <w:lang w:eastAsia="zh-CN"/>
              </w:rPr>
              <w:t>Управління</w:t>
            </w:r>
            <w:proofErr w:type="spellEnd"/>
            <w:r w:rsidRPr="0046011A">
              <w:rPr>
                <w:rFonts w:ascii="Times New Roman" w:eastAsia="Calibri" w:hAnsi="Times New Roman" w:cs="Times New Roman"/>
                <w:color w:val="000000"/>
                <w:kern w:val="3"/>
                <w:szCs w:val="22"/>
                <w:lang w:eastAsia="zh-CN"/>
              </w:rPr>
              <w:t xml:space="preserve"> </w:t>
            </w:r>
            <w:proofErr w:type="spellStart"/>
            <w:r w:rsidRPr="0046011A">
              <w:rPr>
                <w:rFonts w:ascii="Times New Roman" w:eastAsia="Calibri" w:hAnsi="Times New Roman" w:cs="Times New Roman"/>
                <w:color w:val="000000"/>
                <w:kern w:val="3"/>
                <w:szCs w:val="22"/>
                <w:lang w:eastAsia="zh-CN"/>
              </w:rPr>
              <w:t>освіти</w:t>
            </w:r>
            <w:proofErr w:type="spellEnd"/>
            <w:r w:rsidRPr="0046011A">
              <w:rPr>
                <w:rFonts w:ascii="Times New Roman" w:eastAsia="Calibri" w:hAnsi="Times New Roman" w:cs="Times New Roman"/>
                <w:color w:val="000000"/>
                <w:kern w:val="3"/>
                <w:szCs w:val="22"/>
                <w:lang w:eastAsia="zh-CN"/>
              </w:rPr>
              <w:t>, ЗЗСО</w:t>
            </w:r>
          </w:p>
        </w:tc>
        <w:tc>
          <w:tcPr>
            <w:tcW w:w="703" w:type="dxa"/>
          </w:tcPr>
          <w:p w14:paraId="6271467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EA8C8C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C2B3EB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211530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DAA68D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D84D64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C1D10E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668A5A6" w14:textId="77777777" w:rsidTr="00FC14B2">
        <w:trPr>
          <w:trHeight w:val="210"/>
          <w:jc w:val="center"/>
        </w:trPr>
        <w:tc>
          <w:tcPr>
            <w:tcW w:w="3261" w:type="dxa"/>
            <w:vAlign w:val="center"/>
          </w:tcPr>
          <w:p w14:paraId="6CE81356" w14:textId="77777777" w:rsidR="0046011A" w:rsidRPr="0046011A" w:rsidRDefault="0046011A" w:rsidP="0046011A">
            <w:pPr>
              <w:widowControl w:val="0"/>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b/>
                <w:i/>
                <w:kern w:val="3"/>
                <w:szCs w:val="22"/>
                <w:lang w:eastAsia="ru-RU"/>
              </w:rPr>
              <w:t>Сприяти</w:t>
            </w:r>
            <w:proofErr w:type="spellEnd"/>
            <w:r w:rsidRPr="0046011A">
              <w:rPr>
                <w:rFonts w:ascii="Times New Roman" w:eastAsia="Calibri" w:hAnsi="Times New Roman" w:cs="Times New Roman"/>
                <w:kern w:val="3"/>
                <w:szCs w:val="22"/>
                <w:lang w:eastAsia="ru-RU"/>
              </w:rPr>
              <w:t>:</w:t>
            </w:r>
          </w:p>
        </w:tc>
        <w:tc>
          <w:tcPr>
            <w:tcW w:w="1701" w:type="dxa"/>
          </w:tcPr>
          <w:p w14:paraId="1E3AABF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
        </w:tc>
        <w:tc>
          <w:tcPr>
            <w:tcW w:w="703" w:type="dxa"/>
          </w:tcPr>
          <w:p w14:paraId="4BE35DB9"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C8F50E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11EBD4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3510CA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75F997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990586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219C5B5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4AAAFF40" w14:textId="77777777" w:rsidTr="00FC14B2">
        <w:trPr>
          <w:trHeight w:val="210"/>
          <w:jc w:val="center"/>
        </w:trPr>
        <w:tc>
          <w:tcPr>
            <w:tcW w:w="3261" w:type="dxa"/>
            <w:vAlign w:val="center"/>
          </w:tcPr>
          <w:p w14:paraId="77A775A4" w14:textId="77777777" w:rsidR="0046011A" w:rsidRPr="00B51B49" w:rsidRDefault="0046011A" w:rsidP="0046011A">
            <w:pPr>
              <w:widowControl w:val="0"/>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kern w:val="3"/>
                <w:szCs w:val="22"/>
                <w:lang w:val="uk-UA" w:eastAsia="ru-RU"/>
              </w:rPr>
            </w:pPr>
            <w:r w:rsidRPr="00B51B49">
              <w:rPr>
                <w:rFonts w:ascii="Times New Roman" w:eastAsia="Calibri" w:hAnsi="Times New Roman" w:cs="Times New Roman"/>
                <w:kern w:val="3"/>
                <w:szCs w:val="22"/>
                <w:lang w:val="uk-UA" w:eastAsia="zh-CN"/>
              </w:rPr>
              <w:t xml:space="preserve">-розширенню можливостей педагогічних працівників у застосуванні </w:t>
            </w:r>
            <w:proofErr w:type="spellStart"/>
            <w:r w:rsidRPr="00B51B49">
              <w:rPr>
                <w:rFonts w:ascii="Times New Roman" w:eastAsia="Calibri" w:hAnsi="Times New Roman" w:cs="Times New Roman"/>
                <w:kern w:val="3"/>
                <w:szCs w:val="22"/>
                <w:lang w:val="uk-UA" w:eastAsia="zh-CN"/>
              </w:rPr>
              <w:t>методик</w:t>
            </w:r>
            <w:proofErr w:type="spellEnd"/>
            <w:r w:rsidRPr="00B51B49">
              <w:rPr>
                <w:rFonts w:ascii="Times New Roman" w:eastAsia="Calibri" w:hAnsi="Times New Roman" w:cs="Times New Roman"/>
                <w:kern w:val="3"/>
                <w:szCs w:val="22"/>
                <w:lang w:val="uk-UA" w:eastAsia="zh-CN"/>
              </w:rPr>
              <w:t xml:space="preserve"> виявлення і підтримки обдарованих дітей</w:t>
            </w:r>
          </w:p>
        </w:tc>
        <w:tc>
          <w:tcPr>
            <w:tcW w:w="1701" w:type="dxa"/>
          </w:tcPr>
          <w:p w14:paraId="6E59187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roofErr w:type="spellStart"/>
            <w:r w:rsidRPr="0046011A">
              <w:rPr>
                <w:rFonts w:ascii="Times New Roman" w:eastAsia="Calibri" w:hAnsi="Times New Roman" w:cs="Times New Roman"/>
                <w:color w:val="000000"/>
                <w:kern w:val="3"/>
                <w:szCs w:val="22"/>
                <w:lang w:eastAsia="zh-CN"/>
              </w:rPr>
              <w:t>Управління</w:t>
            </w:r>
            <w:proofErr w:type="spellEnd"/>
            <w:r w:rsidRPr="0046011A">
              <w:rPr>
                <w:rFonts w:ascii="Times New Roman" w:eastAsia="Calibri" w:hAnsi="Times New Roman" w:cs="Times New Roman"/>
                <w:color w:val="000000"/>
                <w:kern w:val="3"/>
                <w:szCs w:val="22"/>
                <w:lang w:eastAsia="zh-CN"/>
              </w:rPr>
              <w:t xml:space="preserve"> </w:t>
            </w:r>
            <w:proofErr w:type="spellStart"/>
            <w:r w:rsidRPr="0046011A">
              <w:rPr>
                <w:rFonts w:ascii="Times New Roman" w:eastAsia="Calibri" w:hAnsi="Times New Roman" w:cs="Times New Roman"/>
                <w:color w:val="000000"/>
                <w:kern w:val="3"/>
                <w:szCs w:val="22"/>
                <w:lang w:eastAsia="zh-CN"/>
              </w:rPr>
              <w:t>освіти</w:t>
            </w:r>
            <w:proofErr w:type="spellEnd"/>
            <w:r w:rsidRPr="0046011A">
              <w:rPr>
                <w:rFonts w:ascii="Times New Roman" w:eastAsia="Calibri" w:hAnsi="Times New Roman" w:cs="Times New Roman"/>
                <w:color w:val="000000"/>
                <w:kern w:val="3"/>
                <w:szCs w:val="22"/>
                <w:lang w:eastAsia="zh-CN"/>
              </w:rPr>
              <w:t xml:space="preserve">, ЗЗСО </w:t>
            </w:r>
          </w:p>
        </w:tc>
        <w:tc>
          <w:tcPr>
            <w:tcW w:w="703" w:type="dxa"/>
          </w:tcPr>
          <w:p w14:paraId="6B0BE7F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2CFCA9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89D1D6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E7D40D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62C9AA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8367EF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DB2AD3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5979747" w14:textId="77777777" w:rsidTr="00FC14B2">
        <w:trPr>
          <w:trHeight w:val="210"/>
          <w:jc w:val="center"/>
        </w:trPr>
        <w:tc>
          <w:tcPr>
            <w:tcW w:w="3261" w:type="dxa"/>
            <w:vAlign w:val="center"/>
          </w:tcPr>
          <w:p w14:paraId="1D0F1AFC" w14:textId="77777777" w:rsidR="0046011A" w:rsidRPr="0046011A" w:rsidRDefault="0046011A" w:rsidP="0046011A">
            <w:pPr>
              <w:widowControl w:val="0"/>
              <w:tabs>
                <w:tab w:val="left" w:pos="0"/>
                <w:tab w:val="left" w:pos="277"/>
              </w:tabs>
              <w:suppressAutoHyphens/>
              <w:autoSpaceDN w:val="0"/>
              <w:spacing w:before="0" w:after="0" w:line="20" w:lineRule="atLeast"/>
              <w:jc w:val="both"/>
              <w:textAlignment w:val="baseline"/>
              <w:rPr>
                <w:rFonts w:ascii="Times New Roman" w:eastAsia="Calibri" w:hAnsi="Times New Roman" w:cs="Times New Roman"/>
                <w:b/>
                <w:i/>
                <w:kern w:val="3"/>
                <w:szCs w:val="22"/>
                <w:lang w:eastAsia="zh-CN"/>
              </w:rPr>
            </w:pPr>
            <w:proofErr w:type="spellStart"/>
            <w:r w:rsidRPr="0046011A">
              <w:rPr>
                <w:rFonts w:ascii="Times New Roman" w:eastAsia="Calibri" w:hAnsi="Times New Roman" w:cs="Times New Roman"/>
                <w:b/>
                <w:i/>
                <w:kern w:val="3"/>
                <w:szCs w:val="22"/>
                <w:lang w:eastAsia="zh-CN"/>
              </w:rPr>
              <w:t>Започаткувати</w:t>
            </w:r>
            <w:proofErr w:type="spellEnd"/>
            <w:r w:rsidRPr="0046011A">
              <w:rPr>
                <w:rFonts w:ascii="Times New Roman" w:eastAsia="Calibri" w:hAnsi="Times New Roman" w:cs="Times New Roman"/>
                <w:b/>
                <w:i/>
                <w:kern w:val="3"/>
                <w:szCs w:val="22"/>
                <w:lang w:eastAsia="zh-CN"/>
              </w:rPr>
              <w:t>:</w:t>
            </w:r>
          </w:p>
        </w:tc>
        <w:tc>
          <w:tcPr>
            <w:tcW w:w="1701" w:type="dxa"/>
          </w:tcPr>
          <w:p w14:paraId="678AFC21"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
        </w:tc>
        <w:tc>
          <w:tcPr>
            <w:tcW w:w="703" w:type="dxa"/>
          </w:tcPr>
          <w:p w14:paraId="59F75BD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18C6AB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2E65C6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A747DB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206C833"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93B366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0FA2DA2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77E37AF6" w14:textId="77777777" w:rsidTr="00FC14B2">
        <w:trPr>
          <w:trHeight w:val="210"/>
          <w:jc w:val="center"/>
        </w:trPr>
        <w:tc>
          <w:tcPr>
            <w:tcW w:w="3261" w:type="dxa"/>
          </w:tcPr>
          <w:p w14:paraId="539376D4" w14:textId="77777777" w:rsidR="0046011A" w:rsidRPr="00B51B49" w:rsidRDefault="0046011A" w:rsidP="0046011A">
            <w:pPr>
              <w:widowControl w:val="0"/>
              <w:tabs>
                <w:tab w:val="left" w:pos="-22"/>
                <w:tab w:val="left" w:pos="135"/>
              </w:tabs>
              <w:suppressAutoHyphens/>
              <w:autoSpaceDN w:val="0"/>
              <w:spacing w:before="0" w:after="0" w:line="20" w:lineRule="atLeast"/>
              <w:jc w:val="both"/>
              <w:textAlignment w:val="baseline"/>
              <w:rPr>
                <w:rFonts w:ascii="Times New Roman" w:eastAsia="Calibri" w:hAnsi="Times New Roman" w:cs="Times New Roman"/>
                <w:kern w:val="3"/>
                <w:szCs w:val="22"/>
                <w:lang w:val="uk-UA" w:eastAsia="ru-RU"/>
              </w:rPr>
            </w:pPr>
            <w:r w:rsidRPr="00B51B49">
              <w:rPr>
                <w:rFonts w:ascii="Times New Roman" w:eastAsia="Calibri" w:hAnsi="Times New Roman" w:cs="Times New Roman"/>
                <w:kern w:val="3"/>
                <w:szCs w:val="22"/>
                <w:lang w:val="uk-UA" w:eastAsia="zh-CN"/>
              </w:rPr>
              <w:t>-навчання педагогічних працівників з питань діагностики розвитку здібностей та обдарованості дітей дошкільного, підліткового і старшого шкільного віку</w:t>
            </w:r>
          </w:p>
        </w:tc>
        <w:tc>
          <w:tcPr>
            <w:tcW w:w="1701" w:type="dxa"/>
          </w:tcPr>
          <w:p w14:paraId="5B427C8E"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roofErr w:type="spellStart"/>
            <w:r w:rsidRPr="0046011A">
              <w:rPr>
                <w:rFonts w:ascii="Times New Roman" w:eastAsia="Calibri" w:hAnsi="Times New Roman" w:cs="Times New Roman"/>
                <w:color w:val="000000"/>
                <w:kern w:val="3"/>
                <w:szCs w:val="22"/>
                <w:lang w:eastAsia="zh-CN"/>
              </w:rPr>
              <w:t>Управління</w:t>
            </w:r>
            <w:proofErr w:type="spellEnd"/>
            <w:r w:rsidRPr="0046011A">
              <w:rPr>
                <w:rFonts w:ascii="Times New Roman" w:eastAsia="Calibri" w:hAnsi="Times New Roman" w:cs="Times New Roman"/>
                <w:color w:val="000000"/>
                <w:kern w:val="3"/>
                <w:szCs w:val="22"/>
                <w:lang w:eastAsia="zh-CN"/>
              </w:rPr>
              <w:t xml:space="preserve"> </w:t>
            </w:r>
            <w:proofErr w:type="spellStart"/>
            <w:r w:rsidRPr="0046011A">
              <w:rPr>
                <w:rFonts w:ascii="Times New Roman" w:eastAsia="Calibri" w:hAnsi="Times New Roman" w:cs="Times New Roman"/>
                <w:color w:val="000000"/>
                <w:kern w:val="3"/>
                <w:szCs w:val="22"/>
                <w:lang w:eastAsia="zh-CN"/>
              </w:rPr>
              <w:t>освіти</w:t>
            </w:r>
            <w:proofErr w:type="spellEnd"/>
            <w:r w:rsidRPr="0046011A">
              <w:rPr>
                <w:rFonts w:ascii="Times New Roman" w:eastAsia="Calibri" w:hAnsi="Times New Roman" w:cs="Times New Roman"/>
                <w:color w:val="000000"/>
                <w:kern w:val="3"/>
                <w:szCs w:val="22"/>
                <w:lang w:eastAsia="zh-CN"/>
              </w:rPr>
              <w:t>, ЗЗСО</w:t>
            </w:r>
          </w:p>
        </w:tc>
        <w:tc>
          <w:tcPr>
            <w:tcW w:w="703" w:type="dxa"/>
          </w:tcPr>
          <w:p w14:paraId="20B12F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8819C4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F54831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834FD0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3DB542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037290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F2D4CAE"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51BCD83" w14:textId="77777777" w:rsidTr="00FC14B2">
        <w:trPr>
          <w:trHeight w:val="210"/>
          <w:jc w:val="center"/>
        </w:trPr>
        <w:tc>
          <w:tcPr>
            <w:tcW w:w="3261" w:type="dxa"/>
          </w:tcPr>
          <w:p w14:paraId="6CF121B5" w14:textId="77777777" w:rsidR="0046011A" w:rsidRPr="0046011A" w:rsidRDefault="0046011A" w:rsidP="0046011A">
            <w:pPr>
              <w:widowControl w:val="0"/>
              <w:tabs>
                <w:tab w:val="left" w:pos="-22"/>
                <w:tab w:val="left" w:pos="1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r w:rsidRPr="0046011A">
              <w:rPr>
                <w:rFonts w:ascii="Times New Roman" w:eastAsia="Calibri" w:hAnsi="Times New Roman" w:cs="Times New Roman"/>
                <w:kern w:val="3"/>
                <w:szCs w:val="22"/>
                <w:lang w:val="ru-RU" w:eastAsia="zh-CN"/>
              </w:rPr>
              <w:t>-</w:t>
            </w:r>
            <w:proofErr w:type="spellStart"/>
            <w:r w:rsidRPr="0046011A">
              <w:rPr>
                <w:rFonts w:ascii="Times New Roman" w:eastAsia="Calibri" w:hAnsi="Times New Roman" w:cs="Times New Roman"/>
                <w:kern w:val="3"/>
                <w:szCs w:val="22"/>
                <w:lang w:val="ru-RU" w:eastAsia="zh-CN"/>
              </w:rPr>
              <w:t>впроваджувати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сучасні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педагогічні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технології</w:t>
            </w:r>
            <w:proofErr w:type="spellEnd"/>
            <w:r w:rsidRPr="0046011A">
              <w:rPr>
                <w:rFonts w:ascii="Times New Roman" w:eastAsia="Calibri" w:hAnsi="Times New Roman" w:cs="Times New Roman"/>
                <w:kern w:val="3"/>
                <w:szCs w:val="22"/>
                <w:lang w:val="ru-RU" w:eastAsia="zh-CN"/>
              </w:rPr>
              <w:t xml:space="preserve"> і методики </w:t>
            </w:r>
            <w:proofErr w:type="spellStart"/>
            <w:r w:rsidRPr="0046011A">
              <w:rPr>
                <w:rFonts w:ascii="Times New Roman" w:eastAsia="Calibri" w:hAnsi="Times New Roman" w:cs="Times New Roman"/>
                <w:kern w:val="3"/>
                <w:szCs w:val="22"/>
                <w:lang w:val="ru-RU" w:eastAsia="zh-CN"/>
              </w:rPr>
              <w:t>раннього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виявленню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обдарованості</w:t>
            </w:r>
            <w:proofErr w:type="spellEnd"/>
          </w:p>
        </w:tc>
        <w:tc>
          <w:tcPr>
            <w:tcW w:w="1701" w:type="dxa"/>
          </w:tcPr>
          <w:p w14:paraId="79A6FDC8"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val="ru-RU" w:eastAsia="zh-CN"/>
              </w:rPr>
            </w:pPr>
          </w:p>
          <w:p w14:paraId="1662EA8E" w14:textId="77777777" w:rsidR="0046011A" w:rsidRPr="0046011A" w:rsidRDefault="0046011A" w:rsidP="0046011A">
            <w:pPr>
              <w:spacing w:before="0" w:after="0" w:line="20" w:lineRule="atLeast"/>
              <w:rPr>
                <w:rFonts w:ascii="Times New Roman" w:eastAsia="Calibri" w:hAnsi="Times New Roman" w:cs="Times New Roman"/>
                <w:szCs w:val="22"/>
                <w:lang w:eastAsia="zh-CN"/>
              </w:rPr>
            </w:pPr>
            <w:proofErr w:type="spellStart"/>
            <w:r w:rsidRPr="0046011A">
              <w:rPr>
                <w:rFonts w:ascii="Times New Roman" w:eastAsia="Calibri" w:hAnsi="Times New Roman" w:cs="Times New Roman"/>
                <w:color w:val="000000"/>
                <w:szCs w:val="22"/>
              </w:rPr>
              <w:t>Управління</w:t>
            </w:r>
            <w:proofErr w:type="spellEnd"/>
            <w:r w:rsidRPr="0046011A">
              <w:rPr>
                <w:rFonts w:ascii="Times New Roman" w:eastAsia="Calibri" w:hAnsi="Times New Roman" w:cs="Times New Roman"/>
                <w:color w:val="000000"/>
                <w:szCs w:val="22"/>
              </w:rPr>
              <w:t xml:space="preserve"> </w:t>
            </w:r>
            <w:proofErr w:type="spellStart"/>
            <w:r w:rsidRPr="0046011A">
              <w:rPr>
                <w:rFonts w:ascii="Times New Roman" w:eastAsia="Calibri" w:hAnsi="Times New Roman" w:cs="Times New Roman"/>
                <w:color w:val="000000"/>
                <w:szCs w:val="22"/>
              </w:rPr>
              <w:t>освіти</w:t>
            </w:r>
            <w:proofErr w:type="spellEnd"/>
            <w:r w:rsidRPr="0046011A">
              <w:rPr>
                <w:rFonts w:ascii="Times New Roman" w:eastAsia="Calibri" w:hAnsi="Times New Roman" w:cs="Times New Roman"/>
                <w:color w:val="000000"/>
                <w:szCs w:val="22"/>
              </w:rPr>
              <w:t>, ЗЗСО</w:t>
            </w:r>
          </w:p>
        </w:tc>
        <w:tc>
          <w:tcPr>
            <w:tcW w:w="703" w:type="dxa"/>
          </w:tcPr>
          <w:p w14:paraId="6BCCF7A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14629C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BBE46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DA1DE0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5D09A2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EB58BC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5C01614"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1C4E904" w14:textId="77777777" w:rsidTr="00FC14B2">
        <w:trPr>
          <w:trHeight w:val="210"/>
          <w:jc w:val="center"/>
        </w:trPr>
        <w:tc>
          <w:tcPr>
            <w:tcW w:w="3261" w:type="dxa"/>
          </w:tcPr>
          <w:p w14:paraId="46A80909" w14:textId="77777777" w:rsidR="0046011A" w:rsidRPr="0046011A" w:rsidRDefault="0046011A" w:rsidP="0046011A">
            <w:pPr>
              <w:widowControl w:val="0"/>
              <w:tabs>
                <w:tab w:val="left" w:pos="-22"/>
                <w:tab w:val="left" w:pos="135"/>
              </w:tabs>
              <w:suppressAutoHyphens/>
              <w:autoSpaceDN w:val="0"/>
              <w:spacing w:before="0" w:after="0" w:line="20" w:lineRule="atLeast"/>
              <w:jc w:val="both"/>
              <w:textAlignment w:val="baseline"/>
              <w:rPr>
                <w:rFonts w:ascii="Times New Roman" w:eastAsia="Calibri" w:hAnsi="Times New Roman" w:cs="Times New Roman"/>
                <w:b/>
                <w:i/>
                <w:kern w:val="3"/>
                <w:szCs w:val="22"/>
                <w:lang w:eastAsia="zh-CN"/>
              </w:rPr>
            </w:pPr>
            <w:proofErr w:type="spellStart"/>
            <w:r w:rsidRPr="0046011A">
              <w:rPr>
                <w:rFonts w:ascii="Times New Roman" w:eastAsia="Calibri" w:hAnsi="Times New Roman" w:cs="Times New Roman"/>
                <w:b/>
                <w:i/>
                <w:kern w:val="3"/>
                <w:szCs w:val="22"/>
                <w:lang w:eastAsia="zh-CN"/>
              </w:rPr>
              <w:t>Забезпечити</w:t>
            </w:r>
            <w:proofErr w:type="spellEnd"/>
            <w:r w:rsidRPr="0046011A">
              <w:rPr>
                <w:rFonts w:ascii="Times New Roman" w:eastAsia="Calibri" w:hAnsi="Times New Roman" w:cs="Times New Roman"/>
                <w:b/>
                <w:i/>
                <w:kern w:val="3"/>
                <w:szCs w:val="22"/>
                <w:lang w:eastAsia="zh-CN"/>
              </w:rPr>
              <w:t>:</w:t>
            </w:r>
          </w:p>
        </w:tc>
        <w:tc>
          <w:tcPr>
            <w:tcW w:w="1701" w:type="dxa"/>
          </w:tcPr>
          <w:p w14:paraId="376F6E38"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
        </w:tc>
        <w:tc>
          <w:tcPr>
            <w:tcW w:w="703" w:type="dxa"/>
          </w:tcPr>
          <w:p w14:paraId="48E42CE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49BED4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CEB196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23994D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610374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7256E9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221098D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7082AB22" w14:textId="77777777" w:rsidTr="00FC14B2">
        <w:trPr>
          <w:trHeight w:val="210"/>
          <w:jc w:val="center"/>
        </w:trPr>
        <w:tc>
          <w:tcPr>
            <w:tcW w:w="3261" w:type="dxa"/>
          </w:tcPr>
          <w:p w14:paraId="2A2C2807"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lastRenderedPageBreak/>
              <w:t>-</w:t>
            </w:r>
            <w:proofErr w:type="spellStart"/>
            <w:r w:rsidRPr="0046011A">
              <w:rPr>
                <w:rFonts w:ascii="Times New Roman" w:eastAsia="Calibri" w:hAnsi="Times New Roman" w:cs="Times New Roman"/>
                <w:szCs w:val="22"/>
                <w:lang w:val="ru-RU"/>
              </w:rPr>
              <w:t>здійснення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моніторингу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результативності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роботи</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обдарованою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молоддю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педагогічних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працівників</w:t>
            </w:r>
            <w:proofErr w:type="spellEnd"/>
            <w:r w:rsidRPr="0046011A">
              <w:rPr>
                <w:rFonts w:ascii="Times New Roman" w:eastAsia="Calibri" w:hAnsi="Times New Roman" w:cs="Times New Roman"/>
                <w:szCs w:val="22"/>
                <w:lang w:val="ru-RU"/>
              </w:rPr>
              <w:t>;</w:t>
            </w:r>
          </w:p>
        </w:tc>
        <w:tc>
          <w:tcPr>
            <w:tcW w:w="1701" w:type="dxa"/>
          </w:tcPr>
          <w:p w14:paraId="7B086BD5"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roofErr w:type="spellStart"/>
            <w:r w:rsidRPr="0046011A">
              <w:rPr>
                <w:rFonts w:ascii="Times New Roman" w:eastAsia="Calibri" w:hAnsi="Times New Roman" w:cs="Times New Roman"/>
                <w:color w:val="000000"/>
                <w:kern w:val="3"/>
                <w:szCs w:val="22"/>
                <w:lang w:eastAsia="zh-CN"/>
              </w:rPr>
              <w:t>Управління</w:t>
            </w:r>
            <w:proofErr w:type="spellEnd"/>
            <w:r w:rsidRPr="0046011A">
              <w:rPr>
                <w:rFonts w:ascii="Times New Roman" w:eastAsia="Calibri" w:hAnsi="Times New Roman" w:cs="Times New Roman"/>
                <w:color w:val="000000"/>
                <w:kern w:val="3"/>
                <w:szCs w:val="22"/>
                <w:lang w:eastAsia="zh-CN"/>
              </w:rPr>
              <w:t xml:space="preserve"> </w:t>
            </w:r>
            <w:proofErr w:type="spellStart"/>
            <w:r w:rsidRPr="0046011A">
              <w:rPr>
                <w:rFonts w:ascii="Times New Roman" w:eastAsia="Calibri" w:hAnsi="Times New Roman" w:cs="Times New Roman"/>
                <w:color w:val="000000"/>
                <w:kern w:val="3"/>
                <w:szCs w:val="22"/>
                <w:lang w:eastAsia="zh-CN"/>
              </w:rPr>
              <w:t>освіти</w:t>
            </w:r>
            <w:proofErr w:type="spellEnd"/>
            <w:r w:rsidRPr="0046011A">
              <w:rPr>
                <w:rFonts w:ascii="Times New Roman" w:eastAsia="Calibri" w:hAnsi="Times New Roman" w:cs="Times New Roman"/>
                <w:color w:val="000000"/>
                <w:kern w:val="3"/>
                <w:szCs w:val="22"/>
                <w:lang w:eastAsia="zh-CN"/>
              </w:rPr>
              <w:t>, ЗЗСО</w:t>
            </w:r>
          </w:p>
        </w:tc>
        <w:tc>
          <w:tcPr>
            <w:tcW w:w="703" w:type="dxa"/>
          </w:tcPr>
          <w:p w14:paraId="0D1DBBA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8B5818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6374C9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283402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0413AF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180CA7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4E2EBF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0931E83" w14:textId="77777777" w:rsidTr="00FC14B2">
        <w:trPr>
          <w:trHeight w:val="210"/>
          <w:jc w:val="center"/>
        </w:trPr>
        <w:tc>
          <w:tcPr>
            <w:tcW w:w="3261" w:type="dxa"/>
          </w:tcPr>
          <w:p w14:paraId="5FEC19BB" w14:textId="77777777" w:rsidR="0046011A" w:rsidRPr="0046011A" w:rsidRDefault="0046011A" w:rsidP="0046011A">
            <w:pPr>
              <w:tabs>
                <w:tab w:val="left" w:pos="-44"/>
                <w:tab w:val="left" w:pos="277"/>
              </w:tabs>
              <w:suppressAutoHyphens/>
              <w:autoSpaceDN w:val="0"/>
              <w:spacing w:before="0" w:after="0" w:line="20" w:lineRule="atLeast"/>
              <w:ind w:left="-7"/>
              <w:jc w:val="both"/>
              <w:textAlignment w:val="baseline"/>
              <w:rPr>
                <w:rFonts w:ascii="Times New Roman" w:eastAsia="Calibri" w:hAnsi="Times New Roman" w:cs="Times New Roman"/>
                <w:kern w:val="3"/>
                <w:szCs w:val="22"/>
                <w:lang w:val="ru-RU" w:eastAsia="zh-CN"/>
              </w:rPr>
            </w:pPr>
            <w:r w:rsidRPr="0046011A">
              <w:rPr>
                <w:rFonts w:ascii="Times New Roman" w:eastAsia="Calibri" w:hAnsi="Times New Roman" w:cs="Times New Roman"/>
                <w:kern w:val="3"/>
                <w:szCs w:val="22"/>
                <w:lang w:val="ru-RU" w:eastAsia="zh-CN"/>
              </w:rPr>
              <w:t>-</w:t>
            </w:r>
            <w:proofErr w:type="spellStart"/>
            <w:r w:rsidRPr="0046011A">
              <w:rPr>
                <w:rFonts w:ascii="Times New Roman" w:eastAsia="Calibri" w:hAnsi="Times New Roman" w:cs="Times New Roman"/>
                <w:kern w:val="3"/>
                <w:szCs w:val="22"/>
                <w:lang w:val="ru-RU" w:eastAsia="zh-CN"/>
              </w:rPr>
              <w:t>формування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якісного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потенціалу</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керівних</w:t>
            </w:r>
            <w:proofErr w:type="spellEnd"/>
            <w:r w:rsidRPr="0046011A">
              <w:rPr>
                <w:rFonts w:ascii="Times New Roman" w:eastAsia="Calibri" w:hAnsi="Times New Roman" w:cs="Times New Roman"/>
                <w:kern w:val="3"/>
                <w:szCs w:val="22"/>
                <w:lang w:val="ru-RU" w:eastAsia="zh-CN"/>
              </w:rPr>
              <w:t xml:space="preserve"> і </w:t>
            </w:r>
            <w:proofErr w:type="spellStart"/>
            <w:r w:rsidRPr="0046011A">
              <w:rPr>
                <w:rFonts w:ascii="Times New Roman" w:eastAsia="Calibri" w:hAnsi="Times New Roman" w:cs="Times New Roman"/>
                <w:kern w:val="3"/>
                <w:szCs w:val="22"/>
                <w:lang w:val="ru-RU" w:eastAsia="zh-CN"/>
              </w:rPr>
              <w:t>педагогічних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кадрів</w:t>
            </w:r>
            <w:proofErr w:type="spellEnd"/>
            <w:r w:rsidRPr="0046011A">
              <w:rPr>
                <w:rFonts w:ascii="Times New Roman" w:eastAsia="Calibri" w:hAnsi="Times New Roman" w:cs="Times New Roman"/>
                <w:kern w:val="3"/>
                <w:szCs w:val="22"/>
                <w:lang w:val="ru-RU" w:eastAsia="zh-CN"/>
              </w:rPr>
              <w:t xml:space="preserve"> для </w:t>
            </w:r>
            <w:proofErr w:type="spellStart"/>
            <w:r w:rsidRPr="0046011A">
              <w:rPr>
                <w:rFonts w:ascii="Times New Roman" w:eastAsia="Calibri" w:hAnsi="Times New Roman" w:cs="Times New Roman"/>
                <w:kern w:val="3"/>
                <w:szCs w:val="22"/>
                <w:lang w:val="ru-RU" w:eastAsia="zh-CN"/>
              </w:rPr>
              <w:t>роботи</w:t>
            </w:r>
            <w:proofErr w:type="spellEnd"/>
            <w:r w:rsidRPr="0046011A">
              <w:rPr>
                <w:rFonts w:ascii="Times New Roman" w:eastAsia="Calibri" w:hAnsi="Times New Roman" w:cs="Times New Roman"/>
                <w:kern w:val="3"/>
                <w:szCs w:val="22"/>
                <w:lang w:val="ru-RU" w:eastAsia="zh-CN"/>
              </w:rPr>
              <w:t xml:space="preserve"> з </w:t>
            </w:r>
            <w:proofErr w:type="spellStart"/>
            <w:r w:rsidRPr="0046011A">
              <w:rPr>
                <w:rFonts w:ascii="Times New Roman" w:eastAsia="Calibri" w:hAnsi="Times New Roman" w:cs="Times New Roman"/>
                <w:kern w:val="3"/>
                <w:szCs w:val="22"/>
                <w:lang w:val="ru-RU" w:eastAsia="zh-CN"/>
              </w:rPr>
              <w:t>обдарованими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дітьми</w:t>
            </w:r>
            <w:proofErr w:type="spellEnd"/>
            <w:r w:rsidRPr="0046011A">
              <w:rPr>
                <w:rFonts w:ascii="Times New Roman" w:eastAsia="Calibri" w:hAnsi="Times New Roman" w:cs="Times New Roman"/>
                <w:kern w:val="3"/>
                <w:szCs w:val="22"/>
                <w:lang w:val="ru-RU" w:eastAsia="zh-CN"/>
              </w:rPr>
              <w:t>;</w:t>
            </w:r>
          </w:p>
        </w:tc>
        <w:tc>
          <w:tcPr>
            <w:tcW w:w="1701" w:type="dxa"/>
          </w:tcPr>
          <w:p w14:paraId="7FA407CD"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color w:val="000000"/>
                <w:kern w:val="3"/>
                <w:szCs w:val="22"/>
                <w:lang w:eastAsia="zh-CN"/>
              </w:rPr>
            </w:pPr>
            <w:proofErr w:type="spellStart"/>
            <w:r w:rsidRPr="0046011A">
              <w:rPr>
                <w:rFonts w:ascii="Times New Roman" w:eastAsia="Calibri" w:hAnsi="Times New Roman" w:cs="Times New Roman"/>
                <w:color w:val="000000"/>
                <w:kern w:val="3"/>
                <w:szCs w:val="22"/>
                <w:lang w:eastAsia="zh-CN"/>
              </w:rPr>
              <w:t>Управління</w:t>
            </w:r>
            <w:proofErr w:type="spellEnd"/>
            <w:r w:rsidRPr="0046011A">
              <w:rPr>
                <w:rFonts w:ascii="Times New Roman" w:eastAsia="Calibri" w:hAnsi="Times New Roman" w:cs="Times New Roman"/>
                <w:color w:val="000000"/>
                <w:kern w:val="3"/>
                <w:szCs w:val="22"/>
                <w:lang w:eastAsia="zh-CN"/>
              </w:rPr>
              <w:t xml:space="preserve"> </w:t>
            </w:r>
            <w:proofErr w:type="spellStart"/>
            <w:r w:rsidRPr="0046011A">
              <w:rPr>
                <w:rFonts w:ascii="Times New Roman" w:eastAsia="Calibri" w:hAnsi="Times New Roman" w:cs="Times New Roman"/>
                <w:color w:val="000000"/>
                <w:kern w:val="3"/>
                <w:szCs w:val="22"/>
                <w:lang w:eastAsia="zh-CN"/>
              </w:rPr>
              <w:t>освіти</w:t>
            </w:r>
            <w:proofErr w:type="spellEnd"/>
            <w:r w:rsidRPr="0046011A">
              <w:rPr>
                <w:rFonts w:ascii="Times New Roman" w:eastAsia="Calibri" w:hAnsi="Times New Roman" w:cs="Times New Roman"/>
                <w:color w:val="000000"/>
                <w:kern w:val="3"/>
                <w:szCs w:val="22"/>
                <w:lang w:eastAsia="zh-CN"/>
              </w:rPr>
              <w:t>, ЗЗСО</w:t>
            </w:r>
          </w:p>
        </w:tc>
        <w:tc>
          <w:tcPr>
            <w:tcW w:w="703" w:type="dxa"/>
          </w:tcPr>
          <w:p w14:paraId="52CC40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0DCFA9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88546F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C007E1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F1660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CE3431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92174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170651C6" w14:textId="77777777" w:rsidR="0046011A" w:rsidRPr="0046011A" w:rsidRDefault="0046011A" w:rsidP="0046011A">
      <w:pPr>
        <w:suppressAutoHyphens/>
        <w:autoSpaceDN w:val="0"/>
        <w:spacing w:before="0" w:after="0" w:line="20" w:lineRule="atLeast"/>
        <w:jc w:val="both"/>
        <w:textAlignment w:val="baseline"/>
        <w:rPr>
          <w:rFonts w:ascii="Times New Roman" w:eastAsia="Calibri" w:hAnsi="Times New Roman" w:cs="Times New Roman"/>
          <w:kern w:val="3"/>
          <w:sz w:val="28"/>
          <w:szCs w:val="28"/>
          <w:lang w:eastAsia="zh-CN"/>
        </w:rPr>
      </w:pPr>
    </w:p>
    <w:p w14:paraId="687BC5A9" w14:textId="77777777" w:rsidR="0046011A" w:rsidRPr="0046011A" w:rsidRDefault="0046011A" w:rsidP="0046011A">
      <w:pPr>
        <w:suppressAutoHyphens/>
        <w:autoSpaceDN w:val="0"/>
        <w:spacing w:before="0" w:after="0" w:line="20" w:lineRule="atLeast"/>
        <w:textAlignment w:val="baseline"/>
        <w:rPr>
          <w:rFonts w:ascii="Times New Roman" w:eastAsia="Calibri" w:hAnsi="Times New Roman" w:cs="Times New Roman"/>
          <w:b/>
          <w:bCs/>
          <w:i/>
          <w:iCs/>
          <w:kern w:val="3"/>
          <w:sz w:val="28"/>
          <w:szCs w:val="28"/>
          <w:lang w:eastAsia="zh-CN"/>
        </w:rPr>
      </w:pPr>
      <w:r w:rsidRPr="0046011A">
        <w:rPr>
          <w:rFonts w:ascii="Times New Roman" w:eastAsia="Calibri" w:hAnsi="Times New Roman" w:cs="Times New Roman"/>
          <w:b/>
          <w:bCs/>
          <w:i/>
          <w:iCs/>
          <w:kern w:val="3"/>
          <w:sz w:val="28"/>
          <w:szCs w:val="28"/>
          <w:lang w:eastAsia="zh-CN"/>
        </w:rPr>
        <w:t>Очікувані результати:</w:t>
      </w:r>
    </w:p>
    <w:p w14:paraId="6F5ACF17" w14:textId="77777777" w:rsidR="0046011A" w:rsidRPr="0046011A" w:rsidRDefault="0046011A" w:rsidP="00706A62">
      <w:pPr>
        <w:widowControl w:val="0"/>
        <w:numPr>
          <w:ilvl w:val="0"/>
          <w:numId w:val="37"/>
        </w:numPr>
        <w:tabs>
          <w:tab w:val="left" w:pos="568"/>
          <w:tab w:val="left" w:pos="851"/>
        </w:tabs>
        <w:suppressAutoHyphens/>
        <w:autoSpaceDN w:val="0"/>
        <w:spacing w:before="0" w:after="0" w:line="20" w:lineRule="atLeast"/>
        <w:ind w:firstLine="284"/>
        <w:jc w:val="both"/>
        <w:textAlignment w:val="baseline"/>
        <w:rPr>
          <w:rFonts w:ascii="Times New Roman" w:eastAsia="Calibri" w:hAnsi="Times New Roman" w:cs="Times New Roman"/>
          <w:kern w:val="3"/>
          <w:sz w:val="28"/>
          <w:szCs w:val="28"/>
          <w:lang w:eastAsia="ru-RU"/>
        </w:rPr>
      </w:pPr>
      <w:r w:rsidRPr="0046011A">
        <w:rPr>
          <w:rFonts w:ascii="Times New Roman" w:eastAsia="Calibri" w:hAnsi="Times New Roman" w:cs="Times New Roman"/>
          <w:kern w:val="3"/>
          <w:sz w:val="28"/>
          <w:szCs w:val="28"/>
          <w:lang w:eastAsia="ru-RU"/>
        </w:rPr>
        <w:t>удосконалювати систему виявлення, відбору, психолого-педагогічного супроводу, адресної підтримки обдарованої молоді;</w:t>
      </w:r>
    </w:p>
    <w:p w14:paraId="09C79860" w14:textId="77777777" w:rsidR="0046011A" w:rsidRPr="0046011A" w:rsidRDefault="0046011A" w:rsidP="00706A62">
      <w:pPr>
        <w:widowControl w:val="0"/>
        <w:numPr>
          <w:ilvl w:val="0"/>
          <w:numId w:val="37"/>
        </w:numPr>
        <w:tabs>
          <w:tab w:val="left" w:pos="568"/>
          <w:tab w:val="left" w:pos="851"/>
        </w:tabs>
        <w:suppressAutoHyphens/>
        <w:autoSpaceDN w:val="0"/>
        <w:spacing w:before="0" w:after="0" w:line="20" w:lineRule="atLeast"/>
        <w:ind w:firstLine="284"/>
        <w:jc w:val="both"/>
        <w:textAlignment w:val="baseline"/>
        <w:rPr>
          <w:rFonts w:ascii="Times New Roman" w:eastAsia="Calibri" w:hAnsi="Times New Roman" w:cs="Times New Roman"/>
          <w:kern w:val="3"/>
          <w:sz w:val="28"/>
          <w:szCs w:val="28"/>
          <w:lang w:eastAsia="zh-CN"/>
        </w:rPr>
      </w:pPr>
      <w:r w:rsidRPr="0046011A">
        <w:rPr>
          <w:rFonts w:ascii="Times New Roman" w:eastAsia="Calibri" w:hAnsi="Times New Roman" w:cs="Times New Roman"/>
          <w:kern w:val="3"/>
          <w:sz w:val="28"/>
          <w:szCs w:val="28"/>
          <w:lang w:eastAsia="zh-CN"/>
        </w:rPr>
        <w:t>збільшувати кількість призерів/переможців олімпіад, турнірів, конкурсів, інтелектуальних змагань;</w:t>
      </w:r>
    </w:p>
    <w:p w14:paraId="492D4775" w14:textId="77777777" w:rsidR="0046011A" w:rsidRPr="0046011A" w:rsidRDefault="0046011A" w:rsidP="00706A62">
      <w:pPr>
        <w:widowControl w:val="0"/>
        <w:numPr>
          <w:ilvl w:val="0"/>
          <w:numId w:val="37"/>
        </w:numPr>
        <w:tabs>
          <w:tab w:val="left" w:pos="568"/>
          <w:tab w:val="left" w:pos="851"/>
        </w:tabs>
        <w:suppressAutoHyphens/>
        <w:autoSpaceDN w:val="0"/>
        <w:spacing w:before="0" w:after="0" w:line="20" w:lineRule="atLeast"/>
        <w:ind w:firstLine="284"/>
        <w:jc w:val="both"/>
        <w:textAlignment w:val="baseline"/>
        <w:rPr>
          <w:rFonts w:ascii="Times New Roman" w:eastAsia="Calibri" w:hAnsi="Times New Roman" w:cs="Times New Roman"/>
          <w:kern w:val="3"/>
          <w:sz w:val="28"/>
          <w:szCs w:val="28"/>
          <w:lang w:eastAsia="zh-CN"/>
        </w:rPr>
      </w:pPr>
      <w:r w:rsidRPr="0046011A">
        <w:rPr>
          <w:rFonts w:ascii="Times New Roman" w:eastAsia="Calibri" w:hAnsi="Times New Roman" w:cs="Times New Roman"/>
          <w:kern w:val="3"/>
          <w:sz w:val="28"/>
          <w:szCs w:val="28"/>
          <w:lang w:eastAsia="zh-CN"/>
        </w:rPr>
        <w:t>забезпечення рівних умов розвитку й підтримки обдарованості;</w:t>
      </w:r>
    </w:p>
    <w:p w14:paraId="691B3043" w14:textId="77777777" w:rsidR="0046011A" w:rsidRPr="0046011A" w:rsidRDefault="0046011A" w:rsidP="00706A62">
      <w:pPr>
        <w:widowControl w:val="0"/>
        <w:numPr>
          <w:ilvl w:val="0"/>
          <w:numId w:val="37"/>
        </w:numPr>
        <w:tabs>
          <w:tab w:val="left" w:pos="568"/>
          <w:tab w:val="left" w:pos="851"/>
        </w:tabs>
        <w:suppressAutoHyphens/>
        <w:autoSpaceDN w:val="0"/>
        <w:spacing w:before="0" w:after="0" w:line="20" w:lineRule="atLeast"/>
        <w:ind w:firstLine="284"/>
        <w:jc w:val="both"/>
        <w:textAlignment w:val="baseline"/>
        <w:rPr>
          <w:rFonts w:ascii="Times New Roman" w:eastAsia="Calibri" w:hAnsi="Times New Roman" w:cs="Times New Roman"/>
          <w:kern w:val="3"/>
          <w:sz w:val="28"/>
          <w:szCs w:val="28"/>
          <w:lang w:eastAsia="zh-CN"/>
        </w:rPr>
      </w:pPr>
      <w:r w:rsidRPr="0046011A">
        <w:rPr>
          <w:rFonts w:ascii="Times New Roman" w:eastAsia="Calibri" w:hAnsi="Times New Roman" w:cs="Times New Roman"/>
          <w:kern w:val="3"/>
          <w:sz w:val="28"/>
          <w:szCs w:val="28"/>
          <w:lang w:eastAsia="zh-CN"/>
        </w:rPr>
        <w:t>розвиток професійного потенціалу наукових, науково-педагогічних і педагогічних працівників закладів освіти Сіверської міської ОТГ щодо роботи з обдарованими дітьми.</w:t>
      </w:r>
    </w:p>
    <w:p w14:paraId="53177599" w14:textId="77777777" w:rsidR="0046011A" w:rsidRPr="0046011A" w:rsidRDefault="0046011A" w:rsidP="0046011A">
      <w:pPr>
        <w:widowControl w:val="0"/>
        <w:tabs>
          <w:tab w:val="left" w:pos="568"/>
          <w:tab w:val="left" w:pos="851"/>
        </w:tabs>
        <w:suppressAutoHyphens/>
        <w:autoSpaceDN w:val="0"/>
        <w:spacing w:before="0" w:after="0" w:line="20" w:lineRule="atLeast"/>
        <w:ind w:left="284"/>
        <w:jc w:val="both"/>
        <w:textAlignment w:val="baseline"/>
        <w:rPr>
          <w:rFonts w:ascii="Times New Roman" w:eastAsia="Calibri" w:hAnsi="Times New Roman" w:cs="Times New Roman"/>
          <w:kern w:val="3"/>
          <w:sz w:val="28"/>
          <w:szCs w:val="28"/>
          <w:lang w:eastAsia="ru-RU"/>
        </w:rPr>
      </w:pPr>
    </w:p>
    <w:p w14:paraId="460740B4" w14:textId="77777777" w:rsidR="0046011A" w:rsidRPr="0046011A" w:rsidRDefault="0046011A" w:rsidP="0046011A">
      <w:pPr>
        <w:spacing w:before="0" w:after="0" w:line="20" w:lineRule="atLeast"/>
        <w:jc w:val="center"/>
        <w:rPr>
          <w:rFonts w:ascii="Times New Roman" w:eastAsia="Calibri" w:hAnsi="Times New Roman" w:cs="Times New Roman"/>
          <w:b/>
          <w:bCs/>
          <w:i/>
          <w:sz w:val="28"/>
          <w:szCs w:val="28"/>
        </w:rPr>
      </w:pPr>
      <w:r w:rsidRPr="0046011A">
        <w:rPr>
          <w:rFonts w:ascii="Times New Roman" w:eastAsia="Calibri" w:hAnsi="Times New Roman" w:cs="Times New Roman"/>
          <w:b/>
          <w:bCs/>
          <w:i/>
          <w:sz w:val="28"/>
          <w:szCs w:val="28"/>
        </w:rPr>
        <w:t xml:space="preserve">2.4. </w:t>
      </w:r>
      <w:proofErr w:type="spellStart"/>
      <w:r w:rsidRPr="0046011A">
        <w:rPr>
          <w:rFonts w:ascii="Times New Roman" w:eastAsia="Calibri" w:hAnsi="Times New Roman" w:cs="Times New Roman"/>
          <w:b/>
          <w:bCs/>
          <w:i/>
          <w:sz w:val="28"/>
          <w:szCs w:val="28"/>
        </w:rPr>
        <w:t>Проєкт</w:t>
      </w:r>
      <w:proofErr w:type="spellEnd"/>
      <w:r w:rsidRPr="0046011A">
        <w:rPr>
          <w:rFonts w:ascii="Times New Roman" w:eastAsia="Calibri" w:hAnsi="Times New Roman" w:cs="Times New Roman"/>
          <w:b/>
          <w:bCs/>
          <w:i/>
          <w:sz w:val="28"/>
          <w:szCs w:val="28"/>
        </w:rPr>
        <w:t xml:space="preserve"> «Освіта в інформаційному суспільстві»</w:t>
      </w:r>
    </w:p>
    <w:p w14:paraId="1F4A163B" w14:textId="77777777" w:rsidR="0046011A" w:rsidRPr="0046011A" w:rsidRDefault="0046011A" w:rsidP="0046011A">
      <w:pPr>
        <w:spacing w:before="0" w:after="0" w:line="20" w:lineRule="atLeast"/>
        <w:ind w:firstLine="709"/>
        <w:jc w:val="both"/>
        <w:rPr>
          <w:rFonts w:ascii="Calibri" w:eastAsia="Calibri" w:hAnsi="Calibri" w:cs="Times New Roman"/>
          <w:szCs w:val="22"/>
        </w:rPr>
      </w:pPr>
      <w:r w:rsidRPr="0046011A">
        <w:rPr>
          <w:rFonts w:ascii="Times New Roman" w:eastAsia="Calibri" w:hAnsi="Times New Roman" w:cs="Times New Roman"/>
          <w:b/>
          <w:bCs/>
          <w:i/>
          <w:iCs/>
          <w:sz w:val="28"/>
          <w:szCs w:val="28"/>
        </w:rPr>
        <w:t xml:space="preserve">Завдання: </w:t>
      </w:r>
      <w:r w:rsidRPr="0046011A">
        <w:rPr>
          <w:rFonts w:ascii="Times New Roman" w:eastAsia="Calibri" w:hAnsi="Times New Roman" w:cs="Times New Roman"/>
          <w:sz w:val="28"/>
          <w:szCs w:val="28"/>
        </w:rPr>
        <w:t xml:space="preserve">формування медіа-грамотності та інформаційної культури учасників освітнього процесу, забезпечення рівного доступу дітей та дорослих будь-якого віку й стану здоров’я (зокрема, з тимчасово окупованих територій) до якісної основної або додаткової освіти на дистанційній основі та можливості отримання відповідного документу про освіту державного зразка.     </w:t>
      </w:r>
    </w:p>
    <w:tbl>
      <w:tblPr>
        <w:tblStyle w:val="42"/>
        <w:tblW w:w="10456" w:type="dxa"/>
        <w:jc w:val="center"/>
        <w:tblLayout w:type="fixed"/>
        <w:tblLook w:val="04A0" w:firstRow="1" w:lastRow="0" w:firstColumn="1" w:lastColumn="0" w:noHBand="0" w:noVBand="1"/>
      </w:tblPr>
      <w:tblGrid>
        <w:gridCol w:w="3249"/>
        <w:gridCol w:w="1685"/>
        <w:gridCol w:w="6"/>
        <w:gridCol w:w="850"/>
        <w:gridCol w:w="855"/>
        <w:gridCol w:w="816"/>
        <w:gridCol w:w="9"/>
        <w:gridCol w:w="735"/>
        <w:gridCol w:w="709"/>
        <w:gridCol w:w="709"/>
        <w:gridCol w:w="833"/>
      </w:tblGrid>
      <w:tr w:rsidR="0046011A" w:rsidRPr="0046011A" w14:paraId="0669F4C7" w14:textId="77777777" w:rsidTr="00FC14B2">
        <w:trPr>
          <w:trHeight w:val="210"/>
          <w:jc w:val="center"/>
        </w:trPr>
        <w:tc>
          <w:tcPr>
            <w:tcW w:w="3251" w:type="dxa"/>
            <w:vMerge w:val="restart"/>
          </w:tcPr>
          <w:p w14:paraId="78438AEE"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693" w:type="dxa"/>
            <w:gridSpan w:val="2"/>
            <w:vMerge w:val="restart"/>
          </w:tcPr>
          <w:p w14:paraId="5235C0D3"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p w14:paraId="73333BEF"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5512" w:type="dxa"/>
            <w:gridSpan w:val="8"/>
          </w:tcPr>
          <w:p w14:paraId="0F8F4580"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36FB9986" w14:textId="77777777" w:rsidTr="00FC14B2">
        <w:trPr>
          <w:trHeight w:val="210"/>
          <w:jc w:val="center"/>
        </w:trPr>
        <w:tc>
          <w:tcPr>
            <w:tcW w:w="3251" w:type="dxa"/>
            <w:vMerge/>
          </w:tcPr>
          <w:p w14:paraId="29E02F64"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693" w:type="dxa"/>
            <w:gridSpan w:val="2"/>
            <w:vMerge/>
          </w:tcPr>
          <w:p w14:paraId="1886D28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850" w:type="dxa"/>
          </w:tcPr>
          <w:p w14:paraId="0747CF5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855" w:type="dxa"/>
          </w:tcPr>
          <w:p w14:paraId="68EA73A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816" w:type="dxa"/>
          </w:tcPr>
          <w:p w14:paraId="0563C43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744" w:type="dxa"/>
            <w:gridSpan w:val="2"/>
          </w:tcPr>
          <w:p w14:paraId="5F6AE65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9" w:type="dxa"/>
          </w:tcPr>
          <w:p w14:paraId="2314781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634F0EC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829" w:type="dxa"/>
          </w:tcPr>
          <w:p w14:paraId="6AF7942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4DFDF133" w14:textId="77777777" w:rsidTr="00FC14B2">
        <w:trPr>
          <w:trHeight w:val="210"/>
          <w:jc w:val="center"/>
        </w:trPr>
        <w:tc>
          <w:tcPr>
            <w:tcW w:w="3251" w:type="dxa"/>
          </w:tcPr>
          <w:p w14:paraId="6D3D7F2C" w14:textId="77777777" w:rsidR="0046011A" w:rsidRPr="0046011A" w:rsidRDefault="0046011A" w:rsidP="0046011A">
            <w:pPr>
              <w:spacing w:before="0" w:after="0" w:line="20" w:lineRule="atLeast"/>
              <w:jc w:val="both"/>
              <w:rPr>
                <w:rFonts w:ascii="Times New Roman" w:eastAsia="Calibri" w:hAnsi="Times New Roman" w:cs="Times New Roman"/>
                <w:b/>
                <w:i/>
                <w:szCs w:val="22"/>
              </w:rPr>
            </w:pPr>
            <w:proofErr w:type="spellStart"/>
            <w:r w:rsidRPr="0046011A">
              <w:rPr>
                <w:rFonts w:ascii="Times New Roman" w:eastAsia="Calibri" w:hAnsi="Times New Roman" w:cs="Times New Roman"/>
                <w:b/>
                <w:i/>
                <w:szCs w:val="22"/>
              </w:rPr>
              <w:t>Вдосконалити</w:t>
            </w:r>
            <w:proofErr w:type="spellEnd"/>
            <w:r w:rsidRPr="0046011A">
              <w:rPr>
                <w:rFonts w:ascii="Times New Roman" w:eastAsia="Calibri" w:hAnsi="Times New Roman" w:cs="Times New Roman"/>
                <w:b/>
                <w:i/>
                <w:szCs w:val="22"/>
              </w:rPr>
              <w:t>:</w:t>
            </w:r>
          </w:p>
        </w:tc>
        <w:tc>
          <w:tcPr>
            <w:tcW w:w="1693" w:type="dxa"/>
            <w:gridSpan w:val="2"/>
          </w:tcPr>
          <w:p w14:paraId="6B449E7D"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850" w:type="dxa"/>
          </w:tcPr>
          <w:p w14:paraId="428103A4"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855" w:type="dxa"/>
          </w:tcPr>
          <w:p w14:paraId="6A758983"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816" w:type="dxa"/>
          </w:tcPr>
          <w:p w14:paraId="3A2945C0"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44" w:type="dxa"/>
            <w:gridSpan w:val="2"/>
          </w:tcPr>
          <w:p w14:paraId="5C65A473"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262B77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025AC2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829" w:type="dxa"/>
          </w:tcPr>
          <w:p w14:paraId="2049E5B4"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0F1BE55E" w14:textId="77777777" w:rsidTr="00FC14B2">
        <w:trPr>
          <w:trHeight w:val="1754"/>
          <w:jc w:val="center"/>
        </w:trPr>
        <w:tc>
          <w:tcPr>
            <w:tcW w:w="3251" w:type="dxa"/>
          </w:tcPr>
          <w:p w14:paraId="221AFDF5" w14:textId="77777777" w:rsidR="0046011A" w:rsidRPr="00B51B49" w:rsidRDefault="0046011A" w:rsidP="0046011A">
            <w:pPr>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-впровадження дистанційної освіти в освітній процес закладів дошкільної освіти (далі – ЗДО), ЗЗСО та закладів позашкільної освіти (далі – ЗПО) для організації надання освітніх послуг під час карантинних обмежень</w:t>
            </w:r>
          </w:p>
        </w:tc>
        <w:tc>
          <w:tcPr>
            <w:tcW w:w="1693" w:type="dxa"/>
            <w:gridSpan w:val="2"/>
          </w:tcPr>
          <w:p w14:paraId="008D5DF9"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 ЗДО</w:t>
            </w:r>
          </w:p>
          <w:p w14:paraId="4A5AD540" w14:textId="77777777" w:rsidR="0046011A" w:rsidRPr="0046011A" w:rsidRDefault="0046011A" w:rsidP="0046011A">
            <w:pPr>
              <w:spacing w:before="0" w:after="0" w:line="20" w:lineRule="atLeast"/>
              <w:rPr>
                <w:rFonts w:ascii="Times New Roman" w:eastAsia="Calibri" w:hAnsi="Times New Roman" w:cs="Times New Roman"/>
                <w:szCs w:val="22"/>
              </w:rPr>
            </w:pPr>
          </w:p>
          <w:p w14:paraId="19B3D025" w14:textId="77777777" w:rsidR="0046011A" w:rsidRPr="0046011A" w:rsidRDefault="0046011A" w:rsidP="0046011A">
            <w:pPr>
              <w:spacing w:before="0" w:after="0" w:line="20" w:lineRule="atLeast"/>
              <w:rPr>
                <w:rFonts w:ascii="Times New Roman" w:eastAsia="Calibri" w:hAnsi="Times New Roman" w:cs="Times New Roman"/>
                <w:szCs w:val="22"/>
              </w:rPr>
            </w:pPr>
          </w:p>
          <w:p w14:paraId="2244DCDB" w14:textId="77777777" w:rsidR="0046011A" w:rsidRPr="0046011A" w:rsidRDefault="0046011A" w:rsidP="0046011A">
            <w:pPr>
              <w:spacing w:before="0" w:after="0" w:line="20" w:lineRule="atLeast"/>
              <w:rPr>
                <w:rFonts w:ascii="Times New Roman" w:eastAsia="Calibri" w:hAnsi="Times New Roman" w:cs="Times New Roman"/>
                <w:szCs w:val="22"/>
              </w:rPr>
            </w:pPr>
          </w:p>
          <w:p w14:paraId="46D986FD" w14:textId="77777777" w:rsidR="0046011A" w:rsidRPr="0046011A" w:rsidRDefault="0046011A" w:rsidP="0046011A">
            <w:pPr>
              <w:spacing w:before="0" w:after="0" w:line="20" w:lineRule="atLeast"/>
              <w:rPr>
                <w:rFonts w:ascii="Times New Roman" w:eastAsia="Calibri" w:hAnsi="Times New Roman" w:cs="Times New Roman"/>
                <w:szCs w:val="22"/>
              </w:rPr>
            </w:pPr>
          </w:p>
          <w:p w14:paraId="221C720D"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850" w:type="dxa"/>
          </w:tcPr>
          <w:p w14:paraId="385023E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5" w:type="dxa"/>
          </w:tcPr>
          <w:p w14:paraId="757E442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16" w:type="dxa"/>
          </w:tcPr>
          <w:p w14:paraId="080AB52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44" w:type="dxa"/>
            <w:gridSpan w:val="2"/>
          </w:tcPr>
          <w:p w14:paraId="1DD4C9E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7534F6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219249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9" w:type="dxa"/>
          </w:tcPr>
          <w:p w14:paraId="399E75D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AAE8BF3" w14:textId="77777777" w:rsidTr="00FC14B2">
        <w:trPr>
          <w:trHeight w:val="2280"/>
          <w:jc w:val="center"/>
        </w:trPr>
        <w:tc>
          <w:tcPr>
            <w:tcW w:w="3251" w:type="dxa"/>
          </w:tcPr>
          <w:p w14:paraId="3C3B1154" w14:textId="77777777" w:rsidR="0046011A" w:rsidRPr="0046011A" w:rsidRDefault="0046011A" w:rsidP="0046011A">
            <w:pPr>
              <w:tabs>
                <w:tab w:val="left" w:pos="403"/>
              </w:tabs>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w:t>
            </w:r>
            <w:proofErr w:type="spellStart"/>
            <w:r w:rsidRPr="0046011A">
              <w:rPr>
                <w:rFonts w:ascii="Times New Roman" w:eastAsia="Calibri" w:hAnsi="Times New Roman" w:cs="Times New Roman"/>
                <w:szCs w:val="22"/>
                <w:lang w:val="ru-RU"/>
              </w:rPr>
              <w:t>використання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дистанційних</w:t>
            </w:r>
            <w:proofErr w:type="spellEnd"/>
            <w:r w:rsidRPr="0046011A">
              <w:rPr>
                <w:rFonts w:ascii="Times New Roman" w:eastAsia="Calibri" w:hAnsi="Times New Roman" w:cs="Times New Roman"/>
                <w:szCs w:val="22"/>
                <w:lang w:val="ru-RU"/>
              </w:rPr>
              <w:t xml:space="preserve"> форм у </w:t>
            </w:r>
            <w:proofErr w:type="spellStart"/>
            <w:r w:rsidRPr="0046011A">
              <w:rPr>
                <w:rFonts w:ascii="Times New Roman" w:eastAsia="Calibri" w:hAnsi="Times New Roman" w:cs="Times New Roman"/>
                <w:szCs w:val="22"/>
                <w:lang w:val="ru-RU"/>
              </w:rPr>
              <w:t>роботі</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обдарованими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учнями</w:t>
            </w:r>
            <w:proofErr w:type="spellEnd"/>
            <w:r w:rsidRPr="0046011A">
              <w:rPr>
                <w:rFonts w:ascii="Times New Roman" w:eastAsia="Calibri" w:hAnsi="Times New Roman" w:cs="Times New Roman"/>
                <w:szCs w:val="22"/>
                <w:lang w:val="ru-RU"/>
              </w:rPr>
              <w:t>:</w:t>
            </w:r>
          </w:p>
          <w:p w14:paraId="4114969D" w14:textId="77777777" w:rsidR="0046011A" w:rsidRPr="0046011A" w:rsidRDefault="0046011A" w:rsidP="0046011A">
            <w:pPr>
              <w:tabs>
                <w:tab w:val="left" w:pos="403"/>
              </w:tabs>
              <w:spacing w:before="0" w:after="0" w:line="20" w:lineRule="atLeast"/>
              <w:ind w:left="119" w:right="119"/>
              <w:jc w:val="both"/>
              <w:rPr>
                <w:rFonts w:ascii="Times New Roman" w:eastAsia="Calibri" w:hAnsi="Times New Roman" w:cs="Times New Roman"/>
                <w:szCs w:val="22"/>
                <w:lang w:val="ru-RU" w:eastAsia="zh-CN"/>
              </w:rPr>
            </w:pPr>
            <w:r w:rsidRPr="0046011A">
              <w:rPr>
                <w:rFonts w:ascii="Times New Roman" w:eastAsia="Calibri" w:hAnsi="Times New Roman" w:cs="Times New Roman"/>
                <w:szCs w:val="22"/>
                <w:lang w:val="ru-RU" w:eastAsia="zh-CN"/>
              </w:rPr>
              <w:t xml:space="preserve">- з </w:t>
            </w:r>
            <w:proofErr w:type="spellStart"/>
            <w:r w:rsidRPr="0046011A">
              <w:rPr>
                <w:rFonts w:ascii="Times New Roman" w:eastAsia="Calibri" w:hAnsi="Times New Roman" w:cs="Times New Roman"/>
                <w:szCs w:val="22"/>
                <w:lang w:val="ru-RU" w:eastAsia="zh-CN"/>
              </w:rPr>
              <w:t>підготовки</w:t>
            </w:r>
            <w:proofErr w:type="spellEnd"/>
            <w:r w:rsidRPr="0046011A">
              <w:rPr>
                <w:rFonts w:ascii="Times New Roman" w:eastAsia="Calibri" w:hAnsi="Times New Roman" w:cs="Times New Roman"/>
                <w:szCs w:val="22"/>
                <w:lang w:val="ru-RU" w:eastAsia="zh-CN"/>
              </w:rPr>
              <w:t xml:space="preserve"> до </w:t>
            </w:r>
            <w:proofErr w:type="spellStart"/>
            <w:r w:rsidRPr="0046011A">
              <w:rPr>
                <w:rFonts w:ascii="Times New Roman" w:eastAsia="Calibri" w:hAnsi="Times New Roman" w:cs="Times New Roman"/>
                <w:szCs w:val="22"/>
                <w:lang w:val="ru-RU" w:eastAsia="zh-CN"/>
              </w:rPr>
              <w:t>предметних</w:t>
            </w:r>
            <w:proofErr w:type="spellEnd"/>
            <w:r w:rsidRPr="0046011A">
              <w:rPr>
                <w:rFonts w:ascii="Times New Roman" w:eastAsia="Calibri" w:hAnsi="Times New Roman" w:cs="Times New Roman"/>
                <w:szCs w:val="22"/>
                <w:lang w:val="ru-RU" w:eastAsia="zh-CN"/>
              </w:rPr>
              <w:t xml:space="preserve"> </w:t>
            </w:r>
            <w:proofErr w:type="spellStart"/>
            <w:r w:rsidRPr="0046011A">
              <w:rPr>
                <w:rFonts w:ascii="Times New Roman" w:eastAsia="Calibri" w:hAnsi="Times New Roman" w:cs="Times New Roman"/>
                <w:szCs w:val="22"/>
                <w:lang w:val="ru-RU" w:eastAsia="zh-CN"/>
              </w:rPr>
              <w:t>олімпіад</w:t>
            </w:r>
            <w:proofErr w:type="spellEnd"/>
            <w:r w:rsidRPr="0046011A">
              <w:rPr>
                <w:rFonts w:ascii="Times New Roman" w:eastAsia="Calibri" w:hAnsi="Times New Roman" w:cs="Times New Roman"/>
                <w:szCs w:val="22"/>
                <w:lang w:val="ru-RU" w:eastAsia="zh-CN"/>
              </w:rPr>
              <w:t xml:space="preserve">, </w:t>
            </w:r>
            <w:proofErr w:type="spellStart"/>
            <w:r w:rsidRPr="0046011A">
              <w:rPr>
                <w:rFonts w:ascii="Times New Roman" w:eastAsia="Calibri" w:hAnsi="Times New Roman" w:cs="Times New Roman"/>
                <w:szCs w:val="22"/>
                <w:lang w:val="ru-RU" w:eastAsia="zh-CN"/>
              </w:rPr>
              <w:t>турнірів</w:t>
            </w:r>
            <w:proofErr w:type="spellEnd"/>
            <w:r w:rsidRPr="0046011A">
              <w:rPr>
                <w:rFonts w:ascii="Times New Roman" w:eastAsia="Calibri" w:hAnsi="Times New Roman" w:cs="Times New Roman"/>
                <w:szCs w:val="22"/>
                <w:lang w:val="ru-RU" w:eastAsia="zh-CN"/>
              </w:rPr>
              <w:t xml:space="preserve">, </w:t>
            </w:r>
            <w:proofErr w:type="spellStart"/>
            <w:r w:rsidRPr="0046011A">
              <w:rPr>
                <w:rFonts w:ascii="Times New Roman" w:eastAsia="Calibri" w:hAnsi="Times New Roman" w:cs="Times New Roman"/>
                <w:szCs w:val="22"/>
                <w:lang w:val="ru-RU" w:eastAsia="zh-CN"/>
              </w:rPr>
              <w:t>конкурсів</w:t>
            </w:r>
            <w:proofErr w:type="spellEnd"/>
            <w:r w:rsidRPr="0046011A">
              <w:rPr>
                <w:rFonts w:ascii="Times New Roman" w:eastAsia="Calibri" w:hAnsi="Times New Roman" w:cs="Times New Roman"/>
                <w:szCs w:val="22"/>
                <w:lang w:val="ru-RU" w:eastAsia="zh-CN"/>
              </w:rPr>
              <w:t xml:space="preserve"> </w:t>
            </w:r>
            <w:proofErr w:type="spellStart"/>
            <w:r w:rsidRPr="0046011A">
              <w:rPr>
                <w:rFonts w:ascii="Times New Roman" w:eastAsia="Calibri" w:hAnsi="Times New Roman" w:cs="Times New Roman"/>
                <w:szCs w:val="22"/>
                <w:lang w:val="ru-RU" w:eastAsia="zh-CN"/>
              </w:rPr>
              <w:t>тощо</w:t>
            </w:r>
            <w:proofErr w:type="spellEnd"/>
            <w:r w:rsidRPr="0046011A">
              <w:rPr>
                <w:rFonts w:ascii="Times New Roman" w:eastAsia="Calibri" w:hAnsi="Times New Roman" w:cs="Times New Roman"/>
                <w:szCs w:val="22"/>
                <w:lang w:val="ru-RU" w:eastAsia="zh-CN"/>
              </w:rPr>
              <w:t>;</w:t>
            </w:r>
          </w:p>
          <w:p w14:paraId="4DE2C95F"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із</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залученням</w:t>
            </w:r>
            <w:proofErr w:type="spellEnd"/>
            <w:r w:rsidRPr="0046011A">
              <w:rPr>
                <w:rFonts w:ascii="Times New Roman" w:eastAsia="Calibri" w:hAnsi="Times New Roman" w:cs="Times New Roman"/>
                <w:szCs w:val="22"/>
                <w:lang w:val="ru-RU"/>
              </w:rPr>
              <w:t xml:space="preserve"> до </w:t>
            </w:r>
            <w:proofErr w:type="spellStart"/>
            <w:r w:rsidRPr="0046011A">
              <w:rPr>
                <w:rFonts w:ascii="Times New Roman" w:eastAsia="Calibri" w:hAnsi="Times New Roman" w:cs="Times New Roman"/>
                <w:szCs w:val="22"/>
                <w:lang w:val="ru-RU"/>
              </w:rPr>
              <w:t>пошукової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експериментальної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дослід</w:t>
            </w:r>
            <w:r w:rsidRPr="0046011A">
              <w:rPr>
                <w:rFonts w:ascii="Times New Roman" w:eastAsia="Calibri" w:hAnsi="Times New Roman" w:cs="Times New Roman"/>
                <w:szCs w:val="22"/>
                <w:lang w:val="ru-RU"/>
              </w:rPr>
              <w:softHyphen/>
              <w:t>ницької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роботи</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складі</w:t>
            </w:r>
            <w:proofErr w:type="spellEnd"/>
            <w:r w:rsidRPr="0046011A">
              <w:rPr>
                <w:rFonts w:ascii="Times New Roman" w:eastAsia="Calibri" w:hAnsi="Times New Roman" w:cs="Times New Roman"/>
                <w:szCs w:val="22"/>
                <w:lang w:val="ru-RU"/>
              </w:rPr>
              <w:t xml:space="preserve"> МАН;</w:t>
            </w:r>
          </w:p>
          <w:p w14:paraId="10540E2B" w14:textId="77777777" w:rsidR="0046011A" w:rsidRPr="0046011A" w:rsidRDefault="0046011A" w:rsidP="0046011A">
            <w:pPr>
              <w:tabs>
                <w:tab w:val="left" w:pos="403"/>
              </w:tabs>
              <w:spacing w:before="0" w:after="0" w:line="20" w:lineRule="atLeast"/>
              <w:ind w:right="119"/>
              <w:contextualSpacing/>
              <w:jc w:val="both"/>
              <w:rPr>
                <w:rFonts w:ascii="Times New Roman" w:eastAsia="Calibri" w:hAnsi="Times New Roman" w:cs="Times New Roman"/>
                <w:szCs w:val="22"/>
              </w:rPr>
            </w:pPr>
            <w:r w:rsidRPr="0046011A">
              <w:rPr>
                <w:rFonts w:ascii="Times New Roman" w:eastAsia="Calibri" w:hAnsi="Times New Roman" w:cs="Times New Roman"/>
                <w:szCs w:val="22"/>
              </w:rPr>
              <w:t>-</w:t>
            </w:r>
            <w:proofErr w:type="spellStart"/>
            <w:r w:rsidRPr="0046011A">
              <w:rPr>
                <w:rFonts w:ascii="Times New Roman" w:eastAsia="Calibri" w:hAnsi="Times New Roman" w:cs="Times New Roman"/>
                <w:szCs w:val="22"/>
              </w:rPr>
              <w:t>дистанційне</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навчання</w:t>
            </w:r>
            <w:proofErr w:type="spellEnd"/>
            <w:r w:rsidRPr="0046011A">
              <w:rPr>
                <w:rFonts w:ascii="Times New Roman" w:eastAsia="Calibri" w:hAnsi="Times New Roman" w:cs="Times New Roman"/>
                <w:szCs w:val="22"/>
              </w:rPr>
              <w:t xml:space="preserve"> </w:t>
            </w:r>
          </w:p>
        </w:tc>
        <w:tc>
          <w:tcPr>
            <w:tcW w:w="1693" w:type="dxa"/>
            <w:gridSpan w:val="2"/>
          </w:tcPr>
          <w:p w14:paraId="03B03422"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 ЗДО</w:t>
            </w:r>
          </w:p>
        </w:tc>
        <w:tc>
          <w:tcPr>
            <w:tcW w:w="850" w:type="dxa"/>
          </w:tcPr>
          <w:p w14:paraId="19CCABC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5" w:type="dxa"/>
          </w:tcPr>
          <w:p w14:paraId="5BE6F0A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16" w:type="dxa"/>
          </w:tcPr>
          <w:p w14:paraId="45ABC83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44" w:type="dxa"/>
            <w:gridSpan w:val="2"/>
          </w:tcPr>
          <w:p w14:paraId="6A2D5FC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C0B8D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1804F5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9" w:type="dxa"/>
          </w:tcPr>
          <w:p w14:paraId="526FEB9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D71AC75" w14:textId="77777777" w:rsidTr="00FC14B2">
        <w:trPr>
          <w:trHeight w:val="667"/>
          <w:jc w:val="center"/>
        </w:trPr>
        <w:tc>
          <w:tcPr>
            <w:tcW w:w="3251" w:type="dxa"/>
          </w:tcPr>
          <w:p w14:paraId="053BBFAC" w14:textId="77777777" w:rsidR="0046011A" w:rsidRPr="0046011A" w:rsidRDefault="0046011A" w:rsidP="0046011A">
            <w:pPr>
              <w:tabs>
                <w:tab w:val="left" w:pos="403"/>
              </w:tabs>
              <w:spacing w:before="0" w:after="0" w:line="20" w:lineRule="atLeast"/>
              <w:ind w:right="119"/>
              <w:contextualSpacing/>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особливими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освітніми</w:t>
            </w:r>
            <w:proofErr w:type="spellEnd"/>
            <w:r w:rsidRPr="0046011A">
              <w:rPr>
                <w:rFonts w:ascii="Times New Roman" w:eastAsia="Calibri" w:hAnsi="Times New Roman" w:cs="Times New Roman"/>
                <w:szCs w:val="22"/>
                <w:lang w:val="ru-RU"/>
              </w:rPr>
              <w:t xml:space="preserve"> потребами;</w:t>
            </w:r>
          </w:p>
        </w:tc>
        <w:tc>
          <w:tcPr>
            <w:tcW w:w="1693" w:type="dxa"/>
            <w:gridSpan w:val="2"/>
          </w:tcPr>
          <w:p w14:paraId="6034ED85"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xml:space="preserve">, ЗЗСО, ЗДО </w:t>
            </w:r>
          </w:p>
        </w:tc>
        <w:tc>
          <w:tcPr>
            <w:tcW w:w="850" w:type="dxa"/>
          </w:tcPr>
          <w:p w14:paraId="6988DE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5" w:type="dxa"/>
          </w:tcPr>
          <w:p w14:paraId="42CB11D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16" w:type="dxa"/>
          </w:tcPr>
          <w:p w14:paraId="0378F93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44" w:type="dxa"/>
            <w:gridSpan w:val="2"/>
          </w:tcPr>
          <w:p w14:paraId="52FD9A1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60CEF1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93C5E6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9" w:type="dxa"/>
          </w:tcPr>
          <w:p w14:paraId="3BFE7F9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78630CA" w14:textId="77777777" w:rsidTr="00FC14B2">
        <w:trPr>
          <w:trHeight w:val="267"/>
          <w:jc w:val="center"/>
        </w:trPr>
        <w:tc>
          <w:tcPr>
            <w:tcW w:w="3251" w:type="dxa"/>
            <w:tcBorders>
              <w:right w:val="single" w:sz="4" w:space="0" w:color="auto"/>
            </w:tcBorders>
          </w:tcPr>
          <w:p w14:paraId="7CF1CDDB"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дистанційна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дорослих</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контексті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навчання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протягом</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життя</w:t>
            </w:r>
            <w:proofErr w:type="spellEnd"/>
            <w:r w:rsidRPr="0046011A">
              <w:rPr>
                <w:rFonts w:ascii="Times New Roman" w:eastAsia="Calibri" w:hAnsi="Times New Roman" w:cs="Times New Roman"/>
                <w:szCs w:val="22"/>
                <w:lang w:val="ru-RU"/>
              </w:rPr>
              <w:t xml:space="preserve">» на курсах </w:t>
            </w:r>
            <w:proofErr w:type="spellStart"/>
            <w:r w:rsidRPr="0046011A">
              <w:rPr>
                <w:rFonts w:ascii="Times New Roman" w:eastAsia="Calibri" w:hAnsi="Times New Roman" w:cs="Times New Roman"/>
                <w:szCs w:val="22"/>
                <w:lang w:val="ru-RU"/>
              </w:rPr>
              <w:t>підвищення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кваліфікації</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міжкурсовий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період</w:t>
            </w:r>
            <w:proofErr w:type="spellEnd"/>
            <w:r w:rsidRPr="0046011A">
              <w:rPr>
                <w:rFonts w:ascii="Times New Roman" w:eastAsia="Calibri" w:hAnsi="Times New Roman" w:cs="Times New Roman"/>
                <w:szCs w:val="22"/>
                <w:lang w:val="ru-RU"/>
              </w:rPr>
              <w:t>.</w:t>
            </w:r>
          </w:p>
        </w:tc>
        <w:tc>
          <w:tcPr>
            <w:tcW w:w="1693" w:type="dxa"/>
            <w:gridSpan w:val="2"/>
            <w:tcBorders>
              <w:left w:val="single" w:sz="4" w:space="0" w:color="auto"/>
            </w:tcBorders>
          </w:tcPr>
          <w:p w14:paraId="63734417"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 ЗДО</w:t>
            </w:r>
          </w:p>
        </w:tc>
        <w:tc>
          <w:tcPr>
            <w:tcW w:w="850" w:type="dxa"/>
          </w:tcPr>
          <w:p w14:paraId="5808182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5" w:type="dxa"/>
          </w:tcPr>
          <w:p w14:paraId="4994267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16" w:type="dxa"/>
          </w:tcPr>
          <w:p w14:paraId="5393FB2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44" w:type="dxa"/>
            <w:gridSpan w:val="2"/>
          </w:tcPr>
          <w:p w14:paraId="6F168D7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F3DCB9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0B87D6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9" w:type="dxa"/>
          </w:tcPr>
          <w:p w14:paraId="10B0BE6E"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6C5479A" w14:textId="77777777" w:rsidTr="00FC14B2">
        <w:trPr>
          <w:trHeight w:val="70"/>
          <w:jc w:val="center"/>
        </w:trPr>
        <w:tc>
          <w:tcPr>
            <w:tcW w:w="3251" w:type="dxa"/>
            <w:tcBorders>
              <w:right w:val="single" w:sz="4" w:space="0" w:color="auto"/>
            </w:tcBorders>
          </w:tcPr>
          <w:p w14:paraId="220AA361" w14:textId="77777777" w:rsidR="0046011A" w:rsidRPr="0046011A" w:rsidRDefault="0046011A" w:rsidP="0046011A">
            <w:pPr>
              <w:spacing w:before="0" w:after="0" w:line="20" w:lineRule="atLeast"/>
              <w:jc w:val="both"/>
              <w:rPr>
                <w:rFonts w:ascii="Times New Roman" w:eastAsia="Calibri" w:hAnsi="Times New Roman" w:cs="Times New Roman"/>
                <w:b/>
                <w:i/>
                <w:szCs w:val="22"/>
              </w:rPr>
            </w:pPr>
            <w:proofErr w:type="spellStart"/>
            <w:r w:rsidRPr="0046011A">
              <w:rPr>
                <w:rFonts w:ascii="Times New Roman" w:eastAsia="Calibri" w:hAnsi="Times New Roman" w:cs="Times New Roman"/>
                <w:b/>
                <w:i/>
                <w:szCs w:val="22"/>
              </w:rPr>
              <w:lastRenderedPageBreak/>
              <w:t>Розробити</w:t>
            </w:r>
            <w:proofErr w:type="spellEnd"/>
            <w:r w:rsidRPr="0046011A">
              <w:rPr>
                <w:rFonts w:ascii="Times New Roman" w:eastAsia="Calibri" w:hAnsi="Times New Roman" w:cs="Times New Roman"/>
                <w:b/>
                <w:i/>
                <w:szCs w:val="22"/>
              </w:rPr>
              <w:t>:</w:t>
            </w:r>
          </w:p>
        </w:tc>
        <w:tc>
          <w:tcPr>
            <w:tcW w:w="1687" w:type="dxa"/>
            <w:tcBorders>
              <w:left w:val="single" w:sz="4" w:space="0" w:color="auto"/>
              <w:right w:val="nil"/>
            </w:tcBorders>
          </w:tcPr>
          <w:p w14:paraId="0D2A8C9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56" w:type="dxa"/>
            <w:gridSpan w:val="2"/>
            <w:tcBorders>
              <w:left w:val="single" w:sz="4" w:space="0" w:color="auto"/>
              <w:right w:val="nil"/>
            </w:tcBorders>
          </w:tcPr>
          <w:p w14:paraId="34605A3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55" w:type="dxa"/>
            <w:tcBorders>
              <w:left w:val="single" w:sz="4" w:space="0" w:color="auto"/>
              <w:right w:val="nil"/>
            </w:tcBorders>
          </w:tcPr>
          <w:p w14:paraId="6F71D64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25" w:type="dxa"/>
            <w:gridSpan w:val="2"/>
            <w:tcBorders>
              <w:left w:val="single" w:sz="4" w:space="0" w:color="auto"/>
              <w:right w:val="nil"/>
            </w:tcBorders>
          </w:tcPr>
          <w:p w14:paraId="7D35797D"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35" w:type="dxa"/>
            <w:tcBorders>
              <w:left w:val="single" w:sz="4" w:space="0" w:color="auto"/>
              <w:right w:val="nil"/>
            </w:tcBorders>
          </w:tcPr>
          <w:p w14:paraId="0782B69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09" w:type="dxa"/>
            <w:tcBorders>
              <w:left w:val="single" w:sz="4" w:space="0" w:color="auto"/>
              <w:right w:val="nil"/>
            </w:tcBorders>
          </w:tcPr>
          <w:p w14:paraId="3CA43E7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09" w:type="dxa"/>
            <w:tcBorders>
              <w:left w:val="single" w:sz="4" w:space="0" w:color="auto"/>
              <w:right w:val="single" w:sz="4" w:space="0" w:color="auto"/>
            </w:tcBorders>
          </w:tcPr>
          <w:p w14:paraId="03FC184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29" w:type="dxa"/>
            <w:tcBorders>
              <w:left w:val="single" w:sz="4" w:space="0" w:color="auto"/>
              <w:right w:val="single" w:sz="4" w:space="0" w:color="auto"/>
            </w:tcBorders>
          </w:tcPr>
          <w:p w14:paraId="793BD0C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765CA711" w14:textId="77777777" w:rsidTr="00FC14B2">
        <w:trPr>
          <w:trHeight w:val="1265"/>
          <w:jc w:val="center"/>
        </w:trPr>
        <w:tc>
          <w:tcPr>
            <w:tcW w:w="3251" w:type="dxa"/>
            <w:tcBorders>
              <w:right w:val="single" w:sz="4" w:space="0" w:color="auto"/>
            </w:tcBorders>
          </w:tcPr>
          <w:p w14:paraId="5958823C" w14:textId="77777777" w:rsidR="0046011A" w:rsidRPr="0046011A" w:rsidRDefault="0046011A" w:rsidP="00706A62">
            <w:pPr>
              <w:numPr>
                <w:ilvl w:val="0"/>
                <w:numId w:val="39"/>
              </w:numPr>
              <w:tabs>
                <w:tab w:val="left" w:pos="166"/>
              </w:tabs>
              <w:spacing w:before="0" w:after="0" w:line="20" w:lineRule="atLeast"/>
              <w:ind w:left="-57" w:right="-57" w:firstLine="25"/>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дистанційна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освіта</w:t>
            </w:r>
            <w:proofErr w:type="spellEnd"/>
            <w:r w:rsidRPr="0046011A">
              <w:rPr>
                <w:rFonts w:ascii="Times New Roman" w:eastAsia="Calibri" w:hAnsi="Times New Roman" w:cs="Times New Roman"/>
                <w:szCs w:val="22"/>
                <w:lang w:val="ru-RU"/>
              </w:rPr>
              <w:t xml:space="preserve"> ЗДО, ЗЗСО та ЗПО для </w:t>
            </w:r>
            <w:proofErr w:type="spellStart"/>
            <w:r w:rsidRPr="0046011A">
              <w:rPr>
                <w:rFonts w:ascii="Times New Roman" w:eastAsia="Calibri" w:hAnsi="Times New Roman" w:cs="Times New Roman"/>
                <w:szCs w:val="22"/>
                <w:lang w:val="ru-RU"/>
              </w:rPr>
              <w:t>організації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надання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послуг</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під</w:t>
            </w:r>
            <w:proofErr w:type="spellEnd"/>
            <w:r w:rsidRPr="0046011A">
              <w:rPr>
                <w:rFonts w:ascii="Times New Roman" w:eastAsia="Calibri" w:hAnsi="Times New Roman" w:cs="Times New Roman"/>
                <w:szCs w:val="22"/>
                <w:lang w:val="ru-RU"/>
              </w:rPr>
              <w:t xml:space="preserve"> час </w:t>
            </w:r>
            <w:proofErr w:type="spellStart"/>
            <w:r w:rsidRPr="0046011A">
              <w:rPr>
                <w:rFonts w:ascii="Times New Roman" w:eastAsia="Calibri" w:hAnsi="Times New Roman" w:cs="Times New Roman"/>
                <w:szCs w:val="22"/>
                <w:lang w:val="ru-RU"/>
              </w:rPr>
              <w:t>карантинних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обмежень</w:t>
            </w:r>
            <w:proofErr w:type="spellEnd"/>
            <w:r w:rsidRPr="0046011A">
              <w:rPr>
                <w:rFonts w:ascii="Times New Roman" w:eastAsia="Calibri" w:hAnsi="Times New Roman" w:cs="Times New Roman"/>
                <w:szCs w:val="22"/>
                <w:lang w:val="ru-RU"/>
              </w:rPr>
              <w:t>.</w:t>
            </w:r>
          </w:p>
          <w:p w14:paraId="338926D7" w14:textId="77777777" w:rsidR="0046011A" w:rsidRPr="0046011A" w:rsidRDefault="0046011A" w:rsidP="00706A62">
            <w:pPr>
              <w:numPr>
                <w:ilvl w:val="0"/>
                <w:numId w:val="39"/>
              </w:numPr>
              <w:tabs>
                <w:tab w:val="left" w:pos="166"/>
              </w:tabs>
              <w:spacing w:before="0" w:after="0" w:line="20" w:lineRule="atLeast"/>
              <w:ind w:left="-57" w:right="-57" w:firstLine="25"/>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робота</w:t>
            </w:r>
            <w:proofErr w:type="spellEnd"/>
            <w:r w:rsidRPr="0046011A">
              <w:rPr>
                <w:rFonts w:ascii="Times New Roman" w:eastAsia="Calibri" w:hAnsi="Times New Roman" w:cs="Times New Roman"/>
                <w:szCs w:val="22"/>
              </w:rPr>
              <w:t xml:space="preserve"> з </w:t>
            </w:r>
            <w:proofErr w:type="spellStart"/>
            <w:r w:rsidRPr="0046011A">
              <w:rPr>
                <w:rFonts w:ascii="Times New Roman" w:eastAsia="Calibri" w:hAnsi="Times New Roman" w:cs="Times New Roman"/>
                <w:szCs w:val="22"/>
              </w:rPr>
              <w:t>обдарованими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дітьми</w:t>
            </w:r>
            <w:proofErr w:type="spellEnd"/>
            <w:r w:rsidRPr="0046011A">
              <w:rPr>
                <w:rFonts w:ascii="Times New Roman" w:eastAsia="Calibri" w:hAnsi="Times New Roman" w:cs="Times New Roman"/>
                <w:szCs w:val="22"/>
              </w:rPr>
              <w:t>,</w:t>
            </w:r>
          </w:p>
          <w:p w14:paraId="2FA3E74A" w14:textId="77777777" w:rsidR="0046011A" w:rsidRPr="0046011A" w:rsidRDefault="0046011A" w:rsidP="00706A62">
            <w:pPr>
              <w:numPr>
                <w:ilvl w:val="0"/>
                <w:numId w:val="39"/>
              </w:numPr>
              <w:tabs>
                <w:tab w:val="left" w:pos="166"/>
              </w:tabs>
              <w:spacing w:before="0" w:after="0" w:line="20" w:lineRule="atLeast"/>
              <w:ind w:left="-57" w:right="-57" w:firstLine="25"/>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навчання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особливими</w:t>
            </w:r>
            <w:proofErr w:type="spellEnd"/>
            <w:r w:rsidRPr="0046011A">
              <w:rPr>
                <w:rFonts w:ascii="Times New Roman" w:eastAsia="Calibri" w:hAnsi="Times New Roman" w:cs="Times New Roman"/>
                <w:szCs w:val="22"/>
                <w:lang w:val="ru-RU"/>
              </w:rPr>
              <w:t xml:space="preserve"> потребами, </w:t>
            </w:r>
          </w:p>
          <w:p w14:paraId="3DECCBEA" w14:textId="77777777" w:rsidR="0046011A" w:rsidRPr="0046011A" w:rsidRDefault="0046011A" w:rsidP="00706A62">
            <w:pPr>
              <w:numPr>
                <w:ilvl w:val="0"/>
                <w:numId w:val="39"/>
              </w:numPr>
              <w:tabs>
                <w:tab w:val="left" w:pos="166"/>
              </w:tabs>
              <w:spacing w:before="0" w:after="0" w:line="20" w:lineRule="atLeast"/>
              <w:ind w:left="-57" w:right="-57" w:firstLine="25"/>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освіта</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дорослих</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самоосвіта</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тощо</w:t>
            </w:r>
            <w:proofErr w:type="spellEnd"/>
            <w:r w:rsidRPr="0046011A">
              <w:rPr>
                <w:rFonts w:ascii="Times New Roman" w:eastAsia="Calibri" w:hAnsi="Times New Roman" w:cs="Times New Roman"/>
                <w:szCs w:val="22"/>
              </w:rPr>
              <w:t>;</w:t>
            </w:r>
          </w:p>
          <w:p w14:paraId="4057952B"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навчальні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авторські</w:t>
            </w:r>
            <w:proofErr w:type="spellEnd"/>
            <w:r w:rsidRPr="0046011A">
              <w:rPr>
                <w:rFonts w:ascii="Times New Roman" w:eastAsia="Calibri" w:hAnsi="Times New Roman" w:cs="Times New Roman"/>
                <w:szCs w:val="22"/>
                <w:lang w:val="ru-RU"/>
              </w:rPr>
              <w:t xml:space="preserve"> </w:t>
            </w:r>
            <w:proofErr w:type="spellStart"/>
            <w:proofErr w:type="gramStart"/>
            <w:r w:rsidRPr="0046011A">
              <w:rPr>
                <w:rFonts w:ascii="Times New Roman" w:eastAsia="Calibri" w:hAnsi="Times New Roman" w:cs="Times New Roman"/>
                <w:szCs w:val="22"/>
                <w:lang w:val="ru-RU"/>
              </w:rPr>
              <w:t>програми</w:t>
            </w:r>
            <w:proofErr w:type="spellEnd"/>
            <w:r w:rsidRPr="0046011A">
              <w:rPr>
                <w:rFonts w:ascii="Times New Roman" w:eastAsia="Calibri" w:hAnsi="Times New Roman" w:cs="Times New Roman"/>
                <w:szCs w:val="22"/>
                <w:lang w:val="ru-RU"/>
              </w:rPr>
              <w:t xml:space="preserve">,   </w:t>
            </w:r>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методичні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рекомендації</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вчителів</w:t>
            </w:r>
            <w:proofErr w:type="spellEnd"/>
            <w:r w:rsidRPr="0046011A">
              <w:rPr>
                <w:rFonts w:ascii="Times New Roman" w:eastAsia="Calibri" w:hAnsi="Times New Roman" w:cs="Times New Roman"/>
                <w:szCs w:val="22"/>
                <w:lang w:val="ru-RU"/>
              </w:rPr>
              <w:t xml:space="preserve">; </w:t>
            </w:r>
          </w:p>
          <w:p w14:paraId="7B025F32"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методичні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посібники</w:t>
            </w:r>
            <w:proofErr w:type="spellEnd"/>
            <w:r w:rsidRPr="0046011A">
              <w:rPr>
                <w:rFonts w:ascii="Times New Roman" w:eastAsia="Calibri" w:hAnsi="Times New Roman" w:cs="Times New Roman"/>
                <w:szCs w:val="22"/>
                <w:lang w:val="ru-RU"/>
              </w:rPr>
              <w:t xml:space="preserve"> з проблем </w:t>
            </w:r>
            <w:proofErr w:type="spellStart"/>
            <w:r w:rsidRPr="0046011A">
              <w:rPr>
                <w:rFonts w:ascii="Times New Roman" w:eastAsia="Calibri" w:hAnsi="Times New Roman" w:cs="Times New Roman"/>
                <w:szCs w:val="22"/>
                <w:lang w:val="ru-RU"/>
              </w:rPr>
              <w:t>інтеграції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медіа</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інформаційних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елементів</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навчальні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програми</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різних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предметів</w:t>
            </w:r>
            <w:proofErr w:type="spellEnd"/>
            <w:r w:rsidRPr="0046011A">
              <w:rPr>
                <w:rFonts w:ascii="Times New Roman" w:eastAsia="Calibri" w:hAnsi="Times New Roman" w:cs="Times New Roman"/>
                <w:szCs w:val="22"/>
                <w:lang w:val="ru-RU"/>
              </w:rPr>
              <w:t>.</w:t>
            </w:r>
          </w:p>
        </w:tc>
        <w:tc>
          <w:tcPr>
            <w:tcW w:w="1687" w:type="dxa"/>
            <w:tcBorders>
              <w:left w:val="single" w:sz="4" w:space="0" w:color="auto"/>
              <w:right w:val="nil"/>
            </w:tcBorders>
          </w:tcPr>
          <w:p w14:paraId="250AF36F"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 ЗДО</w:t>
            </w:r>
          </w:p>
        </w:tc>
        <w:tc>
          <w:tcPr>
            <w:tcW w:w="856" w:type="dxa"/>
            <w:gridSpan w:val="2"/>
            <w:tcBorders>
              <w:left w:val="single" w:sz="4" w:space="0" w:color="auto"/>
              <w:right w:val="nil"/>
            </w:tcBorders>
          </w:tcPr>
          <w:p w14:paraId="30299CF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5" w:type="dxa"/>
            <w:tcBorders>
              <w:left w:val="single" w:sz="4" w:space="0" w:color="auto"/>
              <w:right w:val="nil"/>
            </w:tcBorders>
          </w:tcPr>
          <w:p w14:paraId="4776F5E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5" w:type="dxa"/>
            <w:gridSpan w:val="2"/>
            <w:tcBorders>
              <w:left w:val="single" w:sz="4" w:space="0" w:color="auto"/>
              <w:right w:val="nil"/>
            </w:tcBorders>
          </w:tcPr>
          <w:p w14:paraId="39C3D69D"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35" w:type="dxa"/>
            <w:tcBorders>
              <w:left w:val="single" w:sz="4" w:space="0" w:color="auto"/>
              <w:right w:val="nil"/>
            </w:tcBorders>
          </w:tcPr>
          <w:p w14:paraId="290D140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Borders>
              <w:left w:val="single" w:sz="4" w:space="0" w:color="auto"/>
              <w:right w:val="nil"/>
            </w:tcBorders>
          </w:tcPr>
          <w:p w14:paraId="75C57BC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Borders>
              <w:left w:val="single" w:sz="4" w:space="0" w:color="auto"/>
              <w:right w:val="single" w:sz="4" w:space="0" w:color="auto"/>
            </w:tcBorders>
          </w:tcPr>
          <w:p w14:paraId="342B309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9" w:type="dxa"/>
            <w:tcBorders>
              <w:left w:val="single" w:sz="4" w:space="0" w:color="auto"/>
              <w:right w:val="single" w:sz="4" w:space="0" w:color="auto"/>
            </w:tcBorders>
          </w:tcPr>
          <w:p w14:paraId="77F4689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520AA5A2" w14:textId="77777777" w:rsidTr="00FC14B2">
        <w:trPr>
          <w:trHeight w:val="70"/>
          <w:jc w:val="center"/>
        </w:trPr>
        <w:tc>
          <w:tcPr>
            <w:tcW w:w="3251" w:type="dxa"/>
            <w:tcBorders>
              <w:right w:val="single" w:sz="4" w:space="0" w:color="auto"/>
            </w:tcBorders>
          </w:tcPr>
          <w:p w14:paraId="5B822518" w14:textId="77777777" w:rsidR="0046011A" w:rsidRPr="0046011A" w:rsidRDefault="0046011A" w:rsidP="0046011A">
            <w:pPr>
              <w:tabs>
                <w:tab w:val="left" w:pos="166"/>
              </w:tabs>
              <w:spacing w:before="0" w:after="0" w:line="20" w:lineRule="atLeast"/>
              <w:ind w:left="50" w:right="119"/>
              <w:contextualSpacing/>
              <w:jc w:val="both"/>
              <w:rPr>
                <w:rFonts w:ascii="Times New Roman" w:eastAsia="Calibri" w:hAnsi="Times New Roman" w:cs="Times New Roman"/>
                <w:b/>
                <w:i/>
                <w:szCs w:val="22"/>
              </w:rPr>
            </w:pPr>
            <w:proofErr w:type="spellStart"/>
            <w:r w:rsidRPr="0046011A">
              <w:rPr>
                <w:rFonts w:ascii="Times New Roman" w:eastAsia="Calibri" w:hAnsi="Times New Roman" w:cs="Times New Roman"/>
                <w:b/>
                <w:i/>
                <w:szCs w:val="22"/>
              </w:rPr>
              <w:t>Сприяти</w:t>
            </w:r>
            <w:proofErr w:type="spellEnd"/>
            <w:r w:rsidRPr="0046011A">
              <w:rPr>
                <w:rFonts w:ascii="Times New Roman" w:eastAsia="Calibri" w:hAnsi="Times New Roman" w:cs="Times New Roman"/>
                <w:b/>
                <w:i/>
                <w:szCs w:val="22"/>
              </w:rPr>
              <w:t>:</w:t>
            </w:r>
          </w:p>
        </w:tc>
        <w:tc>
          <w:tcPr>
            <w:tcW w:w="1687" w:type="dxa"/>
            <w:tcBorders>
              <w:left w:val="single" w:sz="4" w:space="0" w:color="auto"/>
              <w:right w:val="nil"/>
            </w:tcBorders>
          </w:tcPr>
          <w:p w14:paraId="2AD5F58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56" w:type="dxa"/>
            <w:gridSpan w:val="2"/>
            <w:tcBorders>
              <w:left w:val="single" w:sz="4" w:space="0" w:color="auto"/>
              <w:right w:val="nil"/>
            </w:tcBorders>
          </w:tcPr>
          <w:p w14:paraId="6D39979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55" w:type="dxa"/>
            <w:tcBorders>
              <w:left w:val="single" w:sz="4" w:space="0" w:color="auto"/>
              <w:right w:val="nil"/>
            </w:tcBorders>
          </w:tcPr>
          <w:p w14:paraId="557910E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25" w:type="dxa"/>
            <w:gridSpan w:val="2"/>
            <w:tcBorders>
              <w:left w:val="single" w:sz="4" w:space="0" w:color="auto"/>
              <w:right w:val="nil"/>
            </w:tcBorders>
          </w:tcPr>
          <w:p w14:paraId="208A962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35" w:type="dxa"/>
            <w:tcBorders>
              <w:left w:val="single" w:sz="4" w:space="0" w:color="auto"/>
              <w:right w:val="nil"/>
            </w:tcBorders>
          </w:tcPr>
          <w:p w14:paraId="7FAE67DF"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09" w:type="dxa"/>
            <w:tcBorders>
              <w:left w:val="single" w:sz="4" w:space="0" w:color="auto"/>
              <w:right w:val="nil"/>
            </w:tcBorders>
          </w:tcPr>
          <w:p w14:paraId="60D3C7D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09" w:type="dxa"/>
            <w:tcBorders>
              <w:left w:val="single" w:sz="4" w:space="0" w:color="auto"/>
              <w:right w:val="single" w:sz="4" w:space="0" w:color="auto"/>
            </w:tcBorders>
          </w:tcPr>
          <w:p w14:paraId="37A5E68F"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29" w:type="dxa"/>
            <w:tcBorders>
              <w:left w:val="single" w:sz="4" w:space="0" w:color="auto"/>
              <w:right w:val="single" w:sz="4" w:space="0" w:color="auto"/>
            </w:tcBorders>
          </w:tcPr>
          <w:p w14:paraId="728ACDE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5D7C49B5" w14:textId="77777777" w:rsidTr="00FC14B2">
        <w:trPr>
          <w:trHeight w:val="1968"/>
          <w:jc w:val="center"/>
        </w:trPr>
        <w:tc>
          <w:tcPr>
            <w:tcW w:w="3251" w:type="dxa"/>
            <w:tcBorders>
              <w:right w:val="single" w:sz="4" w:space="0" w:color="auto"/>
            </w:tcBorders>
          </w:tcPr>
          <w:p w14:paraId="7D811C07" w14:textId="77777777" w:rsidR="0046011A" w:rsidRPr="00B51B49" w:rsidRDefault="0046011A" w:rsidP="00706A62">
            <w:pPr>
              <w:numPr>
                <w:ilvl w:val="0"/>
                <w:numId w:val="39"/>
              </w:numPr>
              <w:tabs>
                <w:tab w:val="left" w:pos="166"/>
              </w:tabs>
              <w:spacing w:before="0" w:after="0" w:line="20" w:lineRule="atLeast"/>
              <w:ind w:left="25" w:right="119" w:firstLine="25"/>
              <w:contextualSpacing/>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підвищенню рівня сформованості медіа-імунітету особистості, готовності до протистояння агресивному медіа-середовищу, усвідомленого вибору та критичного сприйняття різноманітних інформаційних джерел.</w:t>
            </w:r>
          </w:p>
        </w:tc>
        <w:tc>
          <w:tcPr>
            <w:tcW w:w="1687" w:type="dxa"/>
            <w:tcBorders>
              <w:left w:val="single" w:sz="4" w:space="0" w:color="auto"/>
              <w:right w:val="nil"/>
            </w:tcBorders>
          </w:tcPr>
          <w:p w14:paraId="5D1D332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856" w:type="dxa"/>
            <w:gridSpan w:val="2"/>
            <w:tcBorders>
              <w:left w:val="single" w:sz="4" w:space="0" w:color="auto"/>
              <w:right w:val="nil"/>
            </w:tcBorders>
          </w:tcPr>
          <w:p w14:paraId="443F32C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5" w:type="dxa"/>
            <w:tcBorders>
              <w:left w:val="single" w:sz="4" w:space="0" w:color="auto"/>
              <w:right w:val="nil"/>
            </w:tcBorders>
          </w:tcPr>
          <w:p w14:paraId="478B180A"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5" w:type="dxa"/>
            <w:gridSpan w:val="2"/>
            <w:tcBorders>
              <w:left w:val="single" w:sz="4" w:space="0" w:color="auto"/>
              <w:right w:val="nil"/>
            </w:tcBorders>
          </w:tcPr>
          <w:p w14:paraId="3E26102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35" w:type="dxa"/>
            <w:tcBorders>
              <w:left w:val="single" w:sz="4" w:space="0" w:color="auto"/>
              <w:right w:val="nil"/>
            </w:tcBorders>
          </w:tcPr>
          <w:p w14:paraId="554562F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Borders>
              <w:left w:val="single" w:sz="4" w:space="0" w:color="auto"/>
              <w:right w:val="nil"/>
            </w:tcBorders>
          </w:tcPr>
          <w:p w14:paraId="61F227D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Borders>
              <w:left w:val="single" w:sz="4" w:space="0" w:color="auto"/>
              <w:right w:val="single" w:sz="4" w:space="0" w:color="auto"/>
            </w:tcBorders>
          </w:tcPr>
          <w:p w14:paraId="21EF775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9" w:type="dxa"/>
            <w:tcBorders>
              <w:left w:val="single" w:sz="4" w:space="0" w:color="auto"/>
              <w:right w:val="single" w:sz="4" w:space="0" w:color="auto"/>
            </w:tcBorders>
          </w:tcPr>
          <w:p w14:paraId="7AC11CD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392FF0E" w14:textId="77777777" w:rsidTr="00FC14B2">
        <w:trPr>
          <w:trHeight w:val="70"/>
          <w:jc w:val="center"/>
        </w:trPr>
        <w:tc>
          <w:tcPr>
            <w:tcW w:w="3251" w:type="dxa"/>
            <w:tcBorders>
              <w:right w:val="single" w:sz="4" w:space="0" w:color="auto"/>
            </w:tcBorders>
          </w:tcPr>
          <w:p w14:paraId="04248A49" w14:textId="77777777" w:rsidR="0046011A" w:rsidRPr="0046011A" w:rsidRDefault="0046011A" w:rsidP="0046011A">
            <w:pPr>
              <w:tabs>
                <w:tab w:val="left" w:pos="166"/>
              </w:tabs>
              <w:spacing w:before="0" w:after="0" w:line="20" w:lineRule="atLeast"/>
              <w:ind w:left="50" w:right="119"/>
              <w:contextualSpacing/>
              <w:jc w:val="both"/>
              <w:rPr>
                <w:rFonts w:ascii="Times New Roman" w:eastAsia="Calibri" w:hAnsi="Times New Roman" w:cs="Times New Roman"/>
                <w:b/>
                <w:i/>
                <w:szCs w:val="22"/>
              </w:rPr>
            </w:pPr>
            <w:proofErr w:type="spellStart"/>
            <w:r w:rsidRPr="0046011A">
              <w:rPr>
                <w:rFonts w:ascii="Times New Roman" w:eastAsia="Calibri" w:hAnsi="Times New Roman" w:cs="Times New Roman"/>
                <w:b/>
                <w:i/>
                <w:szCs w:val="22"/>
              </w:rPr>
              <w:t>Висвітлювати</w:t>
            </w:r>
            <w:proofErr w:type="spellEnd"/>
            <w:r w:rsidRPr="0046011A">
              <w:rPr>
                <w:rFonts w:ascii="Times New Roman" w:eastAsia="Calibri" w:hAnsi="Times New Roman" w:cs="Times New Roman"/>
                <w:b/>
                <w:i/>
                <w:szCs w:val="22"/>
              </w:rPr>
              <w:t>:</w:t>
            </w:r>
          </w:p>
        </w:tc>
        <w:tc>
          <w:tcPr>
            <w:tcW w:w="1687" w:type="dxa"/>
            <w:tcBorders>
              <w:left w:val="single" w:sz="4" w:space="0" w:color="auto"/>
              <w:right w:val="nil"/>
            </w:tcBorders>
          </w:tcPr>
          <w:p w14:paraId="08D9CAB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56" w:type="dxa"/>
            <w:gridSpan w:val="2"/>
            <w:tcBorders>
              <w:left w:val="single" w:sz="4" w:space="0" w:color="auto"/>
              <w:right w:val="nil"/>
            </w:tcBorders>
          </w:tcPr>
          <w:p w14:paraId="2642B12A"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55" w:type="dxa"/>
            <w:tcBorders>
              <w:left w:val="single" w:sz="4" w:space="0" w:color="auto"/>
              <w:right w:val="nil"/>
            </w:tcBorders>
          </w:tcPr>
          <w:p w14:paraId="6793543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25" w:type="dxa"/>
            <w:gridSpan w:val="2"/>
            <w:tcBorders>
              <w:left w:val="single" w:sz="4" w:space="0" w:color="auto"/>
              <w:right w:val="nil"/>
            </w:tcBorders>
          </w:tcPr>
          <w:p w14:paraId="1A120E5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35" w:type="dxa"/>
            <w:tcBorders>
              <w:left w:val="single" w:sz="4" w:space="0" w:color="auto"/>
              <w:right w:val="nil"/>
            </w:tcBorders>
          </w:tcPr>
          <w:p w14:paraId="41BD8D2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09" w:type="dxa"/>
            <w:tcBorders>
              <w:left w:val="single" w:sz="4" w:space="0" w:color="auto"/>
              <w:right w:val="nil"/>
            </w:tcBorders>
          </w:tcPr>
          <w:p w14:paraId="1FDBFD3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705" w:type="dxa"/>
            <w:tcBorders>
              <w:left w:val="single" w:sz="4" w:space="0" w:color="auto"/>
              <w:right w:val="single" w:sz="4" w:space="0" w:color="auto"/>
            </w:tcBorders>
          </w:tcPr>
          <w:p w14:paraId="558CD7E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c>
          <w:tcPr>
            <w:tcW w:w="833" w:type="dxa"/>
            <w:tcBorders>
              <w:left w:val="single" w:sz="4" w:space="0" w:color="auto"/>
              <w:right w:val="single" w:sz="4" w:space="0" w:color="auto"/>
            </w:tcBorders>
          </w:tcPr>
          <w:p w14:paraId="1742AA7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5392C4A3" w14:textId="77777777" w:rsidTr="00FC14B2">
        <w:trPr>
          <w:trHeight w:val="1065"/>
          <w:jc w:val="center"/>
        </w:trPr>
        <w:tc>
          <w:tcPr>
            <w:tcW w:w="3251" w:type="dxa"/>
            <w:tcBorders>
              <w:right w:val="single" w:sz="4" w:space="0" w:color="auto"/>
            </w:tcBorders>
          </w:tcPr>
          <w:p w14:paraId="694FBC23" w14:textId="77777777" w:rsidR="0046011A" w:rsidRPr="00B51B49" w:rsidRDefault="0046011A" w:rsidP="00706A62">
            <w:pPr>
              <w:numPr>
                <w:ilvl w:val="0"/>
                <w:numId w:val="39"/>
              </w:numPr>
              <w:tabs>
                <w:tab w:val="left" w:pos="166"/>
              </w:tabs>
              <w:spacing w:before="0" w:after="0" w:line="20" w:lineRule="atLeast"/>
              <w:ind w:left="25" w:right="119" w:firstLine="25"/>
              <w:contextualSpacing/>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xml:space="preserve">досвід роботи з упровадження </w:t>
            </w:r>
            <w:proofErr w:type="spellStart"/>
            <w:r w:rsidRPr="00B51B49">
              <w:rPr>
                <w:rFonts w:ascii="Times New Roman" w:eastAsia="Calibri" w:hAnsi="Times New Roman" w:cs="Times New Roman"/>
                <w:szCs w:val="22"/>
                <w:lang w:val="uk-UA"/>
              </w:rPr>
              <w:t>медіаосвіти</w:t>
            </w:r>
            <w:proofErr w:type="spellEnd"/>
            <w:r w:rsidRPr="00B51B49">
              <w:rPr>
                <w:rFonts w:ascii="Times New Roman" w:eastAsia="Calibri" w:hAnsi="Times New Roman" w:cs="Times New Roman"/>
                <w:szCs w:val="22"/>
                <w:lang w:val="uk-UA"/>
              </w:rPr>
              <w:t xml:space="preserve">, дистанційних форм навчання в освітянській пресі, Інтернет-джерелах, інших засобах масової інформації </w:t>
            </w:r>
          </w:p>
        </w:tc>
        <w:tc>
          <w:tcPr>
            <w:tcW w:w="1687" w:type="dxa"/>
            <w:tcBorders>
              <w:left w:val="single" w:sz="4" w:space="0" w:color="auto"/>
              <w:right w:val="nil"/>
            </w:tcBorders>
          </w:tcPr>
          <w:p w14:paraId="32F174E4"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w:t>
            </w:r>
          </w:p>
        </w:tc>
        <w:tc>
          <w:tcPr>
            <w:tcW w:w="856" w:type="dxa"/>
            <w:gridSpan w:val="2"/>
            <w:tcBorders>
              <w:left w:val="single" w:sz="4" w:space="0" w:color="auto"/>
              <w:right w:val="nil"/>
            </w:tcBorders>
          </w:tcPr>
          <w:p w14:paraId="741E111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5" w:type="dxa"/>
            <w:tcBorders>
              <w:left w:val="single" w:sz="4" w:space="0" w:color="auto"/>
              <w:right w:val="nil"/>
            </w:tcBorders>
          </w:tcPr>
          <w:p w14:paraId="4081828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25" w:type="dxa"/>
            <w:gridSpan w:val="2"/>
            <w:tcBorders>
              <w:left w:val="single" w:sz="4" w:space="0" w:color="auto"/>
              <w:right w:val="nil"/>
            </w:tcBorders>
          </w:tcPr>
          <w:p w14:paraId="43796EA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35" w:type="dxa"/>
            <w:tcBorders>
              <w:left w:val="single" w:sz="4" w:space="0" w:color="auto"/>
              <w:right w:val="nil"/>
            </w:tcBorders>
          </w:tcPr>
          <w:p w14:paraId="2496CEF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Borders>
              <w:left w:val="single" w:sz="4" w:space="0" w:color="auto"/>
              <w:right w:val="nil"/>
            </w:tcBorders>
          </w:tcPr>
          <w:p w14:paraId="488DB7F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5" w:type="dxa"/>
            <w:tcBorders>
              <w:left w:val="single" w:sz="4" w:space="0" w:color="auto"/>
              <w:right w:val="single" w:sz="4" w:space="0" w:color="auto"/>
            </w:tcBorders>
          </w:tcPr>
          <w:p w14:paraId="7FD72BF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33" w:type="dxa"/>
            <w:tcBorders>
              <w:left w:val="single" w:sz="4" w:space="0" w:color="auto"/>
              <w:right w:val="single" w:sz="4" w:space="0" w:color="auto"/>
            </w:tcBorders>
          </w:tcPr>
          <w:p w14:paraId="7CBF57A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408E7DC0" w14:textId="77777777" w:rsidR="0046011A" w:rsidRPr="0046011A" w:rsidRDefault="0046011A" w:rsidP="0046011A">
      <w:pPr>
        <w:spacing w:before="0" w:after="0" w:line="20" w:lineRule="atLeast"/>
        <w:rPr>
          <w:rFonts w:ascii="Times New Roman" w:eastAsia="Calibri" w:hAnsi="Times New Roman" w:cs="Times New Roman"/>
          <w:b/>
          <w:bCs/>
          <w:i/>
          <w:iCs/>
          <w:sz w:val="28"/>
          <w:szCs w:val="28"/>
        </w:rPr>
      </w:pPr>
    </w:p>
    <w:p w14:paraId="357B151A" w14:textId="77777777" w:rsidR="0046011A" w:rsidRPr="0046011A" w:rsidRDefault="0046011A" w:rsidP="0046011A">
      <w:pPr>
        <w:spacing w:before="0" w:after="0" w:line="20" w:lineRule="atLeast"/>
        <w:rPr>
          <w:rFonts w:ascii="Times New Roman" w:eastAsia="Calibri" w:hAnsi="Times New Roman" w:cs="Times New Roman"/>
          <w:sz w:val="28"/>
          <w:szCs w:val="28"/>
        </w:rPr>
      </w:pPr>
      <w:r w:rsidRPr="0046011A">
        <w:rPr>
          <w:rFonts w:ascii="Times New Roman" w:eastAsia="Calibri" w:hAnsi="Times New Roman" w:cs="Times New Roman"/>
          <w:b/>
          <w:bCs/>
          <w:i/>
          <w:iCs/>
          <w:sz w:val="28"/>
          <w:szCs w:val="28"/>
        </w:rPr>
        <w:t>Очікувані  результати:</w:t>
      </w:r>
    </w:p>
    <w:p w14:paraId="4DE564EE" w14:textId="77777777" w:rsidR="0046011A" w:rsidRPr="0046011A" w:rsidRDefault="0046011A" w:rsidP="00706A62">
      <w:pPr>
        <w:numPr>
          <w:ilvl w:val="0"/>
          <w:numId w:val="40"/>
        </w:numPr>
        <w:suppressAutoHyphens/>
        <w:spacing w:before="0" w:after="0" w:line="20" w:lineRule="atLeast"/>
        <w:ind w:left="0" w:firstLine="709"/>
        <w:jc w:val="both"/>
        <w:rPr>
          <w:rFonts w:ascii="Times New Roman" w:eastAsia="Times New Roman" w:hAnsi="Times New Roman" w:cs="Times New Roman"/>
          <w:sz w:val="28"/>
          <w:szCs w:val="28"/>
          <w:lang w:eastAsia="ar-SA"/>
        </w:rPr>
      </w:pPr>
      <w:r w:rsidRPr="0046011A">
        <w:rPr>
          <w:rFonts w:ascii="Times New Roman" w:eastAsia="Times New Roman" w:hAnsi="Times New Roman" w:cs="Times New Roman"/>
          <w:sz w:val="28"/>
          <w:szCs w:val="28"/>
          <w:lang w:eastAsia="ar-SA"/>
        </w:rPr>
        <w:t>достатні організаційні, кадрові, інформаційні, матеріально-технічні умови для використання технологій дистанційного навчання, електронного та медійного навчального контенту в ЗДО, ЗЗСО та ЗПО Сіверської міської ОТГ;</w:t>
      </w:r>
    </w:p>
    <w:p w14:paraId="745DDA2C" w14:textId="77777777" w:rsidR="0046011A" w:rsidRPr="0046011A" w:rsidRDefault="0046011A" w:rsidP="00706A62">
      <w:pPr>
        <w:numPr>
          <w:ilvl w:val="0"/>
          <w:numId w:val="40"/>
        </w:numPr>
        <w:suppressAutoHyphens/>
        <w:spacing w:before="0" w:after="0" w:line="20" w:lineRule="atLeast"/>
        <w:ind w:left="0" w:firstLine="709"/>
        <w:jc w:val="both"/>
        <w:rPr>
          <w:rFonts w:ascii="Times New Roman" w:eastAsia="Times New Roman" w:hAnsi="Times New Roman" w:cs="Times New Roman"/>
          <w:sz w:val="28"/>
          <w:szCs w:val="28"/>
          <w:lang w:eastAsia="ar-SA"/>
        </w:rPr>
      </w:pPr>
      <w:r w:rsidRPr="0046011A">
        <w:rPr>
          <w:rFonts w:ascii="Times New Roman" w:eastAsia="Times New Roman" w:hAnsi="Times New Roman" w:cs="Times New Roman"/>
          <w:sz w:val="28"/>
          <w:szCs w:val="28"/>
          <w:lang w:eastAsia="ar-SA"/>
        </w:rPr>
        <w:t>достатня професійна компетентність учителів для використання сучасного навчального е-контенту в освітньому процесі;</w:t>
      </w:r>
    </w:p>
    <w:p w14:paraId="4F87B069" w14:textId="77777777" w:rsidR="0046011A" w:rsidRPr="0046011A" w:rsidRDefault="0046011A" w:rsidP="00706A62">
      <w:pPr>
        <w:numPr>
          <w:ilvl w:val="0"/>
          <w:numId w:val="40"/>
        </w:numPr>
        <w:suppressAutoHyphens/>
        <w:spacing w:before="0" w:after="0" w:line="20" w:lineRule="atLeast"/>
        <w:ind w:left="0" w:firstLine="709"/>
        <w:jc w:val="both"/>
        <w:rPr>
          <w:rFonts w:ascii="Times New Roman" w:eastAsia="Times New Roman" w:hAnsi="Times New Roman" w:cs="Times New Roman"/>
          <w:sz w:val="28"/>
          <w:szCs w:val="28"/>
          <w:lang w:eastAsia="ar-SA"/>
        </w:rPr>
      </w:pPr>
      <w:r w:rsidRPr="0046011A">
        <w:rPr>
          <w:rFonts w:ascii="Times New Roman" w:eastAsia="Times New Roman" w:hAnsi="Times New Roman" w:cs="Times New Roman"/>
          <w:sz w:val="28"/>
          <w:szCs w:val="28"/>
          <w:lang w:eastAsia="ar-SA"/>
        </w:rPr>
        <w:t>інформаційна та медіа-грамотність учасників освітнього процесу, інтеграція медіа-освітніх компонентів у навчальні програми ЗДО, ЗЗСО .</w:t>
      </w:r>
    </w:p>
    <w:p w14:paraId="238791AD" w14:textId="77777777" w:rsidR="0046011A" w:rsidRPr="0046011A" w:rsidRDefault="0046011A" w:rsidP="00706A62">
      <w:pPr>
        <w:numPr>
          <w:ilvl w:val="0"/>
          <w:numId w:val="40"/>
        </w:numPr>
        <w:suppressAutoHyphens/>
        <w:spacing w:before="0" w:after="0" w:line="20" w:lineRule="atLeast"/>
        <w:ind w:left="0" w:firstLine="709"/>
        <w:jc w:val="both"/>
        <w:rPr>
          <w:rFonts w:ascii="Calibri" w:eastAsia="Times New Roman" w:hAnsi="Calibri" w:cs="Times New Roman"/>
          <w:szCs w:val="22"/>
          <w:lang w:eastAsia="ar-SA"/>
        </w:rPr>
      </w:pPr>
      <w:r w:rsidRPr="0046011A">
        <w:rPr>
          <w:rFonts w:ascii="Times New Roman" w:eastAsia="Times New Roman" w:hAnsi="Times New Roman" w:cs="Times New Roman"/>
          <w:sz w:val="28"/>
          <w:szCs w:val="28"/>
          <w:lang w:eastAsia="ar-SA"/>
        </w:rPr>
        <w:t>професійна готовність учителя до медіа-творчості для компетентного самовираження та реалізації його життєвих і професійних завдань, покращення якості міжособистісної та професійної комунікації, мережі стосунків і якості життя в значущих для особистості спільнотах.</w:t>
      </w:r>
    </w:p>
    <w:p w14:paraId="22EC520C" w14:textId="77777777" w:rsidR="0046011A" w:rsidRPr="0046011A" w:rsidRDefault="0046011A" w:rsidP="0046011A">
      <w:pPr>
        <w:suppressAutoHyphens/>
        <w:spacing w:before="0" w:after="0" w:line="20" w:lineRule="atLeast"/>
        <w:ind w:left="426"/>
        <w:jc w:val="both"/>
        <w:rPr>
          <w:rFonts w:ascii="Calibri" w:eastAsia="Times New Roman" w:hAnsi="Calibri" w:cs="Times New Roman"/>
          <w:szCs w:val="22"/>
          <w:lang w:eastAsia="ar-SA"/>
        </w:rPr>
      </w:pPr>
    </w:p>
    <w:p w14:paraId="5F1452AD" w14:textId="77777777" w:rsidR="0046011A" w:rsidRPr="0046011A" w:rsidRDefault="0046011A" w:rsidP="0046011A">
      <w:pPr>
        <w:spacing w:before="0" w:after="0" w:line="20" w:lineRule="atLeast"/>
        <w:jc w:val="center"/>
        <w:rPr>
          <w:rFonts w:ascii="Times New Roman" w:eastAsia="Calibri" w:hAnsi="Times New Roman" w:cs="Times New Roman"/>
          <w:b/>
          <w:bCs/>
          <w:i/>
          <w:sz w:val="28"/>
          <w:szCs w:val="28"/>
        </w:rPr>
      </w:pPr>
      <w:r w:rsidRPr="0046011A">
        <w:rPr>
          <w:rFonts w:ascii="Times New Roman" w:eastAsia="Calibri" w:hAnsi="Times New Roman" w:cs="Times New Roman"/>
          <w:b/>
          <w:bCs/>
          <w:i/>
          <w:sz w:val="28"/>
          <w:szCs w:val="28"/>
        </w:rPr>
        <w:t xml:space="preserve">2.5. </w:t>
      </w:r>
      <w:proofErr w:type="spellStart"/>
      <w:r w:rsidRPr="0046011A">
        <w:rPr>
          <w:rFonts w:ascii="Times New Roman" w:eastAsia="Calibri" w:hAnsi="Times New Roman" w:cs="Times New Roman"/>
          <w:b/>
          <w:bCs/>
          <w:i/>
          <w:sz w:val="28"/>
          <w:szCs w:val="28"/>
        </w:rPr>
        <w:t>Проєкт</w:t>
      </w:r>
      <w:proofErr w:type="spellEnd"/>
      <w:r w:rsidRPr="0046011A">
        <w:rPr>
          <w:rFonts w:ascii="Times New Roman" w:eastAsia="Calibri" w:hAnsi="Times New Roman" w:cs="Times New Roman"/>
          <w:b/>
          <w:bCs/>
          <w:i/>
          <w:sz w:val="28"/>
          <w:szCs w:val="28"/>
        </w:rPr>
        <w:t xml:space="preserve"> «</w:t>
      </w:r>
      <w:proofErr w:type="spellStart"/>
      <w:r w:rsidRPr="0046011A">
        <w:rPr>
          <w:rFonts w:ascii="Times New Roman" w:eastAsia="Calibri" w:hAnsi="Times New Roman" w:cs="Times New Roman"/>
          <w:b/>
          <w:bCs/>
          <w:i/>
          <w:sz w:val="28"/>
          <w:szCs w:val="28"/>
        </w:rPr>
        <w:t>Мовна</w:t>
      </w:r>
      <w:proofErr w:type="spellEnd"/>
      <w:r w:rsidRPr="0046011A">
        <w:rPr>
          <w:rFonts w:ascii="Times New Roman" w:eastAsia="Calibri" w:hAnsi="Times New Roman" w:cs="Times New Roman"/>
          <w:b/>
          <w:bCs/>
          <w:i/>
          <w:sz w:val="28"/>
          <w:szCs w:val="28"/>
        </w:rPr>
        <w:t xml:space="preserve"> освіта»</w:t>
      </w:r>
    </w:p>
    <w:p w14:paraId="29B49928" w14:textId="77777777" w:rsidR="0046011A" w:rsidRPr="0046011A" w:rsidRDefault="0046011A" w:rsidP="0046011A">
      <w:pPr>
        <w:spacing w:before="0" w:after="0" w:line="20" w:lineRule="atLeast"/>
        <w:ind w:firstLine="709"/>
        <w:contextualSpacing/>
        <w:jc w:val="both"/>
        <w:rPr>
          <w:rFonts w:ascii="Times New Roman" w:eastAsia="Calibri" w:hAnsi="Times New Roman" w:cs="Times New Roman"/>
          <w:sz w:val="28"/>
          <w:szCs w:val="28"/>
        </w:rPr>
      </w:pPr>
      <w:r w:rsidRPr="0046011A">
        <w:rPr>
          <w:rFonts w:ascii="Times New Roman" w:eastAsia="Calibri" w:hAnsi="Times New Roman" w:cs="Times New Roman"/>
          <w:b/>
          <w:bCs/>
          <w:i/>
          <w:iCs/>
          <w:sz w:val="28"/>
          <w:szCs w:val="28"/>
        </w:rPr>
        <w:t xml:space="preserve"> Завдання</w:t>
      </w:r>
      <w:r w:rsidRPr="0046011A">
        <w:rPr>
          <w:rFonts w:ascii="Times New Roman" w:eastAsia="Calibri" w:hAnsi="Times New Roman" w:cs="Times New Roman"/>
          <w:b/>
          <w:bCs/>
          <w:sz w:val="28"/>
          <w:szCs w:val="28"/>
        </w:rPr>
        <w:t xml:space="preserve">: </w:t>
      </w:r>
      <w:r w:rsidRPr="0046011A">
        <w:rPr>
          <w:rFonts w:ascii="Times New Roman" w:eastAsia="Calibri" w:hAnsi="Times New Roman" w:cs="Times New Roman"/>
          <w:sz w:val="28"/>
          <w:szCs w:val="28"/>
        </w:rPr>
        <w:t xml:space="preserve">поліпшення якості </w:t>
      </w:r>
      <w:proofErr w:type="spellStart"/>
      <w:r w:rsidRPr="0046011A">
        <w:rPr>
          <w:rFonts w:ascii="Times New Roman" w:eastAsia="Calibri" w:hAnsi="Times New Roman" w:cs="Times New Roman"/>
          <w:sz w:val="28"/>
          <w:szCs w:val="28"/>
        </w:rPr>
        <w:t>мовної</w:t>
      </w:r>
      <w:proofErr w:type="spellEnd"/>
      <w:r w:rsidRPr="0046011A">
        <w:rPr>
          <w:rFonts w:ascii="Times New Roman" w:eastAsia="Calibri" w:hAnsi="Times New Roman" w:cs="Times New Roman"/>
          <w:sz w:val="28"/>
          <w:szCs w:val="28"/>
        </w:rPr>
        <w:t xml:space="preserve"> освіти щодо формування багатомовної особистості, яка вільно володіє державною, рідною та іноземними мовами.</w:t>
      </w:r>
    </w:p>
    <w:tbl>
      <w:tblPr>
        <w:tblStyle w:val="42"/>
        <w:tblW w:w="9971" w:type="dxa"/>
        <w:jc w:val="center"/>
        <w:tblLayout w:type="fixed"/>
        <w:tblLook w:val="04A0" w:firstRow="1" w:lastRow="0" w:firstColumn="1" w:lastColumn="0" w:noHBand="0" w:noVBand="1"/>
      </w:tblPr>
      <w:tblGrid>
        <w:gridCol w:w="3289"/>
        <w:gridCol w:w="1715"/>
        <w:gridCol w:w="661"/>
        <w:gridCol w:w="709"/>
        <w:gridCol w:w="709"/>
        <w:gridCol w:w="709"/>
        <w:gridCol w:w="715"/>
        <w:gridCol w:w="715"/>
        <w:gridCol w:w="696"/>
        <w:gridCol w:w="53"/>
      </w:tblGrid>
      <w:tr w:rsidR="0046011A" w:rsidRPr="0046011A" w14:paraId="108D903E" w14:textId="77777777" w:rsidTr="00FC14B2">
        <w:trPr>
          <w:trHeight w:val="157"/>
          <w:jc w:val="center"/>
        </w:trPr>
        <w:tc>
          <w:tcPr>
            <w:tcW w:w="3289" w:type="dxa"/>
            <w:vMerge w:val="restart"/>
          </w:tcPr>
          <w:p w14:paraId="1064530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715" w:type="dxa"/>
            <w:vMerge w:val="restart"/>
          </w:tcPr>
          <w:p w14:paraId="73D0D4B4"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p w14:paraId="2D7CF5F4" w14:textId="77777777" w:rsidR="0046011A" w:rsidRPr="0046011A" w:rsidRDefault="0046011A" w:rsidP="0046011A">
            <w:pPr>
              <w:spacing w:before="0" w:after="0" w:line="20" w:lineRule="atLeast"/>
              <w:jc w:val="center"/>
              <w:rPr>
                <w:rFonts w:ascii="Times New Roman" w:eastAsia="Calibri" w:hAnsi="Times New Roman" w:cs="Times New Roman"/>
                <w:szCs w:val="22"/>
              </w:rPr>
            </w:pPr>
          </w:p>
        </w:tc>
        <w:tc>
          <w:tcPr>
            <w:tcW w:w="4967" w:type="dxa"/>
            <w:gridSpan w:val="8"/>
          </w:tcPr>
          <w:p w14:paraId="2DF44F28"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lastRenderedPageBreak/>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1F6E3B34" w14:textId="77777777" w:rsidTr="00FC14B2">
        <w:trPr>
          <w:gridAfter w:val="1"/>
          <w:wAfter w:w="53" w:type="dxa"/>
          <w:trHeight w:val="347"/>
          <w:jc w:val="center"/>
        </w:trPr>
        <w:tc>
          <w:tcPr>
            <w:tcW w:w="3289" w:type="dxa"/>
            <w:vMerge/>
          </w:tcPr>
          <w:p w14:paraId="21E364C8"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715" w:type="dxa"/>
            <w:vMerge/>
          </w:tcPr>
          <w:p w14:paraId="2B9E005C"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661" w:type="dxa"/>
          </w:tcPr>
          <w:p w14:paraId="678089A2"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9" w:type="dxa"/>
          </w:tcPr>
          <w:p w14:paraId="492CFF3E"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9" w:type="dxa"/>
          </w:tcPr>
          <w:p w14:paraId="5E48BCDF"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709" w:type="dxa"/>
          </w:tcPr>
          <w:p w14:paraId="27829E90"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15" w:type="dxa"/>
          </w:tcPr>
          <w:p w14:paraId="5909D533"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15" w:type="dxa"/>
          </w:tcPr>
          <w:p w14:paraId="6944EC07"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696" w:type="dxa"/>
          </w:tcPr>
          <w:p w14:paraId="141FB4F8"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1F0B7B85" w14:textId="77777777" w:rsidTr="00FC14B2">
        <w:trPr>
          <w:gridAfter w:val="1"/>
          <w:wAfter w:w="53" w:type="dxa"/>
          <w:trHeight w:val="221"/>
          <w:jc w:val="center"/>
        </w:trPr>
        <w:tc>
          <w:tcPr>
            <w:tcW w:w="3289" w:type="dxa"/>
          </w:tcPr>
          <w:p w14:paraId="62E1FAB4" w14:textId="77777777" w:rsidR="0046011A" w:rsidRPr="00B51B49"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b/>
                <w:i/>
                <w:kern w:val="3"/>
                <w:szCs w:val="22"/>
                <w:lang w:val="uk-UA" w:eastAsia="zh-CN"/>
              </w:rPr>
            </w:pPr>
            <w:r w:rsidRPr="00B51B49">
              <w:rPr>
                <w:rFonts w:ascii="Times New Roman" w:eastAsia="Calibri" w:hAnsi="Times New Roman" w:cs="Times New Roman"/>
                <w:b/>
                <w:i/>
                <w:kern w:val="3"/>
                <w:szCs w:val="22"/>
                <w:lang w:val="uk-UA" w:eastAsia="zh-CN"/>
              </w:rPr>
              <w:t>Удосконалювати:</w:t>
            </w:r>
          </w:p>
          <w:p w14:paraId="125BA9CE" w14:textId="77777777" w:rsidR="0046011A" w:rsidRPr="00B51B49"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kern w:val="3"/>
                <w:szCs w:val="22"/>
                <w:lang w:val="uk-UA" w:eastAsia="ru-RU"/>
              </w:rPr>
            </w:pPr>
            <w:r w:rsidRPr="00B51B49">
              <w:rPr>
                <w:rFonts w:ascii="Times New Roman" w:eastAsia="Calibri" w:hAnsi="Times New Roman" w:cs="Times New Roman"/>
                <w:kern w:val="3"/>
                <w:szCs w:val="22"/>
                <w:lang w:val="uk-UA" w:eastAsia="zh-CN"/>
              </w:rPr>
              <w:t>-цілісну систему багатомовної освіти дітей та молоді Сіверської міської ОТГ (навчання української, іноземних мов та мов національних меншин)</w:t>
            </w:r>
          </w:p>
        </w:tc>
        <w:tc>
          <w:tcPr>
            <w:tcW w:w="1715" w:type="dxa"/>
          </w:tcPr>
          <w:p w14:paraId="618DF237"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 xml:space="preserve">, </w:t>
            </w:r>
          </w:p>
          <w:p w14:paraId="1D921288"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661" w:type="dxa"/>
          </w:tcPr>
          <w:p w14:paraId="07DDAA2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p w14:paraId="5DD4425F"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330331EB"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1C9EE46F"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16AE248F"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31BD383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4321C37C"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p w14:paraId="0155466A"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p w14:paraId="3F7B063B"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p w14:paraId="6DAAE856"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p w14:paraId="50A02DEB"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p w14:paraId="2C0E61D2"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696" w:type="dxa"/>
          </w:tcPr>
          <w:p w14:paraId="3ECB79C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AB14BCD" w14:textId="77777777" w:rsidTr="00FC14B2">
        <w:trPr>
          <w:gridAfter w:val="1"/>
          <w:wAfter w:w="53" w:type="dxa"/>
          <w:trHeight w:val="157"/>
          <w:jc w:val="center"/>
        </w:trPr>
        <w:tc>
          <w:tcPr>
            <w:tcW w:w="3289" w:type="dxa"/>
          </w:tcPr>
          <w:p w14:paraId="168E67F3" w14:textId="77777777" w:rsidR="0046011A" w:rsidRPr="0046011A"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b/>
                <w:i/>
                <w:kern w:val="3"/>
                <w:szCs w:val="22"/>
                <w:lang w:eastAsia="ru-RU"/>
              </w:rPr>
            </w:pPr>
            <w:proofErr w:type="spellStart"/>
            <w:r w:rsidRPr="0046011A">
              <w:rPr>
                <w:rFonts w:ascii="Times New Roman" w:eastAsia="Calibri" w:hAnsi="Times New Roman" w:cs="Times New Roman"/>
                <w:b/>
                <w:i/>
                <w:kern w:val="3"/>
                <w:szCs w:val="22"/>
                <w:lang w:eastAsia="ru-RU"/>
              </w:rPr>
              <w:t>Запровадити</w:t>
            </w:r>
            <w:proofErr w:type="spellEnd"/>
            <w:r w:rsidRPr="0046011A">
              <w:rPr>
                <w:rFonts w:ascii="Times New Roman" w:eastAsia="Calibri" w:hAnsi="Times New Roman" w:cs="Times New Roman"/>
                <w:b/>
                <w:i/>
                <w:kern w:val="3"/>
                <w:szCs w:val="22"/>
                <w:lang w:eastAsia="ru-RU"/>
              </w:rPr>
              <w:t>:</w:t>
            </w:r>
          </w:p>
        </w:tc>
        <w:tc>
          <w:tcPr>
            <w:tcW w:w="1715" w:type="dxa"/>
          </w:tcPr>
          <w:p w14:paraId="70368574"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661" w:type="dxa"/>
            <w:vAlign w:val="center"/>
          </w:tcPr>
          <w:p w14:paraId="76AAAB79"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vAlign w:val="center"/>
          </w:tcPr>
          <w:p w14:paraId="0C813660" w14:textId="77777777" w:rsidR="0046011A" w:rsidRPr="0046011A" w:rsidRDefault="0046011A" w:rsidP="0046011A">
            <w:pPr>
              <w:widowControl w:val="0"/>
              <w:suppressAutoHyphens/>
              <w:autoSpaceDN w:val="0"/>
              <w:spacing w:before="0" w:after="0" w:line="20" w:lineRule="atLeast"/>
              <w:textAlignment w:val="baseline"/>
              <w:rPr>
                <w:rFonts w:ascii="Times New Roman" w:eastAsia="Calibri" w:hAnsi="Times New Roman" w:cs="Times New Roman"/>
                <w:kern w:val="3"/>
                <w:szCs w:val="22"/>
                <w:lang w:eastAsia="ru-RU"/>
              </w:rPr>
            </w:pPr>
          </w:p>
        </w:tc>
        <w:tc>
          <w:tcPr>
            <w:tcW w:w="709" w:type="dxa"/>
            <w:vAlign w:val="center"/>
          </w:tcPr>
          <w:p w14:paraId="540FA64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vAlign w:val="center"/>
          </w:tcPr>
          <w:p w14:paraId="776A4AAD"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vAlign w:val="center"/>
          </w:tcPr>
          <w:p w14:paraId="43BFD618"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31852B50"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c>
          <w:tcPr>
            <w:tcW w:w="696" w:type="dxa"/>
          </w:tcPr>
          <w:p w14:paraId="5CDB78AC"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79C7D098" w14:textId="77777777" w:rsidTr="00FC14B2">
        <w:trPr>
          <w:gridAfter w:val="1"/>
          <w:wAfter w:w="53" w:type="dxa"/>
          <w:trHeight w:val="157"/>
          <w:jc w:val="center"/>
        </w:trPr>
        <w:tc>
          <w:tcPr>
            <w:tcW w:w="3289" w:type="dxa"/>
          </w:tcPr>
          <w:p w14:paraId="2EB5F833" w14:textId="77777777" w:rsidR="0046011A" w:rsidRPr="00B51B49"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b/>
                <w:i/>
                <w:kern w:val="3"/>
                <w:szCs w:val="22"/>
                <w:lang w:val="uk-UA" w:eastAsia="ru-RU"/>
              </w:rPr>
            </w:pPr>
            <w:r w:rsidRPr="00B51B49">
              <w:rPr>
                <w:rFonts w:ascii="Times New Roman" w:eastAsia="Calibri" w:hAnsi="Times New Roman" w:cs="Times New Roman"/>
                <w:kern w:val="3"/>
                <w:szCs w:val="22"/>
                <w:lang w:val="uk-UA" w:eastAsia="zh-CN"/>
              </w:rPr>
              <w:t xml:space="preserve">освітні </w:t>
            </w:r>
            <w:proofErr w:type="spellStart"/>
            <w:r w:rsidRPr="00B51B49">
              <w:rPr>
                <w:rFonts w:ascii="Times New Roman" w:eastAsia="Calibri" w:hAnsi="Times New Roman" w:cs="Times New Roman"/>
                <w:kern w:val="3"/>
                <w:szCs w:val="22"/>
                <w:lang w:val="uk-UA" w:eastAsia="zh-CN"/>
              </w:rPr>
              <w:t>проєкти</w:t>
            </w:r>
            <w:proofErr w:type="spellEnd"/>
            <w:r w:rsidRPr="00B51B49">
              <w:rPr>
                <w:rFonts w:ascii="Times New Roman" w:eastAsia="Calibri" w:hAnsi="Times New Roman" w:cs="Times New Roman"/>
                <w:kern w:val="3"/>
                <w:szCs w:val="22"/>
                <w:lang w:val="uk-UA" w:eastAsia="zh-CN"/>
              </w:rPr>
              <w:t xml:space="preserve"> </w:t>
            </w:r>
            <w:proofErr w:type="spellStart"/>
            <w:r w:rsidRPr="00B51B49">
              <w:rPr>
                <w:rFonts w:ascii="Times New Roman" w:eastAsia="Calibri" w:hAnsi="Times New Roman" w:cs="Times New Roman"/>
                <w:kern w:val="3"/>
                <w:szCs w:val="22"/>
                <w:lang w:val="uk-UA" w:eastAsia="zh-CN"/>
              </w:rPr>
              <w:t>мовної</w:t>
            </w:r>
            <w:proofErr w:type="spellEnd"/>
            <w:r w:rsidRPr="00B51B49">
              <w:rPr>
                <w:rFonts w:ascii="Times New Roman" w:eastAsia="Calibri" w:hAnsi="Times New Roman" w:cs="Times New Roman"/>
                <w:kern w:val="3"/>
                <w:szCs w:val="22"/>
                <w:lang w:val="uk-UA" w:eastAsia="zh-CN"/>
              </w:rPr>
              <w:t xml:space="preserve"> тематики та інтегровані </w:t>
            </w:r>
            <w:proofErr w:type="spellStart"/>
            <w:r w:rsidRPr="00B51B49">
              <w:rPr>
                <w:rFonts w:ascii="Times New Roman" w:eastAsia="Calibri" w:hAnsi="Times New Roman" w:cs="Times New Roman"/>
                <w:kern w:val="3"/>
                <w:szCs w:val="22"/>
                <w:lang w:val="uk-UA" w:eastAsia="zh-CN"/>
              </w:rPr>
              <w:t>проєкти</w:t>
            </w:r>
            <w:proofErr w:type="spellEnd"/>
            <w:r w:rsidRPr="00B51B49">
              <w:rPr>
                <w:rFonts w:ascii="Times New Roman" w:eastAsia="Calibri" w:hAnsi="Times New Roman" w:cs="Times New Roman"/>
                <w:kern w:val="3"/>
                <w:szCs w:val="22"/>
                <w:lang w:val="uk-UA" w:eastAsia="zh-CN"/>
              </w:rPr>
              <w:t xml:space="preserve"> (українська мова – українознавство, іноземні мови, зарубіжна література тощо)</w:t>
            </w:r>
          </w:p>
        </w:tc>
        <w:tc>
          <w:tcPr>
            <w:tcW w:w="1715" w:type="dxa"/>
          </w:tcPr>
          <w:p w14:paraId="15FF989E"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 xml:space="preserve">, </w:t>
            </w:r>
          </w:p>
          <w:p w14:paraId="098EA1F2"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zh-CN"/>
              </w:rPr>
              <w:t>ЗЗСО</w:t>
            </w:r>
          </w:p>
        </w:tc>
        <w:tc>
          <w:tcPr>
            <w:tcW w:w="661" w:type="dxa"/>
          </w:tcPr>
          <w:p w14:paraId="3FE76B66"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2C100185"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7D172082"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7B470938"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6F399C0E"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1024C8E3"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6E3B736B"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r>
      <w:tr w:rsidR="0046011A" w:rsidRPr="0046011A" w14:paraId="567E6572" w14:textId="77777777" w:rsidTr="00FC14B2">
        <w:trPr>
          <w:gridAfter w:val="1"/>
          <w:wAfter w:w="53" w:type="dxa"/>
          <w:trHeight w:val="157"/>
          <w:jc w:val="center"/>
        </w:trPr>
        <w:tc>
          <w:tcPr>
            <w:tcW w:w="3289" w:type="dxa"/>
          </w:tcPr>
          <w:p w14:paraId="019A59D3" w14:textId="77777777" w:rsidR="0046011A" w:rsidRPr="0046011A"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kern w:val="3"/>
                <w:szCs w:val="22"/>
                <w:lang w:eastAsia="zh-CN"/>
              </w:rPr>
            </w:pPr>
            <w:proofErr w:type="spellStart"/>
            <w:r w:rsidRPr="0046011A">
              <w:rPr>
                <w:rFonts w:ascii="Times New Roman" w:eastAsia="Calibri" w:hAnsi="Times New Roman" w:cs="Times New Roman"/>
                <w:b/>
                <w:i/>
                <w:kern w:val="3"/>
                <w:szCs w:val="22"/>
                <w:lang w:eastAsia="zh-CN"/>
              </w:rPr>
              <w:t>Сприяти</w:t>
            </w:r>
            <w:proofErr w:type="spellEnd"/>
            <w:r w:rsidRPr="0046011A">
              <w:rPr>
                <w:rFonts w:ascii="Times New Roman" w:eastAsia="Calibri" w:hAnsi="Times New Roman" w:cs="Times New Roman"/>
                <w:kern w:val="3"/>
                <w:szCs w:val="22"/>
                <w:lang w:eastAsia="zh-CN"/>
              </w:rPr>
              <w:t>:</w:t>
            </w:r>
          </w:p>
        </w:tc>
        <w:tc>
          <w:tcPr>
            <w:tcW w:w="1715" w:type="dxa"/>
          </w:tcPr>
          <w:p w14:paraId="197497D8"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661" w:type="dxa"/>
          </w:tcPr>
          <w:p w14:paraId="28F2090C"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6851CC97"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25229A08"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3B7BE68B"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1B4840D5"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3DEBF928"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c>
          <w:tcPr>
            <w:tcW w:w="696" w:type="dxa"/>
          </w:tcPr>
          <w:p w14:paraId="20C23BD7"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38F6A5D0" w14:textId="77777777" w:rsidTr="00FC14B2">
        <w:trPr>
          <w:gridAfter w:val="1"/>
          <w:wAfter w:w="53" w:type="dxa"/>
          <w:trHeight w:val="157"/>
          <w:jc w:val="center"/>
        </w:trPr>
        <w:tc>
          <w:tcPr>
            <w:tcW w:w="3289" w:type="dxa"/>
          </w:tcPr>
          <w:p w14:paraId="4A06A50C" w14:textId="77777777" w:rsidR="0046011A" w:rsidRPr="00B51B49"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kern w:val="3"/>
                <w:szCs w:val="22"/>
                <w:lang w:val="uk-UA" w:eastAsia="zh-CN"/>
              </w:rPr>
            </w:pPr>
            <w:r w:rsidRPr="00B51B49">
              <w:rPr>
                <w:rFonts w:ascii="Times New Roman" w:eastAsia="Calibri" w:hAnsi="Times New Roman" w:cs="Times New Roman"/>
                <w:kern w:val="3"/>
                <w:szCs w:val="22"/>
                <w:lang w:val="uk-UA" w:eastAsia="zh-CN"/>
              </w:rPr>
              <w:t>розробці програм факультативів та курсів за вибором з української мови, іноземної мови, мов національних меншин, навчально-методичних посібників у рамках роботи творчих груп міських методичних об’єднань вчителів-філологів</w:t>
            </w:r>
          </w:p>
        </w:tc>
        <w:tc>
          <w:tcPr>
            <w:tcW w:w="1715" w:type="dxa"/>
          </w:tcPr>
          <w:p w14:paraId="7BF6A701"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ЗЗСО</w:t>
            </w:r>
          </w:p>
        </w:tc>
        <w:tc>
          <w:tcPr>
            <w:tcW w:w="661" w:type="dxa"/>
          </w:tcPr>
          <w:p w14:paraId="4071D5E9"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6A2831EB"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23100241"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38333116"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1EEED8AF"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4BFB742F"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08A51B46"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p w14:paraId="41140AFF"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3B1CF9BB" w14:textId="77777777" w:rsidTr="00FC14B2">
        <w:trPr>
          <w:gridAfter w:val="1"/>
          <w:wAfter w:w="53" w:type="dxa"/>
          <w:trHeight w:val="157"/>
          <w:jc w:val="center"/>
        </w:trPr>
        <w:tc>
          <w:tcPr>
            <w:tcW w:w="3289" w:type="dxa"/>
          </w:tcPr>
          <w:p w14:paraId="6943F9D9" w14:textId="77777777" w:rsidR="0046011A" w:rsidRPr="0046011A" w:rsidRDefault="0046011A" w:rsidP="0046011A">
            <w:pPr>
              <w:widowControl w:val="0"/>
              <w:tabs>
                <w:tab w:val="left" w:pos="-22"/>
                <w:tab w:val="left" w:pos="419"/>
              </w:tabs>
              <w:suppressAutoHyphens/>
              <w:autoSpaceDN w:val="0"/>
              <w:spacing w:before="0" w:after="0" w:line="20" w:lineRule="atLeast"/>
              <w:ind w:right="52"/>
              <w:jc w:val="both"/>
              <w:textAlignment w:val="baseline"/>
              <w:rPr>
                <w:rFonts w:ascii="Times New Roman" w:eastAsia="Calibri" w:hAnsi="Times New Roman" w:cs="Times New Roman"/>
                <w:b/>
                <w:i/>
                <w:kern w:val="3"/>
                <w:szCs w:val="22"/>
                <w:lang w:eastAsia="zh-CN"/>
              </w:rPr>
            </w:pPr>
            <w:proofErr w:type="spellStart"/>
            <w:r w:rsidRPr="0046011A">
              <w:rPr>
                <w:rFonts w:ascii="Times New Roman" w:eastAsia="Calibri" w:hAnsi="Times New Roman" w:cs="Times New Roman"/>
                <w:b/>
                <w:i/>
                <w:kern w:val="3"/>
                <w:szCs w:val="22"/>
                <w:lang w:eastAsia="zh-CN"/>
              </w:rPr>
              <w:t>Активізувати</w:t>
            </w:r>
            <w:proofErr w:type="spellEnd"/>
            <w:r w:rsidRPr="0046011A">
              <w:rPr>
                <w:rFonts w:ascii="Times New Roman" w:eastAsia="Calibri" w:hAnsi="Times New Roman" w:cs="Times New Roman"/>
                <w:b/>
                <w:i/>
                <w:kern w:val="3"/>
                <w:szCs w:val="22"/>
                <w:lang w:eastAsia="zh-CN"/>
              </w:rPr>
              <w:t>:</w:t>
            </w:r>
          </w:p>
        </w:tc>
        <w:tc>
          <w:tcPr>
            <w:tcW w:w="1715" w:type="dxa"/>
          </w:tcPr>
          <w:p w14:paraId="6FD4D923"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661" w:type="dxa"/>
          </w:tcPr>
          <w:p w14:paraId="539B15B7"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7F9CED0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423D7CA2"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4BE32619"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64395F5A"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080BEA79"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c>
          <w:tcPr>
            <w:tcW w:w="696" w:type="dxa"/>
          </w:tcPr>
          <w:p w14:paraId="4C2ED137"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11CB15BC" w14:textId="77777777" w:rsidTr="00FC14B2">
        <w:trPr>
          <w:gridAfter w:val="1"/>
          <w:wAfter w:w="53" w:type="dxa"/>
          <w:trHeight w:val="157"/>
          <w:jc w:val="center"/>
        </w:trPr>
        <w:tc>
          <w:tcPr>
            <w:tcW w:w="3289" w:type="dxa"/>
          </w:tcPr>
          <w:p w14:paraId="61A55119" w14:textId="77777777" w:rsidR="0046011A" w:rsidRPr="00B51B49" w:rsidRDefault="0046011A" w:rsidP="00706A62">
            <w:pPr>
              <w:numPr>
                <w:ilvl w:val="0"/>
                <w:numId w:val="41"/>
              </w:numPr>
              <w:tabs>
                <w:tab w:val="left" w:pos="284"/>
              </w:tabs>
              <w:spacing w:before="0" w:after="0" w:line="20" w:lineRule="atLeast"/>
              <w:ind w:left="17" w:right="204" w:hanging="17"/>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xml:space="preserve">сучасну систему моніторингу якості </w:t>
            </w:r>
            <w:proofErr w:type="spellStart"/>
            <w:r w:rsidRPr="00B51B49">
              <w:rPr>
                <w:rFonts w:ascii="Times New Roman" w:eastAsia="Calibri" w:hAnsi="Times New Roman" w:cs="Times New Roman"/>
                <w:szCs w:val="22"/>
                <w:lang w:val="uk-UA"/>
              </w:rPr>
              <w:t>мовної</w:t>
            </w:r>
            <w:proofErr w:type="spellEnd"/>
            <w:r w:rsidRPr="00B51B49">
              <w:rPr>
                <w:rFonts w:ascii="Times New Roman" w:eastAsia="Calibri" w:hAnsi="Times New Roman" w:cs="Times New Roman"/>
                <w:szCs w:val="22"/>
                <w:lang w:val="uk-UA"/>
              </w:rPr>
              <w:t xml:space="preserve"> освіти учнів (з української мови та іноземної);</w:t>
            </w:r>
          </w:p>
        </w:tc>
        <w:tc>
          <w:tcPr>
            <w:tcW w:w="1715" w:type="dxa"/>
          </w:tcPr>
          <w:p w14:paraId="1E2527F1" w14:textId="77777777" w:rsidR="0046011A" w:rsidRPr="00B51B49"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val="uk-UA" w:eastAsia="ru-RU"/>
              </w:rPr>
            </w:pPr>
          </w:p>
          <w:p w14:paraId="127A05B2"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ЗЗСО</w:t>
            </w:r>
          </w:p>
        </w:tc>
        <w:tc>
          <w:tcPr>
            <w:tcW w:w="661" w:type="dxa"/>
          </w:tcPr>
          <w:p w14:paraId="6E393987"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2460F544"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36AE0A0B"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4DC427C1"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7935F632"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2632C943"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055FD4CD"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p w14:paraId="48737E8F"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7FC7FB94" w14:textId="77777777" w:rsidTr="00FC14B2">
        <w:trPr>
          <w:gridAfter w:val="1"/>
          <w:wAfter w:w="53" w:type="dxa"/>
          <w:trHeight w:val="157"/>
          <w:jc w:val="center"/>
        </w:trPr>
        <w:tc>
          <w:tcPr>
            <w:tcW w:w="3289" w:type="dxa"/>
          </w:tcPr>
          <w:p w14:paraId="370D8259" w14:textId="77777777" w:rsidR="0046011A" w:rsidRPr="0046011A" w:rsidRDefault="0046011A" w:rsidP="00706A62">
            <w:pPr>
              <w:numPr>
                <w:ilvl w:val="0"/>
                <w:numId w:val="41"/>
              </w:numPr>
              <w:tabs>
                <w:tab w:val="left" w:pos="284"/>
              </w:tabs>
              <w:spacing w:before="0" w:after="0" w:line="20" w:lineRule="atLeast"/>
              <w:ind w:left="17" w:right="204" w:hanging="17"/>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популяризацію</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вивчення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іноземних</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мов</w:t>
            </w:r>
            <w:proofErr w:type="spellEnd"/>
            <w:r w:rsidRPr="0046011A">
              <w:rPr>
                <w:rFonts w:ascii="Times New Roman" w:eastAsia="Calibri" w:hAnsi="Times New Roman" w:cs="Times New Roman"/>
                <w:szCs w:val="22"/>
              </w:rPr>
              <w:t>;</w:t>
            </w:r>
          </w:p>
        </w:tc>
        <w:tc>
          <w:tcPr>
            <w:tcW w:w="1715" w:type="dxa"/>
          </w:tcPr>
          <w:p w14:paraId="1C4E5AE3"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ЗЗСО</w:t>
            </w:r>
          </w:p>
        </w:tc>
        <w:tc>
          <w:tcPr>
            <w:tcW w:w="661" w:type="dxa"/>
          </w:tcPr>
          <w:p w14:paraId="0501860B"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268003BA"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181BC519"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7C651157"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4C573ED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4A12072F"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30AA6A72"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p w14:paraId="14C25F20"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310F7581" w14:textId="77777777" w:rsidTr="00FC14B2">
        <w:trPr>
          <w:gridAfter w:val="1"/>
          <w:wAfter w:w="53" w:type="dxa"/>
          <w:trHeight w:val="157"/>
          <w:jc w:val="center"/>
        </w:trPr>
        <w:tc>
          <w:tcPr>
            <w:tcW w:w="3289" w:type="dxa"/>
          </w:tcPr>
          <w:p w14:paraId="360B5C5F" w14:textId="77777777" w:rsidR="0046011A" w:rsidRPr="0046011A" w:rsidRDefault="0046011A" w:rsidP="00706A62">
            <w:pPr>
              <w:numPr>
                <w:ilvl w:val="0"/>
                <w:numId w:val="41"/>
              </w:numPr>
              <w:tabs>
                <w:tab w:val="left" w:pos="284"/>
              </w:tabs>
              <w:spacing w:before="0" w:after="0" w:line="20" w:lineRule="atLeast"/>
              <w:ind w:left="17" w:right="204" w:hanging="17"/>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національно-патріотичне</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виховання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засобами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мовної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w:t>
            </w:r>
          </w:p>
        </w:tc>
        <w:tc>
          <w:tcPr>
            <w:tcW w:w="1715" w:type="dxa"/>
          </w:tcPr>
          <w:p w14:paraId="6CE368DF"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ЗЗСО</w:t>
            </w:r>
          </w:p>
        </w:tc>
        <w:tc>
          <w:tcPr>
            <w:tcW w:w="661" w:type="dxa"/>
          </w:tcPr>
          <w:p w14:paraId="6B3B3456"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5953B4DC"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7B4E523B"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06B59A5F"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7FEFE894"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31BA6D34"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57FC2C0C"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p w14:paraId="00329F21"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17CEC17C" w14:textId="77777777" w:rsidTr="00FC14B2">
        <w:trPr>
          <w:gridAfter w:val="1"/>
          <w:wAfter w:w="53" w:type="dxa"/>
          <w:trHeight w:val="157"/>
          <w:jc w:val="center"/>
        </w:trPr>
        <w:tc>
          <w:tcPr>
            <w:tcW w:w="3289" w:type="dxa"/>
          </w:tcPr>
          <w:p w14:paraId="391B9867" w14:textId="77777777" w:rsidR="0046011A" w:rsidRPr="0046011A" w:rsidRDefault="0046011A" w:rsidP="0046011A">
            <w:pPr>
              <w:tabs>
                <w:tab w:val="left" w:pos="284"/>
              </w:tabs>
              <w:spacing w:before="0" w:after="0" w:line="20" w:lineRule="atLeast"/>
              <w:ind w:left="17" w:right="204"/>
              <w:jc w:val="both"/>
              <w:rPr>
                <w:rFonts w:ascii="Times New Roman" w:eastAsia="Calibri" w:hAnsi="Times New Roman" w:cs="Times New Roman"/>
                <w:b/>
                <w:i/>
                <w:szCs w:val="22"/>
              </w:rPr>
            </w:pPr>
            <w:proofErr w:type="spellStart"/>
            <w:r w:rsidRPr="0046011A">
              <w:rPr>
                <w:rFonts w:ascii="Times New Roman" w:eastAsia="Calibri" w:hAnsi="Times New Roman" w:cs="Times New Roman"/>
                <w:b/>
                <w:i/>
                <w:szCs w:val="22"/>
              </w:rPr>
              <w:t>Проводити</w:t>
            </w:r>
            <w:proofErr w:type="spellEnd"/>
            <w:r w:rsidRPr="0046011A">
              <w:rPr>
                <w:rFonts w:ascii="Times New Roman" w:eastAsia="Calibri" w:hAnsi="Times New Roman" w:cs="Times New Roman"/>
                <w:b/>
                <w:i/>
                <w:szCs w:val="22"/>
              </w:rPr>
              <w:t>:</w:t>
            </w:r>
          </w:p>
        </w:tc>
        <w:tc>
          <w:tcPr>
            <w:tcW w:w="1715" w:type="dxa"/>
          </w:tcPr>
          <w:p w14:paraId="72B274AB"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661" w:type="dxa"/>
          </w:tcPr>
          <w:p w14:paraId="4332A86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09724637"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7FFC6F90"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1250E160"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43E2CF4E"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6F37BC59"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c>
          <w:tcPr>
            <w:tcW w:w="696" w:type="dxa"/>
          </w:tcPr>
          <w:p w14:paraId="48419A71"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145F7C40" w14:textId="77777777" w:rsidTr="00FC14B2">
        <w:trPr>
          <w:gridAfter w:val="1"/>
          <w:wAfter w:w="53" w:type="dxa"/>
          <w:trHeight w:val="157"/>
          <w:jc w:val="center"/>
        </w:trPr>
        <w:tc>
          <w:tcPr>
            <w:tcW w:w="3289" w:type="dxa"/>
          </w:tcPr>
          <w:p w14:paraId="71E1831E" w14:textId="77777777" w:rsidR="0046011A" w:rsidRPr="00B51B49" w:rsidRDefault="0046011A" w:rsidP="0046011A">
            <w:pPr>
              <w:tabs>
                <w:tab w:val="left" w:pos="284"/>
              </w:tabs>
              <w:spacing w:before="0" w:after="0" w:line="20" w:lineRule="atLeast"/>
              <w:ind w:right="204"/>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-тематичні літературні виставки та експозиції, дні шляхетності української мови, літературно-мистецькі вечори; літературні вітальні за творчістю письменників рідного краю; святкування пам’ятних та ювілейних дат літературних діячів згідно з календарем</w:t>
            </w:r>
          </w:p>
        </w:tc>
        <w:tc>
          <w:tcPr>
            <w:tcW w:w="1715" w:type="dxa"/>
          </w:tcPr>
          <w:p w14:paraId="73700444"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ЗЗСО</w:t>
            </w:r>
          </w:p>
        </w:tc>
        <w:tc>
          <w:tcPr>
            <w:tcW w:w="661" w:type="dxa"/>
          </w:tcPr>
          <w:p w14:paraId="2B6093F9"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33198742"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7566B39C"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00055033"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66E276FD" w14:textId="77777777" w:rsidR="0046011A" w:rsidRPr="0046011A" w:rsidRDefault="0046011A" w:rsidP="0046011A">
            <w:pPr>
              <w:widowControl w:val="0"/>
              <w:suppressAutoHyphens/>
              <w:autoSpaceDN w:val="0"/>
              <w:spacing w:before="0" w:after="0" w:line="20" w:lineRule="atLeast"/>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18FBA62D"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0922BAA8"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r>
      <w:tr w:rsidR="0046011A" w:rsidRPr="0046011A" w14:paraId="6D241DDC" w14:textId="77777777" w:rsidTr="00FC14B2">
        <w:trPr>
          <w:gridAfter w:val="1"/>
          <w:wAfter w:w="53" w:type="dxa"/>
          <w:trHeight w:val="157"/>
          <w:jc w:val="center"/>
        </w:trPr>
        <w:tc>
          <w:tcPr>
            <w:tcW w:w="3289" w:type="dxa"/>
          </w:tcPr>
          <w:p w14:paraId="2E2E6616" w14:textId="77777777" w:rsidR="0046011A" w:rsidRPr="0046011A" w:rsidRDefault="0046011A" w:rsidP="0046011A">
            <w:pPr>
              <w:tabs>
                <w:tab w:val="left" w:pos="284"/>
              </w:tabs>
              <w:spacing w:before="0" w:after="0" w:line="20" w:lineRule="atLeast"/>
              <w:ind w:right="204"/>
              <w:jc w:val="both"/>
              <w:rPr>
                <w:rFonts w:ascii="Times New Roman" w:eastAsia="Calibri" w:hAnsi="Times New Roman" w:cs="Times New Roman"/>
                <w:b/>
                <w:i/>
                <w:szCs w:val="22"/>
              </w:rPr>
            </w:pPr>
            <w:proofErr w:type="spellStart"/>
            <w:r w:rsidRPr="0046011A">
              <w:rPr>
                <w:rFonts w:ascii="Times New Roman" w:eastAsia="Calibri" w:hAnsi="Times New Roman" w:cs="Times New Roman"/>
                <w:b/>
                <w:i/>
                <w:szCs w:val="22"/>
              </w:rPr>
              <w:t>Залучати</w:t>
            </w:r>
            <w:proofErr w:type="spellEnd"/>
            <w:r w:rsidRPr="0046011A">
              <w:rPr>
                <w:rFonts w:ascii="Times New Roman" w:eastAsia="Calibri" w:hAnsi="Times New Roman" w:cs="Times New Roman"/>
                <w:b/>
                <w:i/>
                <w:szCs w:val="22"/>
              </w:rPr>
              <w:t>:</w:t>
            </w:r>
          </w:p>
        </w:tc>
        <w:tc>
          <w:tcPr>
            <w:tcW w:w="1715" w:type="dxa"/>
          </w:tcPr>
          <w:p w14:paraId="450F34BB"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661" w:type="dxa"/>
          </w:tcPr>
          <w:p w14:paraId="7366C27F"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484076CD"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6C1A6944"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09" w:type="dxa"/>
          </w:tcPr>
          <w:p w14:paraId="4C454AE4"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1956E9F7"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p>
        </w:tc>
        <w:tc>
          <w:tcPr>
            <w:tcW w:w="715" w:type="dxa"/>
          </w:tcPr>
          <w:p w14:paraId="365A7A1A"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c>
          <w:tcPr>
            <w:tcW w:w="696" w:type="dxa"/>
          </w:tcPr>
          <w:p w14:paraId="480B1B53"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p>
        </w:tc>
      </w:tr>
      <w:tr w:rsidR="0046011A" w:rsidRPr="0046011A" w14:paraId="4C436A7F" w14:textId="77777777" w:rsidTr="00FC14B2">
        <w:trPr>
          <w:gridAfter w:val="1"/>
          <w:wAfter w:w="53" w:type="dxa"/>
          <w:trHeight w:val="157"/>
          <w:jc w:val="center"/>
        </w:trPr>
        <w:tc>
          <w:tcPr>
            <w:tcW w:w="3289" w:type="dxa"/>
          </w:tcPr>
          <w:p w14:paraId="1D9A718B" w14:textId="77777777" w:rsidR="0046011A" w:rsidRPr="0046011A" w:rsidRDefault="0046011A" w:rsidP="0046011A">
            <w:pPr>
              <w:spacing w:before="0" w:after="0" w:line="20" w:lineRule="atLeast"/>
              <w:jc w:val="both"/>
              <w:rPr>
                <w:rFonts w:ascii="Times New Roman" w:eastAsia="Calibri" w:hAnsi="Times New Roman" w:cs="Times New Roman"/>
                <w:b/>
                <w:bCs/>
                <w:szCs w:val="22"/>
                <w:lang w:val="ru-RU"/>
              </w:rPr>
            </w:pPr>
            <w:r w:rsidRPr="0046011A">
              <w:rPr>
                <w:rFonts w:ascii="Times New Roman" w:eastAsia="Calibri" w:hAnsi="Times New Roman" w:cs="Times New Roman"/>
                <w:szCs w:val="22"/>
                <w:lang w:val="ru-RU"/>
              </w:rPr>
              <w:t>-</w:t>
            </w:r>
            <w:proofErr w:type="spellStart"/>
            <w:r w:rsidRPr="0046011A">
              <w:rPr>
                <w:rFonts w:ascii="Times New Roman" w:eastAsia="Calibri" w:hAnsi="Times New Roman" w:cs="Times New Roman"/>
                <w:szCs w:val="22"/>
                <w:lang w:val="ru-RU"/>
              </w:rPr>
              <w:t>учнів</w:t>
            </w:r>
            <w:proofErr w:type="spellEnd"/>
            <w:r w:rsidRPr="0046011A">
              <w:rPr>
                <w:rFonts w:ascii="Times New Roman" w:eastAsia="Calibri" w:hAnsi="Times New Roman" w:cs="Times New Roman"/>
                <w:szCs w:val="22"/>
                <w:lang w:val="ru-RU"/>
              </w:rPr>
              <w:t xml:space="preserve"> до </w:t>
            </w: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в </w:t>
            </w:r>
            <w:proofErr w:type="spellStart"/>
            <w:r w:rsidRPr="0046011A">
              <w:rPr>
                <w:rFonts w:ascii="Times New Roman" w:eastAsia="Calibri" w:hAnsi="Times New Roman" w:cs="Times New Roman"/>
                <w:szCs w:val="22"/>
                <w:lang w:val="ru-RU"/>
              </w:rPr>
              <w:t>учнівських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олімпіадах</w:t>
            </w:r>
            <w:proofErr w:type="spellEnd"/>
            <w:r w:rsidRPr="0046011A">
              <w:rPr>
                <w:rFonts w:ascii="Times New Roman" w:eastAsia="Calibri" w:hAnsi="Times New Roman" w:cs="Times New Roman"/>
                <w:szCs w:val="22"/>
                <w:lang w:val="ru-RU"/>
              </w:rPr>
              <w:t xml:space="preserve"> (у тому </w:t>
            </w:r>
            <w:proofErr w:type="spellStart"/>
            <w:r w:rsidRPr="0046011A">
              <w:rPr>
                <w:rFonts w:ascii="Times New Roman" w:eastAsia="Calibri" w:hAnsi="Times New Roman" w:cs="Times New Roman"/>
                <w:szCs w:val="22"/>
                <w:lang w:val="ru-RU"/>
              </w:rPr>
              <w:t>числі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Інтернет-олімпіад</w:t>
            </w:r>
            <w:proofErr w:type="spellEnd"/>
            <w:r w:rsidRPr="0046011A">
              <w:rPr>
                <w:rFonts w:ascii="Times New Roman" w:eastAsia="Calibri" w:hAnsi="Times New Roman" w:cs="Times New Roman"/>
                <w:szCs w:val="22"/>
                <w:lang w:val="ru-RU"/>
              </w:rPr>
              <w:t xml:space="preserve">), конкурсах з </w:t>
            </w:r>
            <w:proofErr w:type="spellStart"/>
            <w:r w:rsidRPr="0046011A">
              <w:rPr>
                <w:rFonts w:ascii="Times New Roman" w:eastAsia="Calibri" w:hAnsi="Times New Roman" w:cs="Times New Roman"/>
                <w:szCs w:val="22"/>
                <w:lang w:val="ru-RU"/>
              </w:rPr>
              <w:t>українознавства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української</w:t>
            </w:r>
            <w:proofErr w:type="spellEnd"/>
            <w:r w:rsidRPr="0046011A">
              <w:rPr>
                <w:rFonts w:ascii="Times New Roman" w:eastAsia="Calibri" w:hAnsi="Times New Roman" w:cs="Times New Roman"/>
                <w:szCs w:val="22"/>
                <w:lang w:val="ru-RU"/>
              </w:rPr>
              <w:t xml:space="preserve"> </w:t>
            </w:r>
            <w:proofErr w:type="spellStart"/>
            <w:proofErr w:type="gramStart"/>
            <w:r w:rsidRPr="0046011A">
              <w:rPr>
                <w:rFonts w:ascii="Times New Roman" w:eastAsia="Calibri" w:hAnsi="Times New Roman" w:cs="Times New Roman"/>
                <w:szCs w:val="22"/>
                <w:lang w:val="ru-RU"/>
              </w:rPr>
              <w:t>мови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різних</w:t>
            </w:r>
            <w:proofErr w:type="spellEnd"/>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рівнів</w:t>
            </w:r>
            <w:proofErr w:type="spellEnd"/>
            <w:r w:rsidRPr="0046011A">
              <w:rPr>
                <w:rFonts w:ascii="Times New Roman" w:eastAsia="Calibri" w:hAnsi="Times New Roman" w:cs="Times New Roman"/>
                <w:szCs w:val="22"/>
                <w:lang w:val="ru-RU"/>
              </w:rPr>
              <w:t>;</w:t>
            </w:r>
          </w:p>
        </w:tc>
        <w:tc>
          <w:tcPr>
            <w:tcW w:w="1715" w:type="dxa"/>
          </w:tcPr>
          <w:p w14:paraId="49029545"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ЗЗСО</w:t>
            </w:r>
          </w:p>
        </w:tc>
        <w:tc>
          <w:tcPr>
            <w:tcW w:w="661" w:type="dxa"/>
          </w:tcPr>
          <w:p w14:paraId="0325659E"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4CB800F1"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4A08ED47"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53839176"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79703F72"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623EE19D"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21621EC7"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r>
      <w:tr w:rsidR="0046011A" w:rsidRPr="0046011A" w14:paraId="5786A4E4" w14:textId="77777777" w:rsidTr="00FC14B2">
        <w:trPr>
          <w:gridAfter w:val="1"/>
          <w:wAfter w:w="53" w:type="dxa"/>
          <w:trHeight w:val="157"/>
          <w:jc w:val="center"/>
        </w:trPr>
        <w:tc>
          <w:tcPr>
            <w:tcW w:w="3289" w:type="dxa"/>
          </w:tcPr>
          <w:p w14:paraId="51595870" w14:textId="77777777" w:rsidR="0046011A" w:rsidRPr="0046011A" w:rsidRDefault="0046011A" w:rsidP="0046011A">
            <w:pPr>
              <w:spacing w:before="0" w:after="0" w:line="20" w:lineRule="atLeast"/>
              <w:ind w:right="204"/>
              <w:jc w:val="both"/>
              <w:rPr>
                <w:rFonts w:ascii="Times New Roman" w:eastAsia="Calibri" w:hAnsi="Times New Roman" w:cs="Times New Roman"/>
                <w:b/>
                <w:bCs/>
                <w:szCs w:val="22"/>
                <w:lang w:val="ru-RU"/>
              </w:rPr>
            </w:pPr>
            <w:r w:rsidRPr="0046011A">
              <w:rPr>
                <w:rFonts w:ascii="Times New Roman" w:eastAsia="Calibri" w:hAnsi="Times New Roman" w:cs="Times New Roman"/>
                <w:szCs w:val="22"/>
                <w:lang w:val="ru-RU"/>
              </w:rPr>
              <w:t>-</w:t>
            </w:r>
            <w:proofErr w:type="spellStart"/>
            <w:r w:rsidRPr="0046011A">
              <w:rPr>
                <w:rFonts w:ascii="Times New Roman" w:eastAsia="Calibri" w:hAnsi="Times New Roman" w:cs="Times New Roman"/>
                <w:szCs w:val="22"/>
                <w:lang w:val="ru-RU"/>
              </w:rPr>
              <w:t>педагогів</w:t>
            </w:r>
            <w:proofErr w:type="spellEnd"/>
            <w:r w:rsidRPr="0046011A">
              <w:rPr>
                <w:rFonts w:ascii="Times New Roman" w:eastAsia="Calibri" w:hAnsi="Times New Roman" w:cs="Times New Roman"/>
                <w:szCs w:val="22"/>
                <w:lang w:val="ru-RU"/>
              </w:rPr>
              <w:t xml:space="preserve"> до </w:t>
            </w: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фахових</w:t>
            </w:r>
            <w:proofErr w:type="spellEnd"/>
            <w:r w:rsidRPr="0046011A">
              <w:rPr>
                <w:rFonts w:ascii="Times New Roman" w:eastAsia="Calibri" w:hAnsi="Times New Roman" w:cs="Times New Roman"/>
                <w:szCs w:val="22"/>
                <w:lang w:val="ru-RU"/>
              </w:rPr>
              <w:t xml:space="preserve"> конкурсах </w:t>
            </w:r>
            <w:proofErr w:type="spellStart"/>
            <w:r w:rsidRPr="0046011A">
              <w:rPr>
                <w:rFonts w:ascii="Times New Roman" w:eastAsia="Calibri" w:hAnsi="Times New Roman" w:cs="Times New Roman"/>
                <w:szCs w:val="22"/>
                <w:lang w:val="ru-RU"/>
              </w:rPr>
              <w:t>різних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рівнів</w:t>
            </w:r>
            <w:proofErr w:type="spellEnd"/>
            <w:r w:rsidRPr="0046011A">
              <w:rPr>
                <w:rFonts w:ascii="Times New Roman" w:eastAsia="Calibri" w:hAnsi="Times New Roman" w:cs="Times New Roman"/>
                <w:szCs w:val="22"/>
                <w:lang w:val="ru-RU"/>
              </w:rPr>
              <w:t>.</w:t>
            </w:r>
          </w:p>
        </w:tc>
        <w:tc>
          <w:tcPr>
            <w:tcW w:w="1715" w:type="dxa"/>
          </w:tcPr>
          <w:p w14:paraId="6BA29368"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ЗЗСО</w:t>
            </w:r>
          </w:p>
        </w:tc>
        <w:tc>
          <w:tcPr>
            <w:tcW w:w="661" w:type="dxa"/>
          </w:tcPr>
          <w:p w14:paraId="56FDEB0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662D4054"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7109D4D8"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09" w:type="dxa"/>
          </w:tcPr>
          <w:p w14:paraId="213745C0"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607BA426" w14:textId="77777777" w:rsidR="0046011A" w:rsidRPr="0046011A" w:rsidRDefault="0046011A" w:rsidP="0046011A">
            <w:pPr>
              <w:widowControl w:val="0"/>
              <w:suppressAutoHyphens/>
              <w:autoSpaceDN w:val="0"/>
              <w:spacing w:before="0" w:after="0" w:line="20" w:lineRule="atLeast"/>
              <w:jc w:val="center"/>
              <w:textAlignment w:val="baseline"/>
              <w:rPr>
                <w:rFonts w:ascii="Times New Roman" w:eastAsia="Calibri" w:hAnsi="Times New Roman" w:cs="Times New Roman"/>
                <w:kern w:val="3"/>
                <w:szCs w:val="22"/>
                <w:lang w:eastAsia="ru-RU"/>
              </w:rPr>
            </w:pPr>
            <w:r w:rsidRPr="0046011A">
              <w:rPr>
                <w:rFonts w:ascii="Times New Roman" w:eastAsia="Calibri" w:hAnsi="Times New Roman" w:cs="Times New Roman"/>
                <w:kern w:val="3"/>
                <w:szCs w:val="22"/>
                <w:lang w:eastAsia="ru-RU"/>
              </w:rPr>
              <w:t>+</w:t>
            </w:r>
          </w:p>
        </w:tc>
        <w:tc>
          <w:tcPr>
            <w:tcW w:w="715" w:type="dxa"/>
          </w:tcPr>
          <w:p w14:paraId="02553800"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c>
          <w:tcPr>
            <w:tcW w:w="696" w:type="dxa"/>
          </w:tcPr>
          <w:p w14:paraId="1A520496" w14:textId="77777777" w:rsidR="0046011A" w:rsidRPr="0046011A" w:rsidRDefault="0046011A" w:rsidP="0046011A">
            <w:pPr>
              <w:spacing w:before="0" w:after="0" w:line="20" w:lineRule="atLeast"/>
              <w:rPr>
                <w:rFonts w:ascii="Times New Roman" w:eastAsia="Calibri" w:hAnsi="Times New Roman" w:cs="Times New Roman"/>
                <w:szCs w:val="22"/>
                <w:lang w:eastAsia="ru-RU"/>
              </w:rPr>
            </w:pPr>
            <w:r w:rsidRPr="0046011A">
              <w:rPr>
                <w:rFonts w:ascii="Times New Roman" w:eastAsia="Calibri" w:hAnsi="Times New Roman" w:cs="Times New Roman"/>
                <w:szCs w:val="22"/>
                <w:lang w:eastAsia="ru-RU"/>
              </w:rPr>
              <w:t>+</w:t>
            </w:r>
          </w:p>
        </w:tc>
      </w:tr>
    </w:tbl>
    <w:p w14:paraId="6370AAB9" w14:textId="77777777" w:rsidR="0046011A" w:rsidRPr="0046011A" w:rsidRDefault="0046011A" w:rsidP="0046011A">
      <w:pPr>
        <w:spacing w:before="0" w:after="0" w:line="20" w:lineRule="atLeast"/>
        <w:contextualSpacing/>
        <w:jc w:val="both"/>
        <w:rPr>
          <w:rFonts w:ascii="Times New Roman" w:eastAsia="Calibri" w:hAnsi="Times New Roman" w:cs="Times New Roman"/>
          <w:b/>
          <w:bCs/>
          <w:sz w:val="28"/>
          <w:szCs w:val="28"/>
        </w:rPr>
      </w:pPr>
    </w:p>
    <w:p w14:paraId="74526A9F" w14:textId="77777777" w:rsidR="0046011A" w:rsidRPr="0046011A" w:rsidRDefault="0046011A" w:rsidP="0046011A">
      <w:pPr>
        <w:spacing w:before="0" w:after="0" w:line="20" w:lineRule="atLeast"/>
        <w:jc w:val="both"/>
        <w:rPr>
          <w:rFonts w:ascii="Times New Roman" w:eastAsia="Calibri" w:hAnsi="Times New Roman" w:cs="Times New Roman"/>
          <w:b/>
          <w:bCs/>
          <w:sz w:val="28"/>
          <w:szCs w:val="28"/>
        </w:rPr>
      </w:pPr>
      <w:r w:rsidRPr="0046011A">
        <w:rPr>
          <w:rFonts w:ascii="Times New Roman" w:eastAsia="Calibri" w:hAnsi="Times New Roman" w:cs="Times New Roman"/>
          <w:b/>
          <w:bCs/>
          <w:i/>
          <w:iCs/>
          <w:sz w:val="28"/>
          <w:szCs w:val="28"/>
        </w:rPr>
        <w:t>Очікувані результати</w:t>
      </w:r>
      <w:r w:rsidRPr="0046011A">
        <w:rPr>
          <w:rFonts w:ascii="Times New Roman" w:eastAsia="Calibri" w:hAnsi="Times New Roman" w:cs="Times New Roman"/>
          <w:b/>
          <w:bCs/>
          <w:sz w:val="28"/>
          <w:szCs w:val="28"/>
        </w:rPr>
        <w:t>:</w:t>
      </w:r>
    </w:p>
    <w:p w14:paraId="18D159CA" w14:textId="77777777" w:rsidR="0046011A" w:rsidRPr="0046011A" w:rsidRDefault="0046011A" w:rsidP="00706A62">
      <w:pPr>
        <w:numPr>
          <w:ilvl w:val="0"/>
          <w:numId w:val="43"/>
        </w:numPr>
        <w:tabs>
          <w:tab w:val="left" w:pos="284"/>
        </w:tabs>
        <w:spacing w:before="0" w:after="0" w:line="20" w:lineRule="atLeast"/>
        <w:ind w:left="0" w:firstLine="0"/>
        <w:jc w:val="both"/>
        <w:rPr>
          <w:rFonts w:ascii="Times New Roman" w:eastAsia="Calibri" w:hAnsi="Times New Roman" w:cs="Times New Roman"/>
          <w:b/>
          <w:bCs/>
          <w:sz w:val="28"/>
          <w:szCs w:val="28"/>
        </w:rPr>
      </w:pPr>
      <w:r w:rsidRPr="0046011A">
        <w:rPr>
          <w:rFonts w:ascii="Times New Roman" w:eastAsia="Calibri" w:hAnsi="Times New Roman" w:cs="Times New Roman"/>
          <w:sz w:val="28"/>
          <w:szCs w:val="28"/>
        </w:rPr>
        <w:t>надається якісна багатомовна освіта в закладах загальної середньої освіти, підпорядкованих Управлінню освіти;</w:t>
      </w:r>
    </w:p>
    <w:p w14:paraId="326E4FF5" w14:textId="77777777" w:rsidR="0046011A" w:rsidRPr="0046011A" w:rsidRDefault="0046011A" w:rsidP="00706A62">
      <w:pPr>
        <w:numPr>
          <w:ilvl w:val="0"/>
          <w:numId w:val="43"/>
        </w:numPr>
        <w:tabs>
          <w:tab w:val="left" w:pos="284"/>
        </w:tabs>
        <w:spacing w:before="0" w:after="0" w:line="20" w:lineRule="atLeast"/>
        <w:ind w:left="0" w:firstLine="0"/>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lastRenderedPageBreak/>
        <w:t>наявність у шкільних бібліотеках сучасної україномовної літератури, якісних перекладів творів зарубіжних письменників українською мовою;</w:t>
      </w:r>
    </w:p>
    <w:p w14:paraId="4CFE3EF9" w14:textId="77777777" w:rsidR="0046011A" w:rsidRPr="0046011A" w:rsidRDefault="0046011A" w:rsidP="00706A62">
      <w:pPr>
        <w:numPr>
          <w:ilvl w:val="0"/>
          <w:numId w:val="43"/>
        </w:numPr>
        <w:tabs>
          <w:tab w:val="left" w:pos="284"/>
        </w:tabs>
        <w:spacing w:before="0" w:after="0" w:line="20" w:lineRule="atLeast"/>
        <w:ind w:left="0" w:firstLine="0"/>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удосконалення професійної майстерності вчителя-словесника – висококваліфікованого фахівця, що володіє системними знаннями, навичками і вміннями з літературознавчих, психологічних, педагогічних наук.</w:t>
      </w:r>
    </w:p>
    <w:p w14:paraId="50C2AF8C" w14:textId="77777777" w:rsidR="0046011A" w:rsidRPr="0046011A" w:rsidRDefault="0046011A" w:rsidP="0046011A">
      <w:pPr>
        <w:spacing w:before="0" w:after="0" w:line="20" w:lineRule="atLeast"/>
        <w:jc w:val="both"/>
        <w:rPr>
          <w:rFonts w:ascii="Times New Roman" w:eastAsia="Calibri" w:hAnsi="Times New Roman" w:cs="Times New Roman"/>
          <w:sz w:val="28"/>
          <w:szCs w:val="28"/>
        </w:rPr>
      </w:pPr>
    </w:p>
    <w:p w14:paraId="57D56693" w14:textId="77777777" w:rsidR="0046011A" w:rsidRPr="0046011A" w:rsidRDefault="0046011A" w:rsidP="0046011A">
      <w:pPr>
        <w:spacing w:before="0" w:after="0" w:line="20" w:lineRule="atLeast"/>
        <w:jc w:val="center"/>
        <w:rPr>
          <w:rFonts w:ascii="Times New Roman" w:eastAsia="Calibri" w:hAnsi="Times New Roman" w:cs="Times New Roman"/>
          <w:b/>
          <w:bCs/>
          <w:sz w:val="28"/>
          <w:szCs w:val="28"/>
        </w:rPr>
      </w:pPr>
      <w:r w:rsidRPr="0046011A">
        <w:rPr>
          <w:rFonts w:ascii="Times New Roman" w:eastAsia="Calibri" w:hAnsi="Times New Roman" w:cs="Times New Roman"/>
          <w:b/>
          <w:bCs/>
          <w:sz w:val="28"/>
          <w:szCs w:val="28"/>
        </w:rPr>
        <w:t>3. ЗДОРОВ’Я ТА БЕЗПЕКА</w:t>
      </w:r>
    </w:p>
    <w:p w14:paraId="30CCF1A4"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b/>
          <w:bCs/>
          <w:i/>
          <w:kern w:val="3"/>
          <w:sz w:val="28"/>
          <w:szCs w:val="28"/>
          <w:lang w:eastAsia="zh-CN"/>
        </w:rPr>
      </w:pPr>
      <w:r w:rsidRPr="0046011A">
        <w:rPr>
          <w:rFonts w:ascii="Times New Roman" w:eastAsia="Calibri" w:hAnsi="Times New Roman" w:cs="Times New Roman"/>
          <w:b/>
          <w:bCs/>
          <w:i/>
          <w:kern w:val="3"/>
          <w:sz w:val="28"/>
          <w:szCs w:val="28"/>
          <w:lang w:eastAsia="zh-CN"/>
        </w:rPr>
        <w:t xml:space="preserve">3.1. </w:t>
      </w:r>
      <w:proofErr w:type="spellStart"/>
      <w:r w:rsidRPr="0046011A">
        <w:rPr>
          <w:rFonts w:ascii="Times New Roman" w:eastAsia="Calibri" w:hAnsi="Times New Roman" w:cs="Times New Roman"/>
          <w:b/>
          <w:bCs/>
          <w:i/>
          <w:kern w:val="3"/>
          <w:sz w:val="28"/>
          <w:szCs w:val="28"/>
          <w:lang w:eastAsia="zh-CN"/>
        </w:rPr>
        <w:t>Проєкт</w:t>
      </w:r>
      <w:proofErr w:type="spellEnd"/>
      <w:r w:rsidRPr="0046011A">
        <w:rPr>
          <w:rFonts w:ascii="Times New Roman" w:eastAsia="Calibri" w:hAnsi="Times New Roman" w:cs="Times New Roman"/>
          <w:b/>
          <w:bCs/>
          <w:i/>
          <w:kern w:val="3"/>
          <w:sz w:val="28"/>
          <w:szCs w:val="28"/>
          <w:lang w:eastAsia="zh-CN"/>
        </w:rPr>
        <w:t xml:space="preserve"> </w:t>
      </w:r>
    </w:p>
    <w:p w14:paraId="415EEB0F"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b/>
          <w:bCs/>
          <w:i/>
          <w:kern w:val="3"/>
          <w:sz w:val="28"/>
          <w:szCs w:val="28"/>
          <w:lang w:eastAsia="zh-CN"/>
        </w:rPr>
      </w:pPr>
      <w:r w:rsidRPr="0046011A">
        <w:rPr>
          <w:rFonts w:ascii="Times New Roman" w:eastAsia="Calibri" w:hAnsi="Times New Roman" w:cs="Times New Roman"/>
          <w:b/>
          <w:bCs/>
          <w:i/>
          <w:kern w:val="3"/>
          <w:sz w:val="28"/>
          <w:szCs w:val="28"/>
          <w:lang w:eastAsia="zh-CN"/>
        </w:rPr>
        <w:t>«Здоров’я через освіту та соціальний захист здобувачів освіти»</w:t>
      </w:r>
    </w:p>
    <w:p w14:paraId="716C670D" w14:textId="77777777" w:rsidR="0046011A" w:rsidRPr="0046011A" w:rsidRDefault="0046011A" w:rsidP="0046011A">
      <w:pPr>
        <w:suppressAutoHyphens/>
        <w:autoSpaceDN w:val="0"/>
        <w:spacing w:before="0" w:after="0" w:line="20" w:lineRule="atLeast"/>
        <w:ind w:firstLine="709"/>
        <w:jc w:val="both"/>
        <w:textAlignment w:val="baseline"/>
        <w:rPr>
          <w:rFonts w:ascii="Times New Roman" w:eastAsia="Calibri" w:hAnsi="Times New Roman" w:cs="Times New Roman"/>
          <w:kern w:val="3"/>
          <w:sz w:val="28"/>
          <w:szCs w:val="28"/>
          <w:lang w:eastAsia="zh-CN"/>
        </w:rPr>
      </w:pPr>
      <w:r w:rsidRPr="0046011A">
        <w:rPr>
          <w:rFonts w:ascii="Times New Roman" w:eastAsia="Calibri" w:hAnsi="Times New Roman" w:cs="Times New Roman"/>
          <w:b/>
          <w:bCs/>
          <w:i/>
          <w:iCs/>
          <w:kern w:val="3"/>
          <w:sz w:val="28"/>
          <w:szCs w:val="28"/>
          <w:lang w:eastAsia="zh-CN"/>
        </w:rPr>
        <w:t>Мета</w:t>
      </w:r>
      <w:r w:rsidRPr="0046011A">
        <w:rPr>
          <w:rFonts w:ascii="Times New Roman" w:eastAsia="Calibri" w:hAnsi="Times New Roman" w:cs="Times New Roman"/>
          <w:kern w:val="3"/>
          <w:sz w:val="28"/>
          <w:szCs w:val="28"/>
          <w:lang w:eastAsia="zh-CN"/>
        </w:rPr>
        <w:t xml:space="preserve">: сприяння забезпеченню високого рівня освітніх послуг закладів освіти Сіверської міської ОТГ будь-якого типу та рівня без шкоди для здоров’я; створення безпечних та комфортних умов для всебічного розвитку особистості через розширення </w:t>
      </w:r>
      <w:proofErr w:type="spellStart"/>
      <w:r w:rsidRPr="0046011A">
        <w:rPr>
          <w:rFonts w:ascii="Times New Roman" w:eastAsia="Calibri" w:hAnsi="Times New Roman" w:cs="Times New Roman"/>
          <w:kern w:val="3"/>
          <w:sz w:val="28"/>
          <w:szCs w:val="28"/>
          <w:lang w:eastAsia="zh-CN"/>
        </w:rPr>
        <w:t>здоров'язбережувального</w:t>
      </w:r>
      <w:proofErr w:type="spellEnd"/>
      <w:r w:rsidRPr="0046011A">
        <w:rPr>
          <w:rFonts w:ascii="Times New Roman" w:eastAsia="Calibri" w:hAnsi="Times New Roman" w:cs="Times New Roman"/>
          <w:kern w:val="3"/>
          <w:sz w:val="28"/>
          <w:szCs w:val="28"/>
          <w:lang w:eastAsia="zh-CN"/>
        </w:rPr>
        <w:t xml:space="preserve"> простору.</w:t>
      </w:r>
    </w:p>
    <w:tbl>
      <w:tblPr>
        <w:tblStyle w:val="42"/>
        <w:tblW w:w="10378" w:type="dxa"/>
        <w:tblInd w:w="-714" w:type="dxa"/>
        <w:tblLayout w:type="fixed"/>
        <w:tblLook w:val="04A0" w:firstRow="1" w:lastRow="0" w:firstColumn="1" w:lastColumn="0" w:noHBand="0" w:noVBand="1"/>
      </w:tblPr>
      <w:tblGrid>
        <w:gridCol w:w="3827"/>
        <w:gridCol w:w="1559"/>
        <w:gridCol w:w="709"/>
        <w:gridCol w:w="709"/>
        <w:gridCol w:w="709"/>
        <w:gridCol w:w="709"/>
        <w:gridCol w:w="708"/>
        <w:gridCol w:w="709"/>
        <w:gridCol w:w="709"/>
        <w:gridCol w:w="30"/>
      </w:tblGrid>
      <w:tr w:rsidR="0046011A" w:rsidRPr="0046011A" w14:paraId="0806CA3F" w14:textId="77777777" w:rsidTr="00FC14B2">
        <w:trPr>
          <w:trHeight w:val="210"/>
        </w:trPr>
        <w:tc>
          <w:tcPr>
            <w:tcW w:w="3827" w:type="dxa"/>
            <w:vMerge w:val="restart"/>
          </w:tcPr>
          <w:p w14:paraId="66BA5E4C"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559" w:type="dxa"/>
            <w:vMerge w:val="restart"/>
          </w:tcPr>
          <w:p w14:paraId="16C07E2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4992" w:type="dxa"/>
            <w:gridSpan w:val="8"/>
          </w:tcPr>
          <w:p w14:paraId="71B35668"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60110ADF" w14:textId="77777777" w:rsidTr="00FC14B2">
        <w:trPr>
          <w:gridAfter w:val="1"/>
          <w:wAfter w:w="30" w:type="dxa"/>
          <w:trHeight w:val="210"/>
        </w:trPr>
        <w:tc>
          <w:tcPr>
            <w:tcW w:w="3827" w:type="dxa"/>
            <w:vMerge/>
          </w:tcPr>
          <w:p w14:paraId="07898D1C"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559" w:type="dxa"/>
            <w:vMerge/>
          </w:tcPr>
          <w:p w14:paraId="42F723D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E25EF0E"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9" w:type="dxa"/>
          </w:tcPr>
          <w:p w14:paraId="3050B5AB"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9" w:type="dxa"/>
          </w:tcPr>
          <w:p w14:paraId="235622D6"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709" w:type="dxa"/>
          </w:tcPr>
          <w:p w14:paraId="3A832AAF"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8" w:type="dxa"/>
          </w:tcPr>
          <w:p w14:paraId="5509453A"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5FB1B11D"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9" w:type="dxa"/>
          </w:tcPr>
          <w:p w14:paraId="3EE486B8"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3CB50333" w14:textId="77777777" w:rsidTr="00FC14B2">
        <w:trPr>
          <w:gridAfter w:val="1"/>
          <w:wAfter w:w="30" w:type="dxa"/>
          <w:trHeight w:val="210"/>
        </w:trPr>
        <w:tc>
          <w:tcPr>
            <w:tcW w:w="3827" w:type="dxa"/>
          </w:tcPr>
          <w:p w14:paraId="08DAF88A" w14:textId="77777777" w:rsidR="0046011A" w:rsidRPr="00B51B49" w:rsidRDefault="0046011A" w:rsidP="0046011A">
            <w:pPr>
              <w:suppressAutoHyphens/>
              <w:autoSpaceDN w:val="0"/>
              <w:spacing w:before="0" w:after="0" w:line="20" w:lineRule="atLeast"/>
              <w:textAlignment w:val="baseline"/>
              <w:rPr>
                <w:rFonts w:ascii="Times New Roman" w:eastAsia="Calibri" w:hAnsi="Times New Roman" w:cs="Times New Roman"/>
                <w:kern w:val="3"/>
                <w:szCs w:val="22"/>
                <w:lang w:val="uk-UA" w:eastAsia="zh-CN"/>
              </w:rPr>
            </w:pPr>
            <w:r w:rsidRPr="00B51B49">
              <w:rPr>
                <w:rFonts w:ascii="Times New Roman" w:eastAsia="Calibri" w:hAnsi="Times New Roman" w:cs="Times New Roman"/>
                <w:b/>
                <w:bCs/>
                <w:kern w:val="3"/>
                <w:szCs w:val="22"/>
                <w:lang w:val="uk-UA" w:eastAsia="zh-CN"/>
              </w:rPr>
              <w:t>Створити</w:t>
            </w:r>
            <w:r w:rsidRPr="00B51B49">
              <w:rPr>
                <w:rFonts w:ascii="Times New Roman" w:eastAsia="Calibri" w:hAnsi="Times New Roman" w:cs="Times New Roman"/>
                <w:kern w:val="3"/>
                <w:szCs w:val="22"/>
                <w:lang w:val="uk-UA" w:eastAsia="zh-CN"/>
              </w:rPr>
              <w:t>:</w:t>
            </w:r>
          </w:p>
          <w:p w14:paraId="537D6C58" w14:textId="77777777" w:rsidR="0046011A" w:rsidRPr="00B51B49" w:rsidRDefault="0046011A" w:rsidP="0046011A">
            <w:pPr>
              <w:tabs>
                <w:tab w:val="left" w:pos="477"/>
              </w:tabs>
              <w:suppressAutoHyphens/>
              <w:autoSpaceDN w:val="0"/>
              <w:spacing w:before="0" w:after="0" w:line="20" w:lineRule="atLeast"/>
              <w:jc w:val="both"/>
              <w:textAlignment w:val="baseline"/>
              <w:rPr>
                <w:rFonts w:ascii="Times New Roman" w:eastAsia="Calibri" w:hAnsi="Times New Roman" w:cs="Times New Roman"/>
                <w:kern w:val="3"/>
                <w:szCs w:val="22"/>
                <w:lang w:val="uk-UA" w:eastAsia="zh-CN"/>
              </w:rPr>
            </w:pPr>
            <w:r w:rsidRPr="00B51B49">
              <w:rPr>
                <w:rFonts w:ascii="Times New Roman" w:eastAsia="Calibri" w:hAnsi="Times New Roman" w:cs="Times New Roman"/>
                <w:kern w:val="3"/>
                <w:szCs w:val="22"/>
                <w:lang w:val="uk-UA" w:eastAsia="zh-CN"/>
              </w:rPr>
              <w:t xml:space="preserve">-ефективні моделі освітньої установи щодо </w:t>
            </w:r>
            <w:proofErr w:type="spellStart"/>
            <w:r w:rsidRPr="00B51B49">
              <w:rPr>
                <w:rFonts w:ascii="Times New Roman" w:eastAsia="Calibri" w:hAnsi="Times New Roman" w:cs="Times New Roman"/>
                <w:kern w:val="3"/>
                <w:szCs w:val="22"/>
                <w:lang w:val="uk-UA" w:eastAsia="zh-CN"/>
              </w:rPr>
              <w:t>здоров’язбереження</w:t>
            </w:r>
            <w:proofErr w:type="spellEnd"/>
            <w:r w:rsidRPr="00B51B49">
              <w:rPr>
                <w:rFonts w:ascii="Times New Roman" w:eastAsia="Calibri" w:hAnsi="Times New Roman" w:cs="Times New Roman"/>
                <w:kern w:val="3"/>
                <w:szCs w:val="22"/>
                <w:lang w:val="uk-UA" w:eastAsia="zh-CN"/>
              </w:rPr>
              <w:t xml:space="preserve"> і здоров’я, відновлення особистості дитини з урахуванням локальних умов;</w:t>
            </w:r>
          </w:p>
          <w:p w14:paraId="0DB25E3D" w14:textId="77777777" w:rsidR="0046011A" w:rsidRPr="0046011A" w:rsidRDefault="0046011A" w:rsidP="0046011A">
            <w:pPr>
              <w:tabs>
                <w:tab w:val="left" w:pos="477"/>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r w:rsidRPr="0046011A">
              <w:rPr>
                <w:rFonts w:ascii="Times New Roman" w:eastAsia="Calibri" w:hAnsi="Times New Roman" w:cs="Times New Roman"/>
                <w:kern w:val="3"/>
                <w:szCs w:val="22"/>
                <w:lang w:val="ru-RU" w:eastAsia="zh-CN"/>
              </w:rPr>
              <w:t>-</w:t>
            </w:r>
            <w:proofErr w:type="spellStart"/>
            <w:r w:rsidRPr="0046011A">
              <w:rPr>
                <w:rFonts w:ascii="Times New Roman" w:eastAsia="Calibri" w:hAnsi="Times New Roman" w:cs="Times New Roman"/>
                <w:kern w:val="3"/>
                <w:szCs w:val="22"/>
                <w:lang w:val="ru-RU" w:eastAsia="zh-CN"/>
              </w:rPr>
              <w:t>групу</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швидкого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реагування</w:t>
            </w:r>
            <w:proofErr w:type="spellEnd"/>
            <w:r w:rsidRPr="0046011A">
              <w:rPr>
                <w:rFonts w:ascii="Times New Roman" w:eastAsia="Calibri" w:hAnsi="Times New Roman" w:cs="Times New Roman"/>
                <w:kern w:val="3"/>
                <w:szCs w:val="22"/>
                <w:lang w:val="ru-RU" w:eastAsia="zh-CN"/>
              </w:rPr>
              <w:t xml:space="preserve"> та психолого-</w:t>
            </w:r>
            <w:proofErr w:type="spellStart"/>
            <w:r w:rsidRPr="0046011A">
              <w:rPr>
                <w:rFonts w:ascii="Times New Roman" w:eastAsia="Calibri" w:hAnsi="Times New Roman" w:cs="Times New Roman"/>
                <w:kern w:val="3"/>
                <w:szCs w:val="22"/>
                <w:lang w:val="ru-RU" w:eastAsia="zh-CN"/>
              </w:rPr>
              <w:t>соціального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супроводу</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особистості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дитини</w:t>
            </w:r>
            <w:proofErr w:type="spellEnd"/>
            <w:r w:rsidRPr="0046011A">
              <w:rPr>
                <w:rFonts w:ascii="Times New Roman" w:eastAsia="Calibri" w:hAnsi="Times New Roman" w:cs="Times New Roman"/>
                <w:kern w:val="3"/>
                <w:szCs w:val="22"/>
                <w:lang w:val="ru-RU" w:eastAsia="zh-CN"/>
              </w:rPr>
              <w:t xml:space="preserve">, яка </w:t>
            </w:r>
            <w:proofErr w:type="spellStart"/>
            <w:r w:rsidRPr="0046011A">
              <w:rPr>
                <w:rFonts w:ascii="Times New Roman" w:eastAsia="Calibri" w:hAnsi="Times New Roman" w:cs="Times New Roman"/>
                <w:kern w:val="3"/>
                <w:szCs w:val="22"/>
                <w:lang w:val="ru-RU" w:eastAsia="zh-CN"/>
              </w:rPr>
              <w:t>опинилася</w:t>
            </w:r>
            <w:proofErr w:type="spellEnd"/>
            <w:r w:rsidRPr="0046011A">
              <w:rPr>
                <w:rFonts w:ascii="Times New Roman" w:eastAsia="Calibri" w:hAnsi="Times New Roman" w:cs="Times New Roman"/>
                <w:kern w:val="3"/>
                <w:szCs w:val="22"/>
                <w:lang w:val="ru-RU" w:eastAsia="zh-CN"/>
              </w:rPr>
              <w:t xml:space="preserve"> в </w:t>
            </w:r>
            <w:proofErr w:type="spellStart"/>
            <w:r w:rsidRPr="0046011A">
              <w:rPr>
                <w:rFonts w:ascii="Times New Roman" w:eastAsia="Calibri" w:hAnsi="Times New Roman" w:cs="Times New Roman"/>
                <w:kern w:val="3"/>
                <w:szCs w:val="22"/>
                <w:lang w:val="ru-RU" w:eastAsia="zh-CN"/>
              </w:rPr>
              <w:t>складних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життєвих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обставинах</w:t>
            </w:r>
            <w:proofErr w:type="spellEnd"/>
            <w:r w:rsidRPr="0046011A">
              <w:rPr>
                <w:rFonts w:ascii="Times New Roman" w:eastAsia="Calibri" w:hAnsi="Times New Roman" w:cs="Times New Roman"/>
                <w:kern w:val="3"/>
                <w:szCs w:val="22"/>
                <w:lang w:val="ru-RU" w:eastAsia="zh-CN"/>
              </w:rPr>
              <w:t xml:space="preserve"> на </w:t>
            </w:r>
            <w:proofErr w:type="spellStart"/>
            <w:r w:rsidRPr="0046011A">
              <w:rPr>
                <w:rFonts w:ascii="Times New Roman" w:eastAsia="Calibri" w:hAnsi="Times New Roman" w:cs="Times New Roman"/>
                <w:kern w:val="3"/>
                <w:szCs w:val="22"/>
                <w:lang w:val="ru-RU" w:eastAsia="zh-CN"/>
              </w:rPr>
              <w:t>базі</w:t>
            </w:r>
            <w:proofErr w:type="spellEnd"/>
            <w:r w:rsidRPr="0046011A">
              <w:rPr>
                <w:rFonts w:ascii="Times New Roman" w:eastAsia="Calibri" w:hAnsi="Times New Roman" w:cs="Times New Roman"/>
                <w:kern w:val="3"/>
                <w:szCs w:val="22"/>
                <w:lang w:val="ru-RU" w:eastAsia="zh-CN"/>
              </w:rPr>
              <w:t xml:space="preserve"> ЗОШ №2.</w:t>
            </w:r>
          </w:p>
        </w:tc>
        <w:tc>
          <w:tcPr>
            <w:tcW w:w="1559" w:type="dxa"/>
          </w:tcPr>
          <w:p w14:paraId="0ED5FDB7"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val="ru-RU" w:eastAsia="ru-RU"/>
              </w:rPr>
            </w:pPr>
            <w:proofErr w:type="spellStart"/>
            <w:r w:rsidRPr="0046011A">
              <w:rPr>
                <w:rFonts w:ascii="Times New Roman" w:eastAsia="Calibri" w:hAnsi="Times New Roman" w:cs="Times New Roman"/>
                <w:kern w:val="3"/>
                <w:szCs w:val="22"/>
                <w:lang w:val="ru-RU" w:eastAsia="ru-RU"/>
              </w:rPr>
              <w:t>Управління</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освіти</w:t>
            </w:r>
            <w:proofErr w:type="spellEnd"/>
            <w:r w:rsidRPr="0046011A">
              <w:rPr>
                <w:rFonts w:ascii="Times New Roman" w:eastAsia="Calibri" w:hAnsi="Times New Roman" w:cs="Times New Roman"/>
                <w:kern w:val="3"/>
                <w:szCs w:val="22"/>
                <w:lang w:val="ru-RU" w:eastAsia="ru-RU"/>
              </w:rPr>
              <w:t>,</w:t>
            </w:r>
          </w:p>
          <w:p w14:paraId="427307C2" w14:textId="77777777" w:rsidR="0046011A" w:rsidRPr="0046011A" w:rsidRDefault="0046011A" w:rsidP="0046011A">
            <w:pPr>
              <w:spacing w:before="0" w:after="0" w:line="20" w:lineRule="atLeast"/>
              <w:jc w:val="center"/>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ЗЗСО</w:t>
            </w:r>
          </w:p>
          <w:p w14:paraId="51FD72BF"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0327D7FE"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2A95CD25"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val="ru-RU" w:eastAsia="ru-RU"/>
              </w:rPr>
            </w:pPr>
            <w:proofErr w:type="spellStart"/>
            <w:r w:rsidRPr="0046011A">
              <w:rPr>
                <w:rFonts w:ascii="Times New Roman" w:eastAsia="Calibri" w:hAnsi="Times New Roman" w:cs="Times New Roman"/>
                <w:kern w:val="3"/>
                <w:szCs w:val="22"/>
                <w:lang w:val="ru-RU" w:eastAsia="ru-RU"/>
              </w:rPr>
              <w:t>Управління</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освіти</w:t>
            </w:r>
            <w:proofErr w:type="spellEnd"/>
          </w:p>
        </w:tc>
        <w:tc>
          <w:tcPr>
            <w:tcW w:w="709" w:type="dxa"/>
          </w:tcPr>
          <w:p w14:paraId="4FEBBBD1"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21911453" w14:textId="77777777" w:rsidR="0046011A" w:rsidRPr="0046011A" w:rsidRDefault="0046011A" w:rsidP="0046011A">
            <w:pPr>
              <w:spacing w:before="0" w:after="0" w:line="20" w:lineRule="atLeast"/>
              <w:rPr>
                <w:rFonts w:ascii="Times New Roman" w:eastAsia="Calibri" w:hAnsi="Times New Roman" w:cs="Times New Roman"/>
                <w:szCs w:val="22"/>
              </w:rPr>
            </w:pPr>
          </w:p>
          <w:p w14:paraId="55C56DFF" w14:textId="77777777" w:rsidR="0046011A" w:rsidRPr="0046011A" w:rsidRDefault="0046011A" w:rsidP="0046011A">
            <w:pPr>
              <w:spacing w:before="0" w:after="0" w:line="20" w:lineRule="atLeast"/>
              <w:rPr>
                <w:rFonts w:ascii="Times New Roman" w:eastAsia="Calibri" w:hAnsi="Times New Roman" w:cs="Times New Roman"/>
                <w:szCs w:val="22"/>
              </w:rPr>
            </w:pPr>
          </w:p>
          <w:p w14:paraId="1219B22C" w14:textId="77777777" w:rsidR="0046011A" w:rsidRPr="0046011A" w:rsidRDefault="0046011A" w:rsidP="0046011A">
            <w:pPr>
              <w:spacing w:before="0" w:after="0" w:line="20" w:lineRule="atLeast"/>
              <w:rPr>
                <w:rFonts w:ascii="Times New Roman" w:eastAsia="Calibri" w:hAnsi="Times New Roman" w:cs="Times New Roman"/>
                <w:szCs w:val="22"/>
              </w:rPr>
            </w:pPr>
          </w:p>
          <w:p w14:paraId="7ED4EFFD" w14:textId="77777777" w:rsidR="0046011A" w:rsidRPr="0046011A" w:rsidRDefault="0046011A" w:rsidP="0046011A">
            <w:pPr>
              <w:spacing w:before="0" w:after="0" w:line="20" w:lineRule="atLeast"/>
              <w:rPr>
                <w:rFonts w:ascii="Times New Roman" w:eastAsia="Calibri" w:hAnsi="Times New Roman" w:cs="Times New Roman"/>
                <w:szCs w:val="22"/>
              </w:rPr>
            </w:pPr>
          </w:p>
          <w:p w14:paraId="4A07AAF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23373295" w14:textId="77777777" w:rsidR="0046011A" w:rsidRPr="0046011A" w:rsidRDefault="0046011A" w:rsidP="0046011A">
            <w:pPr>
              <w:spacing w:before="0" w:after="0" w:line="20" w:lineRule="atLeast"/>
              <w:rPr>
                <w:rFonts w:ascii="Times New Roman" w:eastAsia="Calibri" w:hAnsi="Times New Roman" w:cs="Times New Roman"/>
                <w:szCs w:val="22"/>
              </w:rPr>
            </w:pPr>
          </w:p>
          <w:p w14:paraId="179C37FA" w14:textId="77777777" w:rsidR="0046011A" w:rsidRPr="0046011A" w:rsidRDefault="0046011A" w:rsidP="0046011A">
            <w:pPr>
              <w:spacing w:before="0" w:after="0" w:line="20" w:lineRule="atLeast"/>
              <w:rPr>
                <w:rFonts w:ascii="Times New Roman" w:eastAsia="Calibri" w:hAnsi="Times New Roman" w:cs="Times New Roman"/>
                <w:szCs w:val="22"/>
              </w:rPr>
            </w:pPr>
          </w:p>
          <w:p w14:paraId="5F1C2DFC" w14:textId="77777777" w:rsidR="0046011A" w:rsidRPr="0046011A" w:rsidRDefault="0046011A" w:rsidP="0046011A">
            <w:pPr>
              <w:spacing w:before="0" w:after="0" w:line="20" w:lineRule="atLeast"/>
              <w:rPr>
                <w:rFonts w:ascii="Times New Roman" w:eastAsia="Calibri" w:hAnsi="Times New Roman" w:cs="Times New Roman"/>
                <w:szCs w:val="22"/>
              </w:rPr>
            </w:pPr>
          </w:p>
          <w:p w14:paraId="571D1747"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709" w:type="dxa"/>
          </w:tcPr>
          <w:p w14:paraId="1212ECD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B15AD9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9B1EC8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9CC9D9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9C65E7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A22759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706C9F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1A7F294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B6052A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94EB44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B6777D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B6E323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1D89A5D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44AC5A5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31178C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053D36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AE1A6C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DC704A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70AE3B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7CDF9C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3F3561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93A059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1F496B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F47D5A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1DC77A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1E82C8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301C4A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5E1808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70C425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C58C24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42278D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981749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661B09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2CBFBF5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531C081A"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756FC0AF"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5B3FE15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8EAB3A2" w14:textId="77777777" w:rsidTr="00FC14B2">
        <w:trPr>
          <w:gridAfter w:val="1"/>
          <w:wAfter w:w="30" w:type="dxa"/>
          <w:trHeight w:val="210"/>
        </w:trPr>
        <w:tc>
          <w:tcPr>
            <w:tcW w:w="3827" w:type="dxa"/>
          </w:tcPr>
          <w:p w14:paraId="07489CA3" w14:textId="77777777" w:rsidR="0046011A" w:rsidRPr="0046011A" w:rsidRDefault="0046011A" w:rsidP="0046011A">
            <w:pPr>
              <w:suppressAutoHyphens/>
              <w:autoSpaceDN w:val="0"/>
              <w:spacing w:before="0" w:after="0" w:line="20" w:lineRule="atLeast"/>
              <w:textAlignment w:val="baseline"/>
              <w:rPr>
                <w:rFonts w:ascii="Times New Roman" w:eastAsia="Calibri" w:hAnsi="Times New Roman" w:cs="Times New Roman"/>
                <w:kern w:val="3"/>
                <w:szCs w:val="22"/>
                <w:lang w:eastAsia="zh-CN"/>
              </w:rPr>
            </w:pPr>
            <w:proofErr w:type="spellStart"/>
            <w:r w:rsidRPr="0046011A">
              <w:rPr>
                <w:rFonts w:ascii="Times New Roman" w:eastAsia="Calibri" w:hAnsi="Times New Roman" w:cs="Times New Roman"/>
                <w:b/>
                <w:bCs/>
                <w:kern w:val="3"/>
                <w:szCs w:val="22"/>
                <w:lang w:eastAsia="zh-CN"/>
              </w:rPr>
              <w:t>Сприяти</w:t>
            </w:r>
            <w:proofErr w:type="spellEnd"/>
            <w:r w:rsidRPr="0046011A">
              <w:rPr>
                <w:rFonts w:ascii="Times New Roman" w:eastAsia="Calibri" w:hAnsi="Times New Roman" w:cs="Times New Roman"/>
                <w:b/>
                <w:bCs/>
                <w:kern w:val="3"/>
                <w:szCs w:val="22"/>
                <w:lang w:eastAsia="zh-CN"/>
              </w:rPr>
              <w:t>:</w:t>
            </w:r>
          </w:p>
          <w:p w14:paraId="07ADDC48" w14:textId="77777777" w:rsidR="0046011A" w:rsidRPr="0046011A" w:rsidRDefault="0046011A" w:rsidP="00706A62">
            <w:pPr>
              <w:numPr>
                <w:ilvl w:val="0"/>
                <w:numId w:val="44"/>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придбанню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необхідного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медичного</w:t>
            </w:r>
            <w:proofErr w:type="spellEnd"/>
            <w:r w:rsidRPr="0046011A">
              <w:rPr>
                <w:rFonts w:ascii="Times New Roman" w:eastAsia="Calibri" w:hAnsi="Times New Roman" w:cs="Times New Roman"/>
                <w:kern w:val="3"/>
                <w:szCs w:val="22"/>
                <w:lang w:val="ru-RU" w:eastAsia="zh-CN"/>
              </w:rPr>
              <w:t xml:space="preserve"> </w:t>
            </w:r>
            <w:proofErr w:type="spellStart"/>
            <w:proofErr w:type="gramStart"/>
            <w:r w:rsidRPr="0046011A">
              <w:rPr>
                <w:rFonts w:ascii="Times New Roman" w:eastAsia="Calibri" w:hAnsi="Times New Roman" w:cs="Times New Roman"/>
                <w:kern w:val="3"/>
                <w:szCs w:val="22"/>
                <w:lang w:val="ru-RU" w:eastAsia="zh-CN"/>
              </w:rPr>
              <w:t>обладнання</w:t>
            </w:r>
            <w:proofErr w:type="spellEnd"/>
            <w:r w:rsidRPr="0046011A">
              <w:rPr>
                <w:rFonts w:ascii="Times New Roman" w:eastAsia="Calibri" w:hAnsi="Times New Roman" w:cs="Times New Roman"/>
                <w:kern w:val="3"/>
                <w:szCs w:val="22"/>
                <w:lang w:val="ru-RU" w:eastAsia="zh-CN"/>
              </w:rPr>
              <w:t xml:space="preserve">  для</w:t>
            </w:r>
            <w:proofErr w:type="gramEnd"/>
            <w:r w:rsidRPr="0046011A">
              <w:rPr>
                <w:rFonts w:ascii="Times New Roman" w:eastAsia="Calibri" w:hAnsi="Times New Roman" w:cs="Times New Roman"/>
                <w:kern w:val="3"/>
                <w:szCs w:val="22"/>
                <w:lang w:val="ru-RU" w:eastAsia="zh-CN"/>
              </w:rPr>
              <w:t xml:space="preserve"> ЗДО та ЗЗСО;</w:t>
            </w:r>
          </w:p>
          <w:p w14:paraId="33E85913" w14:textId="77777777" w:rsidR="0046011A" w:rsidRPr="0046011A" w:rsidRDefault="0046011A" w:rsidP="00706A62">
            <w:pPr>
              <w:widowControl w:val="0"/>
              <w:numPr>
                <w:ilvl w:val="0"/>
                <w:numId w:val="45"/>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створенню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необхідних</w:t>
            </w:r>
            <w:proofErr w:type="spellEnd"/>
            <w:r w:rsidRPr="0046011A">
              <w:rPr>
                <w:rFonts w:ascii="Times New Roman" w:eastAsia="Calibri" w:hAnsi="Times New Roman" w:cs="Times New Roman"/>
                <w:kern w:val="3"/>
                <w:szCs w:val="22"/>
                <w:lang w:val="ru-RU" w:eastAsia="zh-CN"/>
              </w:rPr>
              <w:t xml:space="preserve"> умов для </w:t>
            </w:r>
            <w:proofErr w:type="spellStart"/>
            <w:r w:rsidRPr="0046011A">
              <w:rPr>
                <w:rFonts w:ascii="Times New Roman" w:eastAsia="Calibri" w:hAnsi="Times New Roman" w:cs="Times New Roman"/>
                <w:kern w:val="3"/>
                <w:szCs w:val="22"/>
                <w:lang w:val="ru-RU" w:eastAsia="zh-CN"/>
              </w:rPr>
              <w:t>організації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здоров’язбережувального</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здоров’яформувального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процесу</w:t>
            </w:r>
            <w:proofErr w:type="spellEnd"/>
            <w:r w:rsidRPr="0046011A">
              <w:rPr>
                <w:rFonts w:ascii="Times New Roman" w:eastAsia="Calibri" w:hAnsi="Times New Roman" w:cs="Times New Roman"/>
                <w:kern w:val="3"/>
                <w:szCs w:val="22"/>
                <w:lang w:val="ru-RU" w:eastAsia="zh-CN"/>
              </w:rPr>
              <w:t xml:space="preserve"> в закладах </w:t>
            </w:r>
            <w:proofErr w:type="spellStart"/>
            <w:r w:rsidRPr="0046011A">
              <w:rPr>
                <w:rFonts w:ascii="Times New Roman" w:eastAsia="Calibri" w:hAnsi="Times New Roman" w:cs="Times New Roman"/>
                <w:kern w:val="3"/>
                <w:szCs w:val="22"/>
                <w:lang w:val="ru-RU" w:eastAsia="zh-CN"/>
              </w:rPr>
              <w:t>освіти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комфортності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середовища</w:t>
            </w:r>
            <w:proofErr w:type="spellEnd"/>
            <w:r w:rsidRPr="0046011A">
              <w:rPr>
                <w:rFonts w:ascii="Times New Roman" w:eastAsia="Calibri" w:hAnsi="Times New Roman" w:cs="Times New Roman"/>
                <w:kern w:val="3"/>
                <w:szCs w:val="22"/>
                <w:lang w:val="ru-RU" w:eastAsia="zh-CN"/>
              </w:rPr>
              <w:t>;</w:t>
            </w:r>
          </w:p>
          <w:p w14:paraId="73ADFA1A" w14:textId="77777777" w:rsidR="0046011A" w:rsidRPr="0046011A" w:rsidRDefault="0046011A" w:rsidP="00706A62">
            <w:pPr>
              <w:widowControl w:val="0"/>
              <w:numPr>
                <w:ilvl w:val="0"/>
                <w:numId w:val="45"/>
              </w:numPr>
              <w:tabs>
                <w:tab w:val="left" w:pos="335"/>
                <w:tab w:val="left" w:pos="1090"/>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співпраці</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соціальному</w:t>
            </w:r>
            <w:proofErr w:type="spellEnd"/>
            <w:r w:rsidRPr="0046011A">
              <w:rPr>
                <w:rFonts w:ascii="Times New Roman" w:eastAsia="Calibri" w:hAnsi="Times New Roman" w:cs="Times New Roman"/>
                <w:kern w:val="3"/>
                <w:szCs w:val="22"/>
                <w:lang w:val="ru-RU" w:eastAsia="zh-CN"/>
              </w:rPr>
              <w:t xml:space="preserve"> партнерству з </w:t>
            </w:r>
            <w:proofErr w:type="spellStart"/>
            <w:proofErr w:type="gramStart"/>
            <w:r w:rsidRPr="0046011A">
              <w:rPr>
                <w:rFonts w:ascii="Times New Roman" w:eastAsia="Calibri" w:hAnsi="Times New Roman" w:cs="Times New Roman"/>
                <w:kern w:val="3"/>
                <w:szCs w:val="22"/>
                <w:lang w:val="ru-RU" w:eastAsia="zh-CN"/>
              </w:rPr>
              <w:t>Представництвом</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Дитячого</w:t>
            </w:r>
            <w:proofErr w:type="spellEnd"/>
            <w:proofErr w:type="gramEnd"/>
            <w:r w:rsidRPr="0046011A">
              <w:rPr>
                <w:rFonts w:ascii="Times New Roman" w:eastAsia="Calibri" w:hAnsi="Times New Roman" w:cs="Times New Roman"/>
                <w:kern w:val="3"/>
                <w:szCs w:val="22"/>
                <w:lang w:val="ru-RU" w:eastAsia="zh-CN"/>
              </w:rPr>
              <w:t xml:space="preserve"> фонду </w:t>
            </w:r>
            <w:proofErr w:type="spellStart"/>
            <w:r w:rsidRPr="0046011A">
              <w:rPr>
                <w:rFonts w:ascii="Times New Roman" w:eastAsia="Calibri" w:hAnsi="Times New Roman" w:cs="Times New Roman"/>
                <w:kern w:val="3"/>
                <w:szCs w:val="22"/>
                <w:lang w:val="ru-RU" w:eastAsia="zh-CN"/>
              </w:rPr>
              <w:t>Організації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Об’єднаних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Націй</w:t>
            </w:r>
            <w:proofErr w:type="spellEnd"/>
            <w:r w:rsidRPr="0046011A">
              <w:rPr>
                <w:rFonts w:ascii="Times New Roman" w:eastAsia="Calibri" w:hAnsi="Times New Roman" w:cs="Times New Roman"/>
                <w:kern w:val="3"/>
                <w:szCs w:val="22"/>
                <w:lang w:val="ru-RU" w:eastAsia="zh-CN"/>
              </w:rPr>
              <w:t xml:space="preserve">  (ЮНІСЕФ) в </w:t>
            </w:r>
            <w:proofErr w:type="spellStart"/>
            <w:r w:rsidRPr="0046011A">
              <w:rPr>
                <w:rFonts w:ascii="Times New Roman" w:eastAsia="Calibri" w:hAnsi="Times New Roman" w:cs="Times New Roman"/>
                <w:kern w:val="3"/>
                <w:szCs w:val="22"/>
                <w:lang w:val="ru-RU" w:eastAsia="zh-CN"/>
              </w:rPr>
              <w:t>Україні</w:t>
            </w:r>
            <w:proofErr w:type="spellEnd"/>
            <w:r w:rsidRPr="0046011A">
              <w:rPr>
                <w:rFonts w:ascii="Times New Roman" w:eastAsia="Calibri" w:hAnsi="Times New Roman" w:cs="Times New Roman"/>
                <w:kern w:val="3"/>
                <w:szCs w:val="22"/>
                <w:lang w:val="ru-RU" w:eastAsia="zh-CN"/>
              </w:rPr>
              <w:t>;</w:t>
            </w:r>
          </w:p>
          <w:p w14:paraId="7460AD3B" w14:textId="77777777" w:rsidR="0046011A" w:rsidRPr="0046011A" w:rsidRDefault="0046011A" w:rsidP="00706A62">
            <w:pPr>
              <w:widowControl w:val="0"/>
              <w:numPr>
                <w:ilvl w:val="0"/>
                <w:numId w:val="45"/>
              </w:numPr>
              <w:tabs>
                <w:tab w:val="left" w:pos="335"/>
                <w:tab w:val="left" w:pos="1090"/>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безперервному</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навчанню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педагогів</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різного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фаху</w:t>
            </w:r>
            <w:proofErr w:type="spellEnd"/>
            <w:r w:rsidRPr="0046011A">
              <w:rPr>
                <w:rFonts w:ascii="Times New Roman" w:eastAsia="Calibri" w:hAnsi="Times New Roman" w:cs="Times New Roman"/>
                <w:kern w:val="3"/>
                <w:szCs w:val="22"/>
                <w:lang w:val="ru-RU" w:eastAsia="zh-CN"/>
              </w:rPr>
              <w:t xml:space="preserve"> і </w:t>
            </w:r>
            <w:proofErr w:type="spellStart"/>
            <w:r w:rsidRPr="0046011A">
              <w:rPr>
                <w:rFonts w:ascii="Times New Roman" w:eastAsia="Calibri" w:hAnsi="Times New Roman" w:cs="Times New Roman"/>
                <w:kern w:val="3"/>
                <w:szCs w:val="22"/>
                <w:lang w:val="ru-RU" w:eastAsia="zh-CN"/>
              </w:rPr>
              <w:t>профілю</w:t>
            </w:r>
            <w:proofErr w:type="spellEnd"/>
            <w:r w:rsidRPr="0046011A">
              <w:rPr>
                <w:rFonts w:ascii="Times New Roman" w:eastAsia="Calibri" w:hAnsi="Times New Roman" w:cs="Times New Roman"/>
                <w:kern w:val="3"/>
                <w:szCs w:val="22"/>
                <w:lang w:val="ru-RU" w:eastAsia="zh-CN"/>
              </w:rPr>
              <w:t xml:space="preserve"> з </w:t>
            </w:r>
            <w:proofErr w:type="spellStart"/>
            <w:r w:rsidRPr="0046011A">
              <w:rPr>
                <w:rFonts w:ascii="Times New Roman" w:eastAsia="Calibri" w:hAnsi="Times New Roman" w:cs="Times New Roman"/>
                <w:kern w:val="3"/>
                <w:szCs w:val="22"/>
                <w:lang w:val="ru-RU" w:eastAsia="zh-CN"/>
              </w:rPr>
              <w:t>питань</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реалізації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оздоровчої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функції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освіти</w:t>
            </w:r>
            <w:proofErr w:type="spellEnd"/>
            <w:r w:rsidRPr="0046011A">
              <w:rPr>
                <w:rFonts w:ascii="Times New Roman" w:eastAsia="Calibri" w:hAnsi="Times New Roman" w:cs="Times New Roman"/>
                <w:kern w:val="3"/>
                <w:szCs w:val="22"/>
                <w:lang w:val="ru-RU" w:eastAsia="zh-CN"/>
              </w:rPr>
              <w:t xml:space="preserve"> в закладах </w:t>
            </w:r>
            <w:proofErr w:type="spellStart"/>
            <w:r w:rsidRPr="0046011A">
              <w:rPr>
                <w:rFonts w:ascii="Times New Roman" w:eastAsia="Calibri" w:hAnsi="Times New Roman" w:cs="Times New Roman"/>
                <w:kern w:val="3"/>
                <w:szCs w:val="22"/>
                <w:lang w:val="ru-RU" w:eastAsia="zh-CN"/>
              </w:rPr>
              <w:t>освіти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підвищення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рівня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їх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технологічної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підготовки</w:t>
            </w:r>
            <w:proofErr w:type="spellEnd"/>
            <w:r w:rsidRPr="0046011A">
              <w:rPr>
                <w:rFonts w:ascii="Times New Roman" w:eastAsia="Calibri" w:hAnsi="Times New Roman" w:cs="Times New Roman"/>
                <w:kern w:val="3"/>
                <w:szCs w:val="22"/>
                <w:lang w:val="ru-RU" w:eastAsia="zh-CN"/>
              </w:rPr>
              <w:t xml:space="preserve"> з </w:t>
            </w:r>
            <w:proofErr w:type="spellStart"/>
            <w:r w:rsidRPr="0046011A">
              <w:rPr>
                <w:rFonts w:ascii="Times New Roman" w:eastAsia="Calibri" w:hAnsi="Times New Roman" w:cs="Times New Roman"/>
                <w:kern w:val="3"/>
                <w:szCs w:val="22"/>
                <w:lang w:val="ru-RU" w:eastAsia="zh-CN"/>
              </w:rPr>
              <w:t>цієї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проблеми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участі</w:t>
            </w:r>
            <w:proofErr w:type="spellEnd"/>
            <w:r w:rsidRPr="0046011A">
              <w:rPr>
                <w:rFonts w:ascii="Times New Roman" w:eastAsia="Calibri" w:hAnsi="Times New Roman" w:cs="Times New Roman"/>
                <w:kern w:val="3"/>
                <w:szCs w:val="22"/>
                <w:lang w:val="ru-RU" w:eastAsia="zh-CN"/>
              </w:rPr>
              <w:t xml:space="preserve"> у</w:t>
            </w:r>
            <w:r w:rsidRPr="0046011A">
              <w:rPr>
                <w:rFonts w:ascii="Times New Roman" w:eastAsia="Calibri" w:hAnsi="Times New Roman" w:cs="Times New Roman"/>
                <w:kern w:val="3"/>
                <w:szCs w:val="22"/>
                <w:lang w:val="ru-RU" w:eastAsia="uk-UA"/>
              </w:rPr>
              <w:t xml:space="preserve"> </w:t>
            </w:r>
            <w:proofErr w:type="spellStart"/>
            <w:r w:rsidRPr="0046011A">
              <w:rPr>
                <w:rFonts w:ascii="Times New Roman" w:eastAsia="Calibri" w:hAnsi="Times New Roman" w:cs="Times New Roman"/>
                <w:kern w:val="3"/>
                <w:szCs w:val="22"/>
                <w:lang w:val="ru-RU" w:eastAsia="uk-UA"/>
              </w:rPr>
              <w:t>тренінгових</w:t>
            </w:r>
            <w:proofErr w:type="spellEnd"/>
            <w:r w:rsidRPr="0046011A">
              <w:rPr>
                <w:rFonts w:ascii="Times New Roman" w:eastAsia="Calibri" w:hAnsi="Times New Roman" w:cs="Times New Roman"/>
                <w:kern w:val="3"/>
                <w:szCs w:val="22"/>
                <w:lang w:val="ru-RU" w:eastAsia="uk-UA"/>
              </w:rPr>
              <w:t xml:space="preserve"> </w:t>
            </w:r>
            <w:proofErr w:type="spellStart"/>
            <w:r w:rsidRPr="0046011A">
              <w:rPr>
                <w:rFonts w:ascii="Times New Roman" w:eastAsia="Calibri" w:hAnsi="Times New Roman" w:cs="Times New Roman"/>
                <w:kern w:val="3"/>
                <w:szCs w:val="22"/>
                <w:lang w:val="ru-RU" w:eastAsia="uk-UA"/>
              </w:rPr>
              <w:t>навчаннях</w:t>
            </w:r>
            <w:proofErr w:type="spellEnd"/>
            <w:r w:rsidRPr="0046011A">
              <w:rPr>
                <w:rFonts w:ascii="Times New Roman" w:eastAsia="Calibri" w:hAnsi="Times New Roman" w:cs="Times New Roman"/>
                <w:kern w:val="3"/>
                <w:szCs w:val="22"/>
                <w:lang w:val="ru-RU" w:eastAsia="zh-CN"/>
              </w:rPr>
              <w:t>;</w:t>
            </w:r>
          </w:p>
        </w:tc>
        <w:tc>
          <w:tcPr>
            <w:tcW w:w="1559" w:type="dxa"/>
          </w:tcPr>
          <w:p w14:paraId="3BE29EF4"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w:t>
            </w:r>
          </w:p>
          <w:p w14:paraId="7FF8CD7B"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gramStart"/>
            <w:r w:rsidRPr="0046011A">
              <w:rPr>
                <w:rFonts w:ascii="Times New Roman" w:eastAsia="Calibri" w:hAnsi="Times New Roman" w:cs="Times New Roman"/>
                <w:szCs w:val="22"/>
              </w:rPr>
              <w:t>ЗЗСО,ЗДО</w:t>
            </w:r>
            <w:proofErr w:type="gramEnd"/>
          </w:p>
        </w:tc>
        <w:tc>
          <w:tcPr>
            <w:tcW w:w="709" w:type="dxa"/>
          </w:tcPr>
          <w:p w14:paraId="06EFD58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9DF80F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E639DA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EA32D2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507770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A6DFCD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888BD6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0D6425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6BB4F4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ADE456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C19EAC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9514E2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F310BC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79DE62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F94231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113F66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5E1030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43EA23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1E24DC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1CDD84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0EEFC9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B5D6D7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A3E7AE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9FDBAA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5ED434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5A3AA24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670736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309238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0A56A8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4F3BCF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5A625D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207044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23BB05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6E9F62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895984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5E00A32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97FFF8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E7BFC7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5917A8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916A5A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4DE916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97CCEB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41257E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EC43A6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9022FD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3F1B5C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AD6698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6E9A632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3DA176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0C15EA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55A07E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9ED5EA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255795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41E14A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10ABD6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41112D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E0D076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4E16B2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6D7CF1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0309A1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394648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EE293A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546144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C85AA2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EDCC46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666718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31E8CB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609B45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D58D96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499362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4BF926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45FFBE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14F337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675592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EEB1F7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D22E55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EC4C43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DA7959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122C37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DB228A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56CED99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87DB1B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918C1F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5D5981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E396EA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1C568F2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FBF860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1852B0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CD0BB1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EA6D58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15B346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2F707E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69F6D55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D63AC8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3DE477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167FE8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D9BCB7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CD9996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2DDEF7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73857C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78D872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B86ACD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8A0E35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F3E150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BBAD0D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70A4A6C" w14:textId="77777777" w:rsidTr="00FC14B2">
        <w:trPr>
          <w:gridAfter w:val="1"/>
          <w:wAfter w:w="30" w:type="dxa"/>
          <w:trHeight w:val="210"/>
        </w:trPr>
        <w:tc>
          <w:tcPr>
            <w:tcW w:w="3827" w:type="dxa"/>
          </w:tcPr>
          <w:p w14:paraId="2EF9F411" w14:textId="77777777" w:rsidR="0046011A" w:rsidRPr="0046011A" w:rsidRDefault="0046011A" w:rsidP="0046011A">
            <w:pPr>
              <w:suppressAutoHyphens/>
              <w:autoSpaceDN w:val="0"/>
              <w:spacing w:before="0" w:after="0" w:line="20" w:lineRule="atLeast"/>
              <w:jc w:val="both"/>
              <w:textAlignment w:val="baseline"/>
              <w:rPr>
                <w:rFonts w:ascii="Times New Roman" w:eastAsia="Calibri" w:hAnsi="Times New Roman" w:cs="Times New Roman"/>
                <w:kern w:val="3"/>
                <w:szCs w:val="22"/>
                <w:lang w:eastAsia="zh-CN"/>
              </w:rPr>
            </w:pPr>
            <w:proofErr w:type="spellStart"/>
            <w:r w:rsidRPr="0046011A">
              <w:rPr>
                <w:rFonts w:ascii="Times New Roman" w:eastAsia="Calibri" w:hAnsi="Times New Roman" w:cs="Times New Roman"/>
                <w:b/>
                <w:bCs/>
                <w:kern w:val="3"/>
                <w:szCs w:val="22"/>
                <w:lang w:eastAsia="zh-CN"/>
              </w:rPr>
              <w:t>Забезпечити</w:t>
            </w:r>
            <w:proofErr w:type="spellEnd"/>
            <w:r w:rsidRPr="0046011A">
              <w:rPr>
                <w:rFonts w:ascii="Times New Roman" w:eastAsia="Calibri" w:hAnsi="Times New Roman" w:cs="Times New Roman"/>
                <w:kern w:val="3"/>
                <w:szCs w:val="22"/>
                <w:lang w:eastAsia="zh-CN"/>
              </w:rPr>
              <w:t>:</w:t>
            </w:r>
          </w:p>
          <w:p w14:paraId="4614FC14" w14:textId="77777777" w:rsidR="0046011A" w:rsidRPr="0046011A" w:rsidRDefault="0046011A" w:rsidP="00706A62">
            <w:pPr>
              <w:numPr>
                <w:ilvl w:val="0"/>
                <w:numId w:val="44"/>
              </w:numPr>
              <w:tabs>
                <w:tab w:val="left" w:pos="39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опитування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учасників</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процесу</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щодо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визначення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комфортності</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безпечності</w:t>
            </w:r>
            <w:proofErr w:type="spellEnd"/>
            <w:r w:rsidRPr="0046011A">
              <w:rPr>
                <w:rFonts w:ascii="Times New Roman" w:eastAsia="Calibri" w:hAnsi="Times New Roman" w:cs="Times New Roman"/>
                <w:kern w:val="3"/>
                <w:szCs w:val="22"/>
                <w:lang w:val="ru-RU" w:eastAsia="zh-CN"/>
              </w:rPr>
              <w:t xml:space="preserve"> умов для </w:t>
            </w:r>
            <w:proofErr w:type="spellStart"/>
            <w:r w:rsidRPr="0046011A">
              <w:rPr>
                <w:rFonts w:ascii="Times New Roman" w:eastAsia="Calibri" w:hAnsi="Times New Roman" w:cs="Times New Roman"/>
                <w:kern w:val="3"/>
                <w:szCs w:val="22"/>
                <w:lang w:val="ru-RU" w:eastAsia="zh-CN"/>
              </w:rPr>
              <w:t>організації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здоров’язбе-режувальної</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здоров’я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формувального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процесу</w:t>
            </w:r>
            <w:proofErr w:type="spellEnd"/>
            <w:r w:rsidRPr="0046011A">
              <w:rPr>
                <w:rFonts w:ascii="Times New Roman" w:eastAsia="Calibri" w:hAnsi="Times New Roman" w:cs="Times New Roman"/>
                <w:kern w:val="3"/>
                <w:szCs w:val="22"/>
                <w:lang w:val="ru-RU" w:eastAsia="zh-CN"/>
              </w:rPr>
              <w:t xml:space="preserve"> </w:t>
            </w:r>
            <w:proofErr w:type="gramStart"/>
            <w:r w:rsidRPr="0046011A">
              <w:rPr>
                <w:rFonts w:ascii="Times New Roman" w:eastAsia="Calibri" w:hAnsi="Times New Roman" w:cs="Times New Roman"/>
                <w:kern w:val="3"/>
                <w:szCs w:val="22"/>
                <w:lang w:val="ru-RU" w:eastAsia="zh-CN"/>
              </w:rPr>
              <w:t>в  закладах</w:t>
            </w:r>
            <w:proofErr w:type="gram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освіти</w:t>
            </w:r>
            <w:proofErr w:type="spellEnd"/>
            <w:r w:rsidRPr="0046011A">
              <w:rPr>
                <w:rFonts w:ascii="Times New Roman" w:eastAsia="Calibri" w:hAnsi="Times New Roman" w:cs="Times New Roman"/>
                <w:kern w:val="3"/>
                <w:szCs w:val="22"/>
                <w:lang w:val="ru-RU" w:eastAsia="zh-CN"/>
              </w:rPr>
              <w:t xml:space="preserve">; </w:t>
            </w:r>
          </w:p>
          <w:p w14:paraId="2E17652E" w14:textId="77777777" w:rsidR="0046011A" w:rsidRPr="0046011A" w:rsidRDefault="0046011A" w:rsidP="00706A62">
            <w:pPr>
              <w:numPr>
                <w:ilvl w:val="0"/>
                <w:numId w:val="44"/>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lastRenderedPageBreak/>
              <w:t>проведення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моніторингових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досліджень</w:t>
            </w:r>
            <w:proofErr w:type="spellEnd"/>
            <w:r w:rsidRPr="0046011A">
              <w:rPr>
                <w:rFonts w:ascii="Times New Roman" w:eastAsia="Calibri" w:hAnsi="Times New Roman" w:cs="Times New Roman"/>
                <w:kern w:val="3"/>
                <w:szCs w:val="22"/>
                <w:lang w:val="ru-RU" w:eastAsia="zh-CN"/>
              </w:rPr>
              <w:t xml:space="preserve"> стану </w:t>
            </w:r>
            <w:proofErr w:type="spellStart"/>
            <w:r w:rsidRPr="0046011A">
              <w:rPr>
                <w:rFonts w:ascii="Times New Roman" w:eastAsia="Calibri" w:hAnsi="Times New Roman" w:cs="Times New Roman"/>
                <w:kern w:val="3"/>
                <w:szCs w:val="22"/>
                <w:lang w:val="ru-RU" w:eastAsia="zh-CN"/>
              </w:rPr>
              <w:t>фізичного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здоров’я</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психологічного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благополуччя</w:t>
            </w:r>
            <w:proofErr w:type="spellEnd"/>
            <w:r w:rsidRPr="0046011A">
              <w:rPr>
                <w:rFonts w:ascii="Times New Roman" w:eastAsia="Calibri" w:hAnsi="Times New Roman" w:cs="Times New Roman"/>
                <w:kern w:val="3"/>
                <w:szCs w:val="22"/>
                <w:lang w:val="ru-RU" w:eastAsia="zh-CN"/>
              </w:rPr>
              <w:t xml:space="preserve">; </w:t>
            </w:r>
          </w:p>
          <w:p w14:paraId="52916E5A" w14:textId="77777777" w:rsidR="0046011A" w:rsidRPr="0046011A" w:rsidRDefault="0046011A" w:rsidP="00706A62">
            <w:pPr>
              <w:numPr>
                <w:ilvl w:val="0"/>
                <w:numId w:val="44"/>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необхідні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санітарно-гігієнічні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норми</w:t>
            </w:r>
            <w:proofErr w:type="spellEnd"/>
            <w:r w:rsidRPr="0046011A">
              <w:rPr>
                <w:rFonts w:ascii="Times New Roman" w:eastAsia="Calibri" w:hAnsi="Times New Roman" w:cs="Times New Roman"/>
                <w:kern w:val="3"/>
                <w:szCs w:val="22"/>
                <w:lang w:val="ru-RU" w:eastAsia="zh-CN"/>
              </w:rPr>
              <w:t xml:space="preserve"> в </w:t>
            </w:r>
            <w:proofErr w:type="spellStart"/>
            <w:r w:rsidRPr="0046011A">
              <w:rPr>
                <w:rFonts w:ascii="Times New Roman" w:eastAsia="Calibri" w:hAnsi="Times New Roman" w:cs="Times New Roman"/>
                <w:kern w:val="3"/>
                <w:szCs w:val="22"/>
                <w:lang w:val="ru-RU" w:eastAsia="zh-CN"/>
              </w:rPr>
              <w:t>навчальних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приміщеннях</w:t>
            </w:r>
            <w:proofErr w:type="spellEnd"/>
            <w:r w:rsidRPr="0046011A">
              <w:rPr>
                <w:rFonts w:ascii="Times New Roman" w:eastAsia="Calibri" w:hAnsi="Times New Roman" w:cs="Times New Roman"/>
                <w:kern w:val="3"/>
                <w:szCs w:val="22"/>
                <w:lang w:val="ru-RU" w:eastAsia="zh-CN"/>
              </w:rPr>
              <w:t>;</w:t>
            </w:r>
          </w:p>
          <w:p w14:paraId="304347F7" w14:textId="77777777" w:rsidR="0046011A" w:rsidRPr="0046011A" w:rsidRDefault="0046011A" w:rsidP="00706A62">
            <w:pPr>
              <w:numPr>
                <w:ilvl w:val="0"/>
                <w:numId w:val="44"/>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укомплектування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закладів</w:t>
            </w:r>
            <w:proofErr w:type="spellEnd"/>
            <w:r w:rsidRPr="0046011A">
              <w:rPr>
                <w:rFonts w:ascii="Times New Roman" w:eastAsia="Calibri" w:hAnsi="Times New Roman" w:cs="Times New Roman"/>
                <w:kern w:val="3"/>
                <w:szCs w:val="22"/>
                <w:lang w:val="ru-RU" w:eastAsia="zh-CN"/>
              </w:rPr>
              <w:t xml:space="preserve"> </w:t>
            </w:r>
            <w:proofErr w:type="spellStart"/>
            <w:proofErr w:type="gramStart"/>
            <w:r w:rsidRPr="0046011A">
              <w:rPr>
                <w:rFonts w:ascii="Times New Roman" w:eastAsia="Calibri" w:hAnsi="Times New Roman" w:cs="Times New Roman"/>
                <w:kern w:val="3"/>
                <w:szCs w:val="22"/>
                <w:lang w:val="ru-RU" w:eastAsia="zh-CN"/>
              </w:rPr>
              <w:t>освіти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медичним</w:t>
            </w:r>
            <w:proofErr w:type="spellEnd"/>
            <w:proofErr w:type="gramEnd"/>
            <w:r w:rsidRPr="0046011A">
              <w:rPr>
                <w:rFonts w:ascii="Times New Roman" w:eastAsia="Calibri" w:hAnsi="Times New Roman" w:cs="Times New Roman"/>
                <w:kern w:val="3"/>
                <w:szCs w:val="22"/>
                <w:lang w:val="ru-RU" w:eastAsia="zh-CN"/>
              </w:rPr>
              <w:t xml:space="preserve"> персоналом та </w:t>
            </w:r>
            <w:proofErr w:type="spellStart"/>
            <w:r w:rsidRPr="0046011A">
              <w:rPr>
                <w:rFonts w:ascii="Times New Roman" w:eastAsia="Calibri" w:hAnsi="Times New Roman" w:cs="Times New Roman"/>
                <w:kern w:val="3"/>
                <w:szCs w:val="22"/>
                <w:lang w:val="ru-RU" w:eastAsia="zh-CN"/>
              </w:rPr>
              <w:t>приведення</w:t>
            </w:r>
            <w:proofErr w:type="spellEnd"/>
            <w:r w:rsidRPr="0046011A">
              <w:rPr>
                <w:rFonts w:ascii="Times New Roman" w:eastAsia="Calibri" w:hAnsi="Times New Roman" w:cs="Times New Roman"/>
                <w:kern w:val="3"/>
                <w:szCs w:val="22"/>
                <w:lang w:val="ru-RU" w:eastAsia="zh-CN"/>
              </w:rPr>
              <w:t xml:space="preserve"> режиму </w:t>
            </w:r>
            <w:proofErr w:type="spellStart"/>
            <w:r w:rsidRPr="0046011A">
              <w:rPr>
                <w:rFonts w:ascii="Times New Roman" w:eastAsia="Calibri" w:hAnsi="Times New Roman" w:cs="Times New Roman"/>
                <w:kern w:val="3"/>
                <w:szCs w:val="22"/>
                <w:lang w:val="ru-RU" w:eastAsia="zh-CN"/>
              </w:rPr>
              <w:t>роботи</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відповідно</w:t>
            </w:r>
            <w:proofErr w:type="spellEnd"/>
            <w:r w:rsidRPr="0046011A">
              <w:rPr>
                <w:rFonts w:ascii="Times New Roman" w:eastAsia="Calibri" w:hAnsi="Times New Roman" w:cs="Times New Roman"/>
                <w:kern w:val="3"/>
                <w:szCs w:val="22"/>
                <w:lang w:val="ru-RU" w:eastAsia="zh-CN"/>
              </w:rPr>
              <w:t xml:space="preserve"> до часу </w:t>
            </w:r>
            <w:proofErr w:type="spellStart"/>
            <w:r w:rsidRPr="0046011A">
              <w:rPr>
                <w:rFonts w:ascii="Times New Roman" w:eastAsia="Calibri" w:hAnsi="Times New Roman" w:cs="Times New Roman"/>
                <w:kern w:val="3"/>
                <w:szCs w:val="22"/>
                <w:lang w:val="ru-RU" w:eastAsia="zh-CN"/>
              </w:rPr>
              <w:t>перебування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дітей</w:t>
            </w:r>
            <w:proofErr w:type="spellEnd"/>
            <w:r w:rsidRPr="0046011A">
              <w:rPr>
                <w:rFonts w:ascii="Times New Roman" w:eastAsia="Calibri" w:hAnsi="Times New Roman" w:cs="Times New Roman"/>
                <w:kern w:val="3"/>
                <w:szCs w:val="22"/>
                <w:lang w:val="ru-RU" w:eastAsia="zh-CN"/>
              </w:rPr>
              <w:t xml:space="preserve"> у закладах </w:t>
            </w:r>
            <w:proofErr w:type="spellStart"/>
            <w:r w:rsidRPr="0046011A">
              <w:rPr>
                <w:rFonts w:ascii="Times New Roman" w:eastAsia="Calibri" w:hAnsi="Times New Roman" w:cs="Times New Roman"/>
                <w:kern w:val="3"/>
                <w:szCs w:val="22"/>
                <w:lang w:val="ru-RU" w:eastAsia="zh-CN"/>
              </w:rPr>
              <w:t>освіти</w:t>
            </w:r>
            <w:proofErr w:type="spellEnd"/>
            <w:r w:rsidRPr="0046011A">
              <w:rPr>
                <w:rFonts w:ascii="Times New Roman" w:eastAsia="Calibri" w:hAnsi="Times New Roman" w:cs="Times New Roman"/>
                <w:kern w:val="3"/>
                <w:szCs w:val="22"/>
                <w:lang w:val="ru-RU" w:eastAsia="zh-CN"/>
              </w:rPr>
              <w:t>;</w:t>
            </w:r>
          </w:p>
          <w:p w14:paraId="202C9D55" w14:textId="77777777" w:rsidR="0046011A" w:rsidRPr="0046011A" w:rsidRDefault="0046011A" w:rsidP="00706A62">
            <w:pPr>
              <w:numPr>
                <w:ilvl w:val="0"/>
                <w:numId w:val="44"/>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proofErr w:type="spellStart"/>
            <w:r w:rsidRPr="0046011A">
              <w:rPr>
                <w:rFonts w:ascii="Times New Roman" w:eastAsia="Calibri" w:hAnsi="Times New Roman" w:cs="Times New Roman"/>
                <w:kern w:val="3"/>
                <w:szCs w:val="22"/>
                <w:lang w:val="ru-RU" w:eastAsia="zh-CN"/>
              </w:rPr>
              <w:t>якісний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рівень</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освітніх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послуг</w:t>
            </w:r>
            <w:proofErr w:type="spellEnd"/>
            <w:r w:rsidRPr="0046011A">
              <w:rPr>
                <w:rFonts w:ascii="Times New Roman" w:eastAsia="Calibri" w:hAnsi="Times New Roman" w:cs="Times New Roman"/>
                <w:kern w:val="3"/>
                <w:szCs w:val="22"/>
                <w:lang w:val="ru-RU" w:eastAsia="zh-CN"/>
              </w:rPr>
              <w:t xml:space="preserve"> без </w:t>
            </w:r>
            <w:proofErr w:type="spellStart"/>
            <w:r w:rsidRPr="0046011A">
              <w:rPr>
                <w:rFonts w:ascii="Times New Roman" w:eastAsia="Calibri" w:hAnsi="Times New Roman" w:cs="Times New Roman"/>
                <w:kern w:val="3"/>
                <w:szCs w:val="22"/>
                <w:lang w:val="ru-RU" w:eastAsia="zh-CN"/>
              </w:rPr>
              <w:t>шкоди</w:t>
            </w:r>
            <w:proofErr w:type="spellEnd"/>
            <w:r w:rsidRPr="0046011A">
              <w:rPr>
                <w:rFonts w:ascii="Times New Roman" w:eastAsia="Calibri" w:hAnsi="Times New Roman" w:cs="Times New Roman"/>
                <w:kern w:val="3"/>
                <w:szCs w:val="22"/>
                <w:lang w:val="ru-RU" w:eastAsia="zh-CN"/>
              </w:rPr>
              <w:t xml:space="preserve"> для </w:t>
            </w:r>
            <w:proofErr w:type="spellStart"/>
            <w:r w:rsidRPr="0046011A">
              <w:rPr>
                <w:rFonts w:ascii="Times New Roman" w:eastAsia="Calibri" w:hAnsi="Times New Roman" w:cs="Times New Roman"/>
                <w:kern w:val="3"/>
                <w:szCs w:val="22"/>
                <w:lang w:val="ru-RU" w:eastAsia="zh-CN"/>
              </w:rPr>
              <w:t>здоров’я</w:t>
            </w:r>
            <w:proofErr w:type="spellEnd"/>
            <w:r w:rsidRPr="0046011A">
              <w:rPr>
                <w:rFonts w:ascii="Times New Roman" w:eastAsia="Calibri" w:hAnsi="Times New Roman" w:cs="Times New Roman"/>
                <w:kern w:val="3"/>
                <w:szCs w:val="22"/>
                <w:lang w:val="ru-RU" w:eastAsia="zh-CN"/>
              </w:rPr>
              <w:t>; психолого-</w:t>
            </w:r>
            <w:proofErr w:type="spellStart"/>
            <w:r w:rsidRPr="0046011A">
              <w:rPr>
                <w:rFonts w:ascii="Times New Roman" w:eastAsia="Calibri" w:hAnsi="Times New Roman" w:cs="Times New Roman"/>
                <w:kern w:val="3"/>
                <w:szCs w:val="22"/>
                <w:lang w:val="ru-RU" w:eastAsia="zh-CN"/>
              </w:rPr>
              <w:t>соціальний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супровід</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особистості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дитини</w:t>
            </w:r>
            <w:proofErr w:type="spellEnd"/>
            <w:r w:rsidRPr="0046011A">
              <w:rPr>
                <w:rFonts w:ascii="Times New Roman" w:eastAsia="Calibri" w:hAnsi="Times New Roman" w:cs="Times New Roman"/>
                <w:kern w:val="3"/>
                <w:szCs w:val="22"/>
                <w:lang w:val="ru-RU" w:eastAsia="zh-CN"/>
              </w:rPr>
              <w:t xml:space="preserve">, яка </w:t>
            </w:r>
            <w:proofErr w:type="spellStart"/>
            <w:r w:rsidRPr="0046011A">
              <w:rPr>
                <w:rFonts w:ascii="Times New Roman" w:eastAsia="Calibri" w:hAnsi="Times New Roman" w:cs="Times New Roman"/>
                <w:kern w:val="3"/>
                <w:szCs w:val="22"/>
                <w:lang w:val="ru-RU" w:eastAsia="zh-CN"/>
              </w:rPr>
              <w:t>опинилася</w:t>
            </w:r>
            <w:proofErr w:type="spellEnd"/>
            <w:r w:rsidRPr="0046011A">
              <w:rPr>
                <w:rFonts w:ascii="Times New Roman" w:eastAsia="Calibri" w:hAnsi="Times New Roman" w:cs="Times New Roman"/>
                <w:kern w:val="3"/>
                <w:szCs w:val="22"/>
                <w:lang w:val="ru-RU" w:eastAsia="zh-CN"/>
              </w:rPr>
              <w:t xml:space="preserve"> в </w:t>
            </w:r>
            <w:proofErr w:type="spellStart"/>
            <w:r w:rsidRPr="0046011A">
              <w:rPr>
                <w:rFonts w:ascii="Times New Roman" w:eastAsia="Calibri" w:hAnsi="Times New Roman" w:cs="Times New Roman"/>
                <w:kern w:val="3"/>
                <w:szCs w:val="22"/>
                <w:lang w:val="ru-RU" w:eastAsia="zh-CN"/>
              </w:rPr>
              <w:t>складних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життєвих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умовах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під</w:t>
            </w:r>
            <w:proofErr w:type="spellEnd"/>
            <w:r w:rsidRPr="0046011A">
              <w:rPr>
                <w:rFonts w:ascii="Times New Roman" w:eastAsia="Calibri" w:hAnsi="Times New Roman" w:cs="Times New Roman"/>
                <w:kern w:val="3"/>
                <w:szCs w:val="22"/>
                <w:lang w:val="ru-RU" w:eastAsia="zh-CN"/>
              </w:rPr>
              <w:t xml:space="preserve"> час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процесу</w:t>
            </w:r>
            <w:proofErr w:type="spellEnd"/>
            <w:r w:rsidRPr="0046011A">
              <w:rPr>
                <w:rFonts w:ascii="Times New Roman" w:eastAsia="Calibri" w:hAnsi="Times New Roman" w:cs="Times New Roman"/>
                <w:kern w:val="3"/>
                <w:szCs w:val="22"/>
                <w:lang w:val="ru-RU" w:eastAsia="zh-CN"/>
              </w:rPr>
              <w:t>;</w:t>
            </w:r>
          </w:p>
          <w:p w14:paraId="6A9C8E1C" w14:textId="77777777" w:rsidR="0046011A" w:rsidRPr="0046011A" w:rsidRDefault="0046011A" w:rsidP="0046011A">
            <w:p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r w:rsidRPr="0046011A">
              <w:rPr>
                <w:rFonts w:ascii="Times New Roman" w:eastAsia="Calibri" w:hAnsi="Times New Roman" w:cs="Times New Roman"/>
                <w:kern w:val="3"/>
                <w:szCs w:val="22"/>
                <w:lang w:val="ru-RU" w:eastAsia="zh-CN"/>
              </w:rPr>
              <w:t>-</w:t>
            </w:r>
            <w:proofErr w:type="spellStart"/>
            <w:r w:rsidRPr="0046011A">
              <w:rPr>
                <w:rFonts w:ascii="Times New Roman" w:eastAsia="Calibri" w:hAnsi="Times New Roman" w:cs="Times New Roman"/>
                <w:kern w:val="3"/>
                <w:szCs w:val="22"/>
                <w:lang w:val="ru-RU" w:eastAsia="zh-CN"/>
              </w:rPr>
              <w:t>відстеження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ефективності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впровадження</w:t>
            </w:r>
            <w:proofErr w:type="spellEnd"/>
            <w:r w:rsidRPr="0046011A">
              <w:rPr>
                <w:rFonts w:ascii="Times New Roman" w:eastAsia="Calibri" w:hAnsi="Times New Roman" w:cs="Times New Roman"/>
                <w:kern w:val="3"/>
                <w:szCs w:val="22"/>
                <w:lang w:val="ru-RU" w:eastAsia="zh-CN"/>
              </w:rPr>
              <w:t xml:space="preserve"> моделей </w:t>
            </w:r>
            <w:proofErr w:type="spellStart"/>
            <w:r w:rsidRPr="0046011A">
              <w:rPr>
                <w:rFonts w:ascii="Times New Roman" w:eastAsia="Calibri" w:hAnsi="Times New Roman" w:cs="Times New Roman"/>
                <w:kern w:val="3"/>
                <w:szCs w:val="22"/>
                <w:lang w:val="ru-RU" w:eastAsia="zh-CN"/>
              </w:rPr>
              <w:t>закладів</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освіти</w:t>
            </w:r>
            <w:proofErr w:type="spellEnd"/>
            <w:r w:rsidRPr="0046011A">
              <w:rPr>
                <w:rFonts w:ascii="Times New Roman" w:eastAsia="Calibri" w:hAnsi="Times New Roman" w:cs="Times New Roman"/>
                <w:kern w:val="3"/>
                <w:szCs w:val="22"/>
                <w:lang w:val="ru-RU" w:eastAsia="zh-CN"/>
              </w:rPr>
              <w:t xml:space="preserve"> – </w:t>
            </w:r>
            <w:proofErr w:type="spellStart"/>
            <w:r w:rsidRPr="0046011A">
              <w:rPr>
                <w:rFonts w:ascii="Times New Roman" w:eastAsia="Calibri" w:hAnsi="Times New Roman" w:cs="Times New Roman"/>
                <w:kern w:val="3"/>
                <w:szCs w:val="22"/>
                <w:lang w:val="ru-RU" w:eastAsia="zh-CN"/>
              </w:rPr>
              <w:t>Шкіл</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сприяння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здоров’ю</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освітніх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установ</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щодо</w:t>
            </w:r>
            <w:proofErr w:type="spellEnd"/>
            <w:r w:rsidRPr="0046011A">
              <w:rPr>
                <w:rFonts w:ascii="Times New Roman" w:eastAsia="Calibri" w:hAnsi="Times New Roman" w:cs="Times New Roman"/>
                <w:kern w:val="3"/>
                <w:szCs w:val="22"/>
                <w:lang w:val="ru-RU" w:eastAsia="zh-CN"/>
              </w:rPr>
              <w:t xml:space="preserve"> психолого-</w:t>
            </w:r>
            <w:proofErr w:type="spellStart"/>
            <w:r w:rsidRPr="0046011A">
              <w:rPr>
                <w:rFonts w:ascii="Times New Roman" w:eastAsia="Calibri" w:hAnsi="Times New Roman" w:cs="Times New Roman"/>
                <w:kern w:val="3"/>
                <w:szCs w:val="22"/>
                <w:lang w:val="ru-RU" w:eastAsia="zh-CN"/>
              </w:rPr>
              <w:t>соціального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супроводу</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особистості</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дитини</w:t>
            </w:r>
            <w:proofErr w:type="spellEnd"/>
            <w:r w:rsidRPr="0046011A">
              <w:rPr>
                <w:rFonts w:ascii="Times New Roman" w:eastAsia="Calibri" w:hAnsi="Times New Roman" w:cs="Times New Roman"/>
                <w:kern w:val="3"/>
                <w:szCs w:val="22"/>
                <w:lang w:val="ru-RU" w:eastAsia="zh-CN"/>
              </w:rPr>
              <w:t xml:space="preserve">, яка </w:t>
            </w:r>
            <w:proofErr w:type="spellStart"/>
            <w:r w:rsidRPr="0046011A">
              <w:rPr>
                <w:rFonts w:ascii="Times New Roman" w:eastAsia="Calibri" w:hAnsi="Times New Roman" w:cs="Times New Roman"/>
                <w:kern w:val="3"/>
                <w:szCs w:val="22"/>
                <w:lang w:val="ru-RU" w:eastAsia="zh-CN"/>
              </w:rPr>
              <w:t>опинилася</w:t>
            </w:r>
            <w:proofErr w:type="spellEnd"/>
            <w:r w:rsidRPr="0046011A">
              <w:rPr>
                <w:rFonts w:ascii="Times New Roman" w:eastAsia="Calibri" w:hAnsi="Times New Roman" w:cs="Times New Roman"/>
                <w:kern w:val="3"/>
                <w:szCs w:val="22"/>
                <w:lang w:val="ru-RU" w:eastAsia="zh-CN"/>
              </w:rPr>
              <w:t xml:space="preserve"> в </w:t>
            </w:r>
            <w:proofErr w:type="spellStart"/>
            <w:r w:rsidRPr="0046011A">
              <w:rPr>
                <w:rFonts w:ascii="Times New Roman" w:eastAsia="Calibri" w:hAnsi="Times New Roman" w:cs="Times New Roman"/>
                <w:kern w:val="3"/>
                <w:szCs w:val="22"/>
                <w:lang w:val="ru-RU" w:eastAsia="zh-CN"/>
              </w:rPr>
              <w:t>складних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життєвих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умовах</w:t>
            </w:r>
            <w:proofErr w:type="spellEnd"/>
          </w:p>
        </w:tc>
        <w:tc>
          <w:tcPr>
            <w:tcW w:w="1559" w:type="dxa"/>
          </w:tcPr>
          <w:p w14:paraId="1304A5E9"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lastRenderedPageBreak/>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заклади</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p w14:paraId="345D980A"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059E7A8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BD0083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66D78755" w14:textId="77777777" w:rsidR="0046011A" w:rsidRPr="0046011A" w:rsidRDefault="0046011A" w:rsidP="0046011A">
            <w:pPr>
              <w:spacing w:before="0" w:after="0" w:line="20" w:lineRule="atLeast"/>
              <w:rPr>
                <w:rFonts w:ascii="Times New Roman" w:eastAsia="Calibri" w:hAnsi="Times New Roman" w:cs="Times New Roman"/>
                <w:szCs w:val="22"/>
              </w:rPr>
            </w:pPr>
          </w:p>
          <w:p w14:paraId="756FBCEA" w14:textId="77777777" w:rsidR="0046011A" w:rsidRPr="0046011A" w:rsidRDefault="0046011A" w:rsidP="0046011A">
            <w:pPr>
              <w:spacing w:before="0" w:after="0" w:line="20" w:lineRule="atLeast"/>
              <w:rPr>
                <w:rFonts w:ascii="Times New Roman" w:eastAsia="Calibri" w:hAnsi="Times New Roman" w:cs="Times New Roman"/>
                <w:szCs w:val="22"/>
              </w:rPr>
            </w:pPr>
          </w:p>
          <w:p w14:paraId="5AAF5292" w14:textId="77777777" w:rsidR="0046011A" w:rsidRPr="0046011A" w:rsidRDefault="0046011A" w:rsidP="0046011A">
            <w:pPr>
              <w:spacing w:before="0" w:after="0" w:line="20" w:lineRule="atLeast"/>
              <w:rPr>
                <w:rFonts w:ascii="Times New Roman" w:eastAsia="Calibri" w:hAnsi="Times New Roman" w:cs="Times New Roman"/>
                <w:szCs w:val="22"/>
              </w:rPr>
            </w:pPr>
          </w:p>
          <w:p w14:paraId="12FF84BB" w14:textId="77777777" w:rsidR="0046011A" w:rsidRPr="0046011A" w:rsidRDefault="0046011A" w:rsidP="0046011A">
            <w:pPr>
              <w:spacing w:before="0" w:after="0" w:line="20" w:lineRule="atLeast"/>
              <w:rPr>
                <w:rFonts w:ascii="Times New Roman" w:eastAsia="Calibri" w:hAnsi="Times New Roman" w:cs="Times New Roman"/>
                <w:szCs w:val="22"/>
              </w:rPr>
            </w:pPr>
          </w:p>
          <w:p w14:paraId="6F93BDAB" w14:textId="77777777" w:rsidR="0046011A" w:rsidRPr="0046011A" w:rsidRDefault="0046011A" w:rsidP="0046011A">
            <w:pPr>
              <w:spacing w:before="0" w:after="0" w:line="20" w:lineRule="atLeast"/>
              <w:rPr>
                <w:rFonts w:ascii="Times New Roman" w:eastAsia="Calibri" w:hAnsi="Times New Roman" w:cs="Times New Roman"/>
                <w:szCs w:val="22"/>
              </w:rPr>
            </w:pPr>
          </w:p>
          <w:p w14:paraId="11E02AC1"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FD4FBAA" w14:textId="77777777" w:rsidR="0046011A" w:rsidRPr="0046011A" w:rsidRDefault="0046011A" w:rsidP="0046011A">
            <w:pPr>
              <w:spacing w:before="0" w:after="0" w:line="20" w:lineRule="atLeast"/>
              <w:rPr>
                <w:rFonts w:ascii="Times New Roman" w:eastAsia="Calibri" w:hAnsi="Times New Roman" w:cs="Times New Roman"/>
                <w:szCs w:val="22"/>
              </w:rPr>
            </w:pPr>
          </w:p>
          <w:p w14:paraId="08C78287" w14:textId="77777777" w:rsidR="0046011A" w:rsidRPr="0046011A" w:rsidRDefault="0046011A" w:rsidP="0046011A">
            <w:pPr>
              <w:spacing w:before="0" w:after="0" w:line="20" w:lineRule="atLeast"/>
              <w:rPr>
                <w:rFonts w:ascii="Times New Roman" w:eastAsia="Calibri" w:hAnsi="Times New Roman" w:cs="Times New Roman"/>
                <w:szCs w:val="22"/>
              </w:rPr>
            </w:pPr>
          </w:p>
          <w:p w14:paraId="68E71962"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4C5A21E" w14:textId="77777777" w:rsidR="0046011A" w:rsidRPr="0046011A" w:rsidRDefault="0046011A" w:rsidP="0046011A">
            <w:pPr>
              <w:spacing w:before="0" w:after="0" w:line="20" w:lineRule="atLeast"/>
              <w:rPr>
                <w:rFonts w:ascii="Times New Roman" w:eastAsia="Calibri" w:hAnsi="Times New Roman" w:cs="Times New Roman"/>
                <w:szCs w:val="22"/>
              </w:rPr>
            </w:pPr>
          </w:p>
          <w:p w14:paraId="2CE90063" w14:textId="77777777" w:rsidR="0046011A" w:rsidRPr="0046011A" w:rsidRDefault="0046011A" w:rsidP="0046011A">
            <w:pPr>
              <w:spacing w:before="0" w:after="0" w:line="20" w:lineRule="atLeast"/>
              <w:rPr>
                <w:rFonts w:ascii="Times New Roman" w:eastAsia="Calibri" w:hAnsi="Times New Roman" w:cs="Times New Roman"/>
                <w:szCs w:val="22"/>
              </w:rPr>
            </w:pPr>
          </w:p>
          <w:p w14:paraId="01C0A53E"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68FF5BE" w14:textId="77777777" w:rsidR="0046011A" w:rsidRPr="0046011A" w:rsidRDefault="0046011A" w:rsidP="0046011A">
            <w:pPr>
              <w:spacing w:before="0" w:after="0" w:line="20" w:lineRule="atLeast"/>
              <w:rPr>
                <w:rFonts w:ascii="Times New Roman" w:eastAsia="Calibri" w:hAnsi="Times New Roman" w:cs="Times New Roman"/>
                <w:szCs w:val="22"/>
              </w:rPr>
            </w:pPr>
          </w:p>
          <w:p w14:paraId="6BD35908" w14:textId="77777777" w:rsidR="0046011A" w:rsidRPr="0046011A" w:rsidRDefault="0046011A" w:rsidP="0046011A">
            <w:pPr>
              <w:spacing w:before="0" w:after="0" w:line="20" w:lineRule="atLeast"/>
              <w:rPr>
                <w:rFonts w:ascii="Times New Roman" w:eastAsia="Calibri" w:hAnsi="Times New Roman" w:cs="Times New Roman"/>
                <w:szCs w:val="22"/>
              </w:rPr>
            </w:pPr>
          </w:p>
          <w:p w14:paraId="260B850A" w14:textId="77777777" w:rsidR="0046011A" w:rsidRPr="0046011A" w:rsidRDefault="0046011A" w:rsidP="0046011A">
            <w:pPr>
              <w:spacing w:before="0" w:after="0" w:line="20" w:lineRule="atLeast"/>
              <w:rPr>
                <w:rFonts w:ascii="Times New Roman" w:eastAsia="Calibri" w:hAnsi="Times New Roman" w:cs="Times New Roman"/>
                <w:szCs w:val="22"/>
              </w:rPr>
            </w:pPr>
          </w:p>
          <w:p w14:paraId="22FB914C" w14:textId="77777777" w:rsidR="0046011A" w:rsidRPr="0046011A" w:rsidRDefault="0046011A" w:rsidP="0046011A">
            <w:pPr>
              <w:spacing w:before="0" w:after="0" w:line="20" w:lineRule="atLeast"/>
              <w:rPr>
                <w:rFonts w:ascii="Times New Roman" w:eastAsia="Calibri" w:hAnsi="Times New Roman" w:cs="Times New Roman"/>
                <w:szCs w:val="22"/>
              </w:rPr>
            </w:pPr>
          </w:p>
          <w:p w14:paraId="2801E11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6B24BF9D" w14:textId="77777777" w:rsidR="0046011A" w:rsidRPr="0046011A" w:rsidRDefault="0046011A" w:rsidP="0046011A">
            <w:pPr>
              <w:spacing w:before="0" w:after="0" w:line="20" w:lineRule="atLeast"/>
              <w:rPr>
                <w:rFonts w:ascii="Times New Roman" w:eastAsia="Calibri" w:hAnsi="Times New Roman" w:cs="Times New Roman"/>
                <w:szCs w:val="22"/>
              </w:rPr>
            </w:pPr>
          </w:p>
          <w:p w14:paraId="7BD7D3D5" w14:textId="77777777" w:rsidR="0046011A" w:rsidRPr="0046011A" w:rsidRDefault="0046011A" w:rsidP="0046011A">
            <w:pPr>
              <w:spacing w:before="0" w:after="0" w:line="20" w:lineRule="atLeast"/>
              <w:rPr>
                <w:rFonts w:ascii="Times New Roman" w:eastAsia="Calibri" w:hAnsi="Times New Roman" w:cs="Times New Roman"/>
                <w:szCs w:val="22"/>
              </w:rPr>
            </w:pPr>
          </w:p>
          <w:p w14:paraId="21E67E81" w14:textId="77777777" w:rsidR="0046011A" w:rsidRPr="0046011A" w:rsidRDefault="0046011A" w:rsidP="0046011A">
            <w:pPr>
              <w:spacing w:before="0" w:after="0" w:line="20" w:lineRule="atLeast"/>
              <w:rPr>
                <w:rFonts w:ascii="Times New Roman" w:eastAsia="Calibri" w:hAnsi="Times New Roman" w:cs="Times New Roman"/>
                <w:szCs w:val="22"/>
              </w:rPr>
            </w:pPr>
          </w:p>
          <w:p w14:paraId="228FD28A" w14:textId="77777777" w:rsidR="0046011A" w:rsidRPr="0046011A" w:rsidRDefault="0046011A" w:rsidP="0046011A">
            <w:pPr>
              <w:spacing w:before="0" w:after="0" w:line="20" w:lineRule="atLeast"/>
              <w:rPr>
                <w:rFonts w:ascii="Times New Roman" w:eastAsia="Calibri" w:hAnsi="Times New Roman" w:cs="Times New Roman"/>
                <w:szCs w:val="22"/>
              </w:rPr>
            </w:pPr>
          </w:p>
          <w:p w14:paraId="028CAA0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6963F40F" w14:textId="77777777" w:rsidR="0046011A" w:rsidRPr="0046011A" w:rsidRDefault="0046011A" w:rsidP="0046011A">
            <w:pPr>
              <w:spacing w:before="0" w:after="0" w:line="20" w:lineRule="atLeast"/>
              <w:rPr>
                <w:rFonts w:ascii="Times New Roman" w:eastAsia="Calibri" w:hAnsi="Times New Roman" w:cs="Times New Roman"/>
                <w:szCs w:val="22"/>
              </w:rPr>
            </w:pPr>
          </w:p>
          <w:p w14:paraId="3A96C6A8"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709" w:type="dxa"/>
          </w:tcPr>
          <w:p w14:paraId="454FF86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7F8FA9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15B2E3D4" w14:textId="77777777" w:rsidR="0046011A" w:rsidRPr="0046011A" w:rsidRDefault="0046011A" w:rsidP="0046011A">
            <w:pPr>
              <w:spacing w:before="0" w:after="0" w:line="20" w:lineRule="atLeast"/>
              <w:rPr>
                <w:rFonts w:ascii="Times New Roman" w:eastAsia="Calibri" w:hAnsi="Times New Roman" w:cs="Times New Roman"/>
                <w:szCs w:val="22"/>
              </w:rPr>
            </w:pPr>
          </w:p>
          <w:p w14:paraId="0ADAF57D" w14:textId="77777777" w:rsidR="0046011A" w:rsidRPr="0046011A" w:rsidRDefault="0046011A" w:rsidP="0046011A">
            <w:pPr>
              <w:spacing w:before="0" w:after="0" w:line="20" w:lineRule="atLeast"/>
              <w:rPr>
                <w:rFonts w:ascii="Times New Roman" w:eastAsia="Calibri" w:hAnsi="Times New Roman" w:cs="Times New Roman"/>
                <w:szCs w:val="22"/>
              </w:rPr>
            </w:pPr>
          </w:p>
          <w:p w14:paraId="0D087C1A" w14:textId="77777777" w:rsidR="0046011A" w:rsidRPr="0046011A" w:rsidRDefault="0046011A" w:rsidP="0046011A">
            <w:pPr>
              <w:spacing w:before="0" w:after="0" w:line="20" w:lineRule="atLeast"/>
              <w:rPr>
                <w:rFonts w:ascii="Times New Roman" w:eastAsia="Calibri" w:hAnsi="Times New Roman" w:cs="Times New Roman"/>
                <w:szCs w:val="22"/>
              </w:rPr>
            </w:pPr>
          </w:p>
          <w:p w14:paraId="198DB40F" w14:textId="77777777" w:rsidR="0046011A" w:rsidRPr="0046011A" w:rsidRDefault="0046011A" w:rsidP="0046011A">
            <w:pPr>
              <w:spacing w:before="0" w:after="0" w:line="20" w:lineRule="atLeast"/>
              <w:rPr>
                <w:rFonts w:ascii="Times New Roman" w:eastAsia="Calibri" w:hAnsi="Times New Roman" w:cs="Times New Roman"/>
                <w:szCs w:val="22"/>
              </w:rPr>
            </w:pPr>
          </w:p>
          <w:p w14:paraId="6C416948" w14:textId="77777777" w:rsidR="0046011A" w:rsidRPr="0046011A" w:rsidRDefault="0046011A" w:rsidP="0046011A">
            <w:pPr>
              <w:spacing w:before="0" w:after="0" w:line="20" w:lineRule="atLeast"/>
              <w:rPr>
                <w:rFonts w:ascii="Times New Roman" w:eastAsia="Calibri" w:hAnsi="Times New Roman" w:cs="Times New Roman"/>
                <w:szCs w:val="22"/>
              </w:rPr>
            </w:pPr>
          </w:p>
          <w:p w14:paraId="2470D41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17851D3F" w14:textId="77777777" w:rsidR="0046011A" w:rsidRPr="0046011A" w:rsidRDefault="0046011A" w:rsidP="0046011A">
            <w:pPr>
              <w:spacing w:before="0" w:after="0" w:line="20" w:lineRule="atLeast"/>
              <w:rPr>
                <w:rFonts w:ascii="Times New Roman" w:eastAsia="Calibri" w:hAnsi="Times New Roman" w:cs="Times New Roman"/>
                <w:szCs w:val="22"/>
              </w:rPr>
            </w:pPr>
          </w:p>
          <w:p w14:paraId="68BFB7C6" w14:textId="77777777" w:rsidR="0046011A" w:rsidRPr="0046011A" w:rsidRDefault="0046011A" w:rsidP="0046011A">
            <w:pPr>
              <w:spacing w:before="0" w:after="0" w:line="20" w:lineRule="atLeast"/>
              <w:rPr>
                <w:rFonts w:ascii="Times New Roman" w:eastAsia="Calibri" w:hAnsi="Times New Roman" w:cs="Times New Roman"/>
                <w:szCs w:val="22"/>
              </w:rPr>
            </w:pPr>
          </w:p>
          <w:p w14:paraId="1DFA287C"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20EFD2B3" w14:textId="77777777" w:rsidR="0046011A" w:rsidRPr="0046011A" w:rsidRDefault="0046011A" w:rsidP="0046011A">
            <w:pPr>
              <w:spacing w:before="0" w:after="0" w:line="20" w:lineRule="atLeast"/>
              <w:rPr>
                <w:rFonts w:ascii="Times New Roman" w:eastAsia="Calibri" w:hAnsi="Times New Roman" w:cs="Times New Roman"/>
                <w:szCs w:val="22"/>
              </w:rPr>
            </w:pPr>
          </w:p>
          <w:p w14:paraId="2B72D29A" w14:textId="77777777" w:rsidR="0046011A" w:rsidRPr="0046011A" w:rsidRDefault="0046011A" w:rsidP="0046011A">
            <w:pPr>
              <w:spacing w:before="0" w:after="0" w:line="20" w:lineRule="atLeast"/>
              <w:rPr>
                <w:rFonts w:ascii="Times New Roman" w:eastAsia="Calibri" w:hAnsi="Times New Roman" w:cs="Times New Roman"/>
                <w:szCs w:val="22"/>
              </w:rPr>
            </w:pPr>
          </w:p>
          <w:p w14:paraId="6F0632E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BDC1419" w14:textId="77777777" w:rsidR="0046011A" w:rsidRPr="0046011A" w:rsidRDefault="0046011A" w:rsidP="0046011A">
            <w:pPr>
              <w:spacing w:before="0" w:after="0" w:line="20" w:lineRule="atLeast"/>
              <w:rPr>
                <w:rFonts w:ascii="Times New Roman" w:eastAsia="Calibri" w:hAnsi="Times New Roman" w:cs="Times New Roman"/>
                <w:szCs w:val="22"/>
              </w:rPr>
            </w:pPr>
          </w:p>
          <w:p w14:paraId="24FBDBE0" w14:textId="77777777" w:rsidR="0046011A" w:rsidRPr="0046011A" w:rsidRDefault="0046011A" w:rsidP="0046011A">
            <w:pPr>
              <w:spacing w:before="0" w:after="0" w:line="20" w:lineRule="atLeast"/>
              <w:rPr>
                <w:rFonts w:ascii="Times New Roman" w:eastAsia="Calibri" w:hAnsi="Times New Roman" w:cs="Times New Roman"/>
                <w:szCs w:val="22"/>
              </w:rPr>
            </w:pPr>
          </w:p>
          <w:p w14:paraId="6D2EDD37" w14:textId="77777777" w:rsidR="0046011A" w:rsidRPr="0046011A" w:rsidRDefault="0046011A" w:rsidP="0046011A">
            <w:pPr>
              <w:spacing w:before="0" w:after="0" w:line="20" w:lineRule="atLeast"/>
              <w:rPr>
                <w:rFonts w:ascii="Times New Roman" w:eastAsia="Calibri" w:hAnsi="Times New Roman" w:cs="Times New Roman"/>
                <w:szCs w:val="22"/>
              </w:rPr>
            </w:pPr>
          </w:p>
          <w:p w14:paraId="39E973B4" w14:textId="77777777" w:rsidR="0046011A" w:rsidRPr="0046011A" w:rsidRDefault="0046011A" w:rsidP="0046011A">
            <w:pPr>
              <w:spacing w:before="0" w:after="0" w:line="20" w:lineRule="atLeast"/>
              <w:rPr>
                <w:rFonts w:ascii="Times New Roman" w:eastAsia="Calibri" w:hAnsi="Times New Roman" w:cs="Times New Roman"/>
                <w:szCs w:val="22"/>
              </w:rPr>
            </w:pPr>
          </w:p>
          <w:p w14:paraId="4C088972"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7E8DB812" w14:textId="77777777" w:rsidR="0046011A" w:rsidRPr="0046011A" w:rsidRDefault="0046011A" w:rsidP="0046011A">
            <w:pPr>
              <w:spacing w:before="0" w:after="0" w:line="20" w:lineRule="atLeast"/>
              <w:rPr>
                <w:rFonts w:ascii="Times New Roman" w:eastAsia="Calibri" w:hAnsi="Times New Roman" w:cs="Times New Roman"/>
                <w:szCs w:val="22"/>
              </w:rPr>
            </w:pPr>
          </w:p>
          <w:p w14:paraId="1DDB8CB1" w14:textId="77777777" w:rsidR="0046011A" w:rsidRPr="0046011A" w:rsidRDefault="0046011A" w:rsidP="0046011A">
            <w:pPr>
              <w:spacing w:before="0" w:after="0" w:line="20" w:lineRule="atLeast"/>
              <w:rPr>
                <w:rFonts w:ascii="Times New Roman" w:eastAsia="Calibri" w:hAnsi="Times New Roman" w:cs="Times New Roman"/>
                <w:szCs w:val="22"/>
              </w:rPr>
            </w:pPr>
          </w:p>
          <w:p w14:paraId="0AB12969" w14:textId="77777777" w:rsidR="0046011A" w:rsidRPr="0046011A" w:rsidRDefault="0046011A" w:rsidP="0046011A">
            <w:pPr>
              <w:spacing w:before="0" w:after="0" w:line="20" w:lineRule="atLeast"/>
              <w:rPr>
                <w:rFonts w:ascii="Times New Roman" w:eastAsia="Calibri" w:hAnsi="Times New Roman" w:cs="Times New Roman"/>
                <w:szCs w:val="22"/>
              </w:rPr>
            </w:pPr>
          </w:p>
          <w:p w14:paraId="498E6315" w14:textId="77777777" w:rsidR="0046011A" w:rsidRPr="0046011A" w:rsidRDefault="0046011A" w:rsidP="0046011A">
            <w:pPr>
              <w:spacing w:before="0" w:after="0" w:line="20" w:lineRule="atLeast"/>
              <w:rPr>
                <w:rFonts w:ascii="Times New Roman" w:eastAsia="Calibri" w:hAnsi="Times New Roman" w:cs="Times New Roman"/>
                <w:szCs w:val="22"/>
              </w:rPr>
            </w:pPr>
          </w:p>
          <w:p w14:paraId="767BF07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BC5359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7A691F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C3B7B77" w14:textId="77777777" w:rsidR="0046011A" w:rsidRPr="0046011A" w:rsidRDefault="0046011A" w:rsidP="0046011A">
            <w:pPr>
              <w:spacing w:before="0" w:after="0" w:line="20" w:lineRule="atLeast"/>
              <w:rPr>
                <w:rFonts w:ascii="Times New Roman" w:eastAsia="Calibri" w:hAnsi="Times New Roman" w:cs="Times New Roman"/>
                <w:szCs w:val="22"/>
              </w:rPr>
            </w:pPr>
          </w:p>
          <w:p w14:paraId="50FC54ED" w14:textId="77777777" w:rsidR="0046011A" w:rsidRPr="0046011A" w:rsidRDefault="0046011A" w:rsidP="0046011A">
            <w:pPr>
              <w:spacing w:before="0" w:after="0" w:line="20" w:lineRule="atLeast"/>
              <w:rPr>
                <w:rFonts w:ascii="Times New Roman" w:eastAsia="Calibri" w:hAnsi="Times New Roman" w:cs="Times New Roman"/>
                <w:szCs w:val="22"/>
              </w:rPr>
            </w:pPr>
          </w:p>
          <w:p w14:paraId="7B52F9FC" w14:textId="77777777" w:rsidR="0046011A" w:rsidRPr="0046011A" w:rsidRDefault="0046011A" w:rsidP="0046011A">
            <w:pPr>
              <w:spacing w:before="0" w:after="0" w:line="20" w:lineRule="atLeast"/>
              <w:rPr>
                <w:rFonts w:ascii="Times New Roman" w:eastAsia="Calibri" w:hAnsi="Times New Roman" w:cs="Times New Roman"/>
                <w:szCs w:val="22"/>
              </w:rPr>
            </w:pPr>
          </w:p>
          <w:p w14:paraId="394D3C59" w14:textId="77777777" w:rsidR="0046011A" w:rsidRPr="0046011A" w:rsidRDefault="0046011A" w:rsidP="0046011A">
            <w:pPr>
              <w:spacing w:before="0" w:after="0" w:line="20" w:lineRule="atLeast"/>
              <w:rPr>
                <w:rFonts w:ascii="Times New Roman" w:eastAsia="Calibri" w:hAnsi="Times New Roman" w:cs="Times New Roman"/>
                <w:szCs w:val="22"/>
              </w:rPr>
            </w:pPr>
          </w:p>
          <w:p w14:paraId="6310E94A" w14:textId="77777777" w:rsidR="0046011A" w:rsidRPr="0046011A" w:rsidRDefault="0046011A" w:rsidP="0046011A">
            <w:pPr>
              <w:spacing w:before="0" w:after="0" w:line="20" w:lineRule="atLeast"/>
              <w:rPr>
                <w:rFonts w:ascii="Times New Roman" w:eastAsia="Calibri" w:hAnsi="Times New Roman" w:cs="Times New Roman"/>
                <w:szCs w:val="22"/>
              </w:rPr>
            </w:pPr>
          </w:p>
          <w:p w14:paraId="1AD29640"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1BDACAFA" w14:textId="77777777" w:rsidR="0046011A" w:rsidRPr="0046011A" w:rsidRDefault="0046011A" w:rsidP="0046011A">
            <w:pPr>
              <w:spacing w:before="0" w:after="0" w:line="20" w:lineRule="atLeast"/>
              <w:rPr>
                <w:rFonts w:ascii="Times New Roman" w:eastAsia="Calibri" w:hAnsi="Times New Roman" w:cs="Times New Roman"/>
                <w:szCs w:val="22"/>
              </w:rPr>
            </w:pPr>
          </w:p>
          <w:p w14:paraId="33A9955D" w14:textId="77777777" w:rsidR="0046011A" w:rsidRPr="0046011A" w:rsidRDefault="0046011A" w:rsidP="0046011A">
            <w:pPr>
              <w:spacing w:before="0" w:after="0" w:line="20" w:lineRule="atLeast"/>
              <w:rPr>
                <w:rFonts w:ascii="Times New Roman" w:eastAsia="Calibri" w:hAnsi="Times New Roman" w:cs="Times New Roman"/>
                <w:szCs w:val="22"/>
              </w:rPr>
            </w:pPr>
          </w:p>
          <w:p w14:paraId="0BD3E1A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A83DD51" w14:textId="77777777" w:rsidR="0046011A" w:rsidRPr="0046011A" w:rsidRDefault="0046011A" w:rsidP="0046011A">
            <w:pPr>
              <w:spacing w:before="0" w:after="0" w:line="20" w:lineRule="atLeast"/>
              <w:rPr>
                <w:rFonts w:ascii="Times New Roman" w:eastAsia="Calibri" w:hAnsi="Times New Roman" w:cs="Times New Roman"/>
                <w:szCs w:val="22"/>
              </w:rPr>
            </w:pPr>
          </w:p>
          <w:p w14:paraId="0FCE419F" w14:textId="77777777" w:rsidR="0046011A" w:rsidRPr="0046011A" w:rsidRDefault="0046011A" w:rsidP="0046011A">
            <w:pPr>
              <w:spacing w:before="0" w:after="0" w:line="20" w:lineRule="atLeast"/>
              <w:rPr>
                <w:rFonts w:ascii="Times New Roman" w:eastAsia="Calibri" w:hAnsi="Times New Roman" w:cs="Times New Roman"/>
                <w:szCs w:val="22"/>
              </w:rPr>
            </w:pPr>
          </w:p>
          <w:p w14:paraId="76B83864"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1458470C" w14:textId="77777777" w:rsidR="0046011A" w:rsidRPr="0046011A" w:rsidRDefault="0046011A" w:rsidP="0046011A">
            <w:pPr>
              <w:spacing w:before="0" w:after="0" w:line="20" w:lineRule="atLeast"/>
              <w:rPr>
                <w:rFonts w:ascii="Times New Roman" w:eastAsia="Calibri" w:hAnsi="Times New Roman" w:cs="Times New Roman"/>
                <w:szCs w:val="22"/>
              </w:rPr>
            </w:pPr>
          </w:p>
          <w:p w14:paraId="19AA4E6F" w14:textId="77777777" w:rsidR="0046011A" w:rsidRPr="0046011A" w:rsidRDefault="0046011A" w:rsidP="0046011A">
            <w:pPr>
              <w:spacing w:before="0" w:after="0" w:line="20" w:lineRule="atLeast"/>
              <w:rPr>
                <w:rFonts w:ascii="Times New Roman" w:eastAsia="Calibri" w:hAnsi="Times New Roman" w:cs="Times New Roman"/>
                <w:szCs w:val="22"/>
              </w:rPr>
            </w:pPr>
          </w:p>
          <w:p w14:paraId="358FBF35" w14:textId="77777777" w:rsidR="0046011A" w:rsidRPr="0046011A" w:rsidRDefault="0046011A" w:rsidP="0046011A">
            <w:pPr>
              <w:spacing w:before="0" w:after="0" w:line="20" w:lineRule="atLeast"/>
              <w:rPr>
                <w:rFonts w:ascii="Times New Roman" w:eastAsia="Calibri" w:hAnsi="Times New Roman" w:cs="Times New Roman"/>
                <w:szCs w:val="22"/>
              </w:rPr>
            </w:pPr>
          </w:p>
          <w:p w14:paraId="66A727A6" w14:textId="77777777" w:rsidR="0046011A" w:rsidRPr="0046011A" w:rsidRDefault="0046011A" w:rsidP="0046011A">
            <w:pPr>
              <w:spacing w:before="0" w:after="0" w:line="20" w:lineRule="atLeast"/>
              <w:rPr>
                <w:rFonts w:ascii="Times New Roman" w:eastAsia="Calibri" w:hAnsi="Times New Roman" w:cs="Times New Roman"/>
                <w:szCs w:val="22"/>
              </w:rPr>
            </w:pPr>
          </w:p>
          <w:p w14:paraId="35A8EB8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2C5FE31F" w14:textId="77777777" w:rsidR="0046011A" w:rsidRPr="0046011A" w:rsidRDefault="0046011A" w:rsidP="0046011A">
            <w:pPr>
              <w:spacing w:before="0" w:after="0" w:line="20" w:lineRule="atLeast"/>
              <w:rPr>
                <w:rFonts w:ascii="Times New Roman" w:eastAsia="Calibri" w:hAnsi="Times New Roman" w:cs="Times New Roman"/>
                <w:szCs w:val="22"/>
              </w:rPr>
            </w:pPr>
          </w:p>
          <w:p w14:paraId="7598F0A1" w14:textId="77777777" w:rsidR="0046011A" w:rsidRPr="0046011A" w:rsidRDefault="0046011A" w:rsidP="0046011A">
            <w:pPr>
              <w:spacing w:before="0" w:after="0" w:line="20" w:lineRule="atLeast"/>
              <w:rPr>
                <w:rFonts w:ascii="Times New Roman" w:eastAsia="Calibri" w:hAnsi="Times New Roman" w:cs="Times New Roman"/>
                <w:szCs w:val="22"/>
              </w:rPr>
            </w:pPr>
          </w:p>
          <w:p w14:paraId="07543E90" w14:textId="77777777" w:rsidR="0046011A" w:rsidRPr="0046011A" w:rsidRDefault="0046011A" w:rsidP="0046011A">
            <w:pPr>
              <w:spacing w:before="0" w:after="0" w:line="20" w:lineRule="atLeast"/>
              <w:rPr>
                <w:rFonts w:ascii="Times New Roman" w:eastAsia="Calibri" w:hAnsi="Times New Roman" w:cs="Times New Roman"/>
                <w:szCs w:val="22"/>
              </w:rPr>
            </w:pPr>
          </w:p>
          <w:p w14:paraId="45F0C758" w14:textId="77777777" w:rsidR="0046011A" w:rsidRPr="0046011A" w:rsidRDefault="0046011A" w:rsidP="0046011A">
            <w:pPr>
              <w:spacing w:before="0" w:after="0" w:line="20" w:lineRule="atLeast"/>
              <w:rPr>
                <w:rFonts w:ascii="Times New Roman" w:eastAsia="Calibri" w:hAnsi="Times New Roman" w:cs="Times New Roman"/>
                <w:szCs w:val="22"/>
              </w:rPr>
            </w:pPr>
          </w:p>
          <w:p w14:paraId="411C5B2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7E2AFE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E821F1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0F03D07" w14:textId="77777777" w:rsidR="0046011A" w:rsidRPr="0046011A" w:rsidRDefault="0046011A" w:rsidP="0046011A">
            <w:pPr>
              <w:spacing w:before="0" w:after="0" w:line="20" w:lineRule="atLeast"/>
              <w:rPr>
                <w:rFonts w:ascii="Times New Roman" w:eastAsia="Calibri" w:hAnsi="Times New Roman" w:cs="Times New Roman"/>
                <w:szCs w:val="22"/>
              </w:rPr>
            </w:pPr>
          </w:p>
          <w:p w14:paraId="4B6216CD" w14:textId="77777777" w:rsidR="0046011A" w:rsidRPr="0046011A" w:rsidRDefault="0046011A" w:rsidP="0046011A">
            <w:pPr>
              <w:spacing w:before="0" w:after="0" w:line="20" w:lineRule="atLeast"/>
              <w:rPr>
                <w:rFonts w:ascii="Times New Roman" w:eastAsia="Calibri" w:hAnsi="Times New Roman" w:cs="Times New Roman"/>
                <w:szCs w:val="22"/>
              </w:rPr>
            </w:pPr>
          </w:p>
          <w:p w14:paraId="0D1187A0" w14:textId="77777777" w:rsidR="0046011A" w:rsidRPr="0046011A" w:rsidRDefault="0046011A" w:rsidP="0046011A">
            <w:pPr>
              <w:spacing w:before="0" w:after="0" w:line="20" w:lineRule="atLeast"/>
              <w:rPr>
                <w:rFonts w:ascii="Times New Roman" w:eastAsia="Calibri" w:hAnsi="Times New Roman" w:cs="Times New Roman"/>
                <w:szCs w:val="22"/>
              </w:rPr>
            </w:pPr>
          </w:p>
          <w:p w14:paraId="748CADBC" w14:textId="77777777" w:rsidR="0046011A" w:rsidRPr="0046011A" w:rsidRDefault="0046011A" w:rsidP="0046011A">
            <w:pPr>
              <w:spacing w:before="0" w:after="0" w:line="20" w:lineRule="atLeast"/>
              <w:rPr>
                <w:rFonts w:ascii="Times New Roman" w:eastAsia="Calibri" w:hAnsi="Times New Roman" w:cs="Times New Roman"/>
                <w:szCs w:val="22"/>
              </w:rPr>
            </w:pPr>
          </w:p>
          <w:p w14:paraId="53F1F05E" w14:textId="77777777" w:rsidR="0046011A" w:rsidRPr="0046011A" w:rsidRDefault="0046011A" w:rsidP="0046011A">
            <w:pPr>
              <w:spacing w:before="0" w:after="0" w:line="20" w:lineRule="atLeast"/>
              <w:rPr>
                <w:rFonts w:ascii="Times New Roman" w:eastAsia="Calibri" w:hAnsi="Times New Roman" w:cs="Times New Roman"/>
                <w:szCs w:val="22"/>
              </w:rPr>
            </w:pPr>
          </w:p>
          <w:p w14:paraId="039F35B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DDC9915" w14:textId="77777777" w:rsidR="0046011A" w:rsidRPr="0046011A" w:rsidRDefault="0046011A" w:rsidP="0046011A">
            <w:pPr>
              <w:spacing w:before="0" w:after="0" w:line="20" w:lineRule="atLeast"/>
              <w:rPr>
                <w:rFonts w:ascii="Times New Roman" w:eastAsia="Calibri" w:hAnsi="Times New Roman" w:cs="Times New Roman"/>
                <w:szCs w:val="22"/>
              </w:rPr>
            </w:pPr>
          </w:p>
          <w:p w14:paraId="62E967CF" w14:textId="77777777" w:rsidR="0046011A" w:rsidRPr="0046011A" w:rsidRDefault="0046011A" w:rsidP="0046011A">
            <w:pPr>
              <w:spacing w:before="0" w:after="0" w:line="20" w:lineRule="atLeast"/>
              <w:rPr>
                <w:rFonts w:ascii="Times New Roman" w:eastAsia="Calibri" w:hAnsi="Times New Roman" w:cs="Times New Roman"/>
                <w:szCs w:val="22"/>
              </w:rPr>
            </w:pPr>
          </w:p>
          <w:p w14:paraId="2F405E5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3703042" w14:textId="77777777" w:rsidR="0046011A" w:rsidRPr="0046011A" w:rsidRDefault="0046011A" w:rsidP="0046011A">
            <w:pPr>
              <w:spacing w:before="0" w:after="0" w:line="20" w:lineRule="atLeast"/>
              <w:rPr>
                <w:rFonts w:ascii="Times New Roman" w:eastAsia="Calibri" w:hAnsi="Times New Roman" w:cs="Times New Roman"/>
                <w:szCs w:val="22"/>
              </w:rPr>
            </w:pPr>
          </w:p>
          <w:p w14:paraId="11F82919" w14:textId="77777777" w:rsidR="0046011A" w:rsidRPr="0046011A" w:rsidRDefault="0046011A" w:rsidP="0046011A">
            <w:pPr>
              <w:spacing w:before="0" w:after="0" w:line="20" w:lineRule="atLeast"/>
              <w:rPr>
                <w:rFonts w:ascii="Times New Roman" w:eastAsia="Calibri" w:hAnsi="Times New Roman" w:cs="Times New Roman"/>
                <w:szCs w:val="22"/>
              </w:rPr>
            </w:pPr>
          </w:p>
          <w:p w14:paraId="784D64BE"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4C1EC3DC" w14:textId="77777777" w:rsidR="0046011A" w:rsidRPr="0046011A" w:rsidRDefault="0046011A" w:rsidP="0046011A">
            <w:pPr>
              <w:spacing w:before="0" w:after="0" w:line="20" w:lineRule="atLeast"/>
              <w:rPr>
                <w:rFonts w:ascii="Times New Roman" w:eastAsia="Calibri" w:hAnsi="Times New Roman" w:cs="Times New Roman"/>
                <w:szCs w:val="22"/>
              </w:rPr>
            </w:pPr>
          </w:p>
          <w:p w14:paraId="534CAC0F" w14:textId="77777777" w:rsidR="0046011A" w:rsidRPr="0046011A" w:rsidRDefault="0046011A" w:rsidP="0046011A">
            <w:pPr>
              <w:spacing w:before="0" w:after="0" w:line="20" w:lineRule="atLeast"/>
              <w:rPr>
                <w:rFonts w:ascii="Times New Roman" w:eastAsia="Calibri" w:hAnsi="Times New Roman" w:cs="Times New Roman"/>
                <w:szCs w:val="22"/>
              </w:rPr>
            </w:pPr>
          </w:p>
          <w:p w14:paraId="3F718CD2" w14:textId="77777777" w:rsidR="0046011A" w:rsidRPr="0046011A" w:rsidRDefault="0046011A" w:rsidP="0046011A">
            <w:pPr>
              <w:spacing w:before="0" w:after="0" w:line="20" w:lineRule="atLeast"/>
              <w:rPr>
                <w:rFonts w:ascii="Times New Roman" w:eastAsia="Calibri" w:hAnsi="Times New Roman" w:cs="Times New Roman"/>
                <w:szCs w:val="22"/>
              </w:rPr>
            </w:pPr>
          </w:p>
          <w:p w14:paraId="0234382C" w14:textId="77777777" w:rsidR="0046011A" w:rsidRPr="0046011A" w:rsidRDefault="0046011A" w:rsidP="0046011A">
            <w:pPr>
              <w:spacing w:before="0" w:after="0" w:line="20" w:lineRule="atLeast"/>
              <w:rPr>
                <w:rFonts w:ascii="Times New Roman" w:eastAsia="Calibri" w:hAnsi="Times New Roman" w:cs="Times New Roman"/>
                <w:szCs w:val="22"/>
              </w:rPr>
            </w:pPr>
          </w:p>
          <w:p w14:paraId="285BA855"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F558F22" w14:textId="77777777" w:rsidR="0046011A" w:rsidRPr="0046011A" w:rsidRDefault="0046011A" w:rsidP="0046011A">
            <w:pPr>
              <w:spacing w:before="0" w:after="0" w:line="20" w:lineRule="atLeast"/>
              <w:rPr>
                <w:rFonts w:ascii="Times New Roman" w:eastAsia="Calibri" w:hAnsi="Times New Roman" w:cs="Times New Roman"/>
                <w:szCs w:val="22"/>
              </w:rPr>
            </w:pPr>
          </w:p>
          <w:p w14:paraId="7060FC6A" w14:textId="77777777" w:rsidR="0046011A" w:rsidRPr="0046011A" w:rsidRDefault="0046011A" w:rsidP="0046011A">
            <w:pPr>
              <w:spacing w:before="0" w:after="0" w:line="20" w:lineRule="atLeast"/>
              <w:rPr>
                <w:rFonts w:ascii="Times New Roman" w:eastAsia="Calibri" w:hAnsi="Times New Roman" w:cs="Times New Roman"/>
                <w:szCs w:val="22"/>
              </w:rPr>
            </w:pPr>
          </w:p>
          <w:p w14:paraId="53C07261" w14:textId="77777777" w:rsidR="0046011A" w:rsidRPr="0046011A" w:rsidRDefault="0046011A" w:rsidP="0046011A">
            <w:pPr>
              <w:spacing w:before="0" w:after="0" w:line="20" w:lineRule="atLeast"/>
              <w:rPr>
                <w:rFonts w:ascii="Times New Roman" w:eastAsia="Calibri" w:hAnsi="Times New Roman" w:cs="Times New Roman"/>
                <w:szCs w:val="22"/>
              </w:rPr>
            </w:pPr>
          </w:p>
          <w:p w14:paraId="18F0E774" w14:textId="77777777" w:rsidR="0046011A" w:rsidRPr="0046011A" w:rsidRDefault="0046011A" w:rsidP="0046011A">
            <w:pPr>
              <w:spacing w:before="0" w:after="0" w:line="20" w:lineRule="atLeast"/>
              <w:rPr>
                <w:rFonts w:ascii="Times New Roman" w:eastAsia="Calibri" w:hAnsi="Times New Roman" w:cs="Times New Roman"/>
                <w:szCs w:val="22"/>
              </w:rPr>
            </w:pPr>
          </w:p>
          <w:p w14:paraId="6CEC1C6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90AEF1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383247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919C9C9" w14:textId="77777777" w:rsidR="0046011A" w:rsidRPr="0046011A" w:rsidRDefault="0046011A" w:rsidP="0046011A">
            <w:pPr>
              <w:spacing w:before="0" w:after="0" w:line="20" w:lineRule="atLeast"/>
              <w:rPr>
                <w:rFonts w:ascii="Times New Roman" w:eastAsia="Calibri" w:hAnsi="Times New Roman" w:cs="Times New Roman"/>
                <w:szCs w:val="22"/>
              </w:rPr>
            </w:pPr>
          </w:p>
          <w:p w14:paraId="3D5EE97B" w14:textId="77777777" w:rsidR="0046011A" w:rsidRPr="0046011A" w:rsidRDefault="0046011A" w:rsidP="0046011A">
            <w:pPr>
              <w:spacing w:before="0" w:after="0" w:line="20" w:lineRule="atLeast"/>
              <w:rPr>
                <w:rFonts w:ascii="Times New Roman" w:eastAsia="Calibri" w:hAnsi="Times New Roman" w:cs="Times New Roman"/>
                <w:szCs w:val="22"/>
              </w:rPr>
            </w:pPr>
          </w:p>
          <w:p w14:paraId="7D2FD5C4" w14:textId="77777777" w:rsidR="0046011A" w:rsidRPr="0046011A" w:rsidRDefault="0046011A" w:rsidP="0046011A">
            <w:pPr>
              <w:spacing w:before="0" w:after="0" w:line="20" w:lineRule="atLeast"/>
              <w:rPr>
                <w:rFonts w:ascii="Times New Roman" w:eastAsia="Calibri" w:hAnsi="Times New Roman" w:cs="Times New Roman"/>
                <w:szCs w:val="22"/>
              </w:rPr>
            </w:pPr>
          </w:p>
          <w:p w14:paraId="2F28C859" w14:textId="77777777" w:rsidR="0046011A" w:rsidRPr="0046011A" w:rsidRDefault="0046011A" w:rsidP="0046011A">
            <w:pPr>
              <w:spacing w:before="0" w:after="0" w:line="20" w:lineRule="atLeast"/>
              <w:rPr>
                <w:rFonts w:ascii="Times New Roman" w:eastAsia="Calibri" w:hAnsi="Times New Roman" w:cs="Times New Roman"/>
                <w:szCs w:val="22"/>
              </w:rPr>
            </w:pPr>
          </w:p>
          <w:p w14:paraId="4A9AD9D2" w14:textId="77777777" w:rsidR="0046011A" w:rsidRPr="0046011A" w:rsidRDefault="0046011A" w:rsidP="0046011A">
            <w:pPr>
              <w:spacing w:before="0" w:after="0" w:line="20" w:lineRule="atLeast"/>
              <w:rPr>
                <w:rFonts w:ascii="Times New Roman" w:eastAsia="Calibri" w:hAnsi="Times New Roman" w:cs="Times New Roman"/>
                <w:szCs w:val="22"/>
              </w:rPr>
            </w:pPr>
          </w:p>
          <w:p w14:paraId="31A31ED0"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9E1DD04" w14:textId="77777777" w:rsidR="0046011A" w:rsidRPr="0046011A" w:rsidRDefault="0046011A" w:rsidP="0046011A">
            <w:pPr>
              <w:spacing w:before="0" w:after="0" w:line="20" w:lineRule="atLeast"/>
              <w:rPr>
                <w:rFonts w:ascii="Times New Roman" w:eastAsia="Calibri" w:hAnsi="Times New Roman" w:cs="Times New Roman"/>
                <w:szCs w:val="22"/>
              </w:rPr>
            </w:pPr>
          </w:p>
          <w:p w14:paraId="48E8B8EC" w14:textId="77777777" w:rsidR="0046011A" w:rsidRPr="0046011A" w:rsidRDefault="0046011A" w:rsidP="0046011A">
            <w:pPr>
              <w:spacing w:before="0" w:after="0" w:line="20" w:lineRule="atLeast"/>
              <w:rPr>
                <w:rFonts w:ascii="Times New Roman" w:eastAsia="Calibri" w:hAnsi="Times New Roman" w:cs="Times New Roman"/>
                <w:szCs w:val="22"/>
              </w:rPr>
            </w:pPr>
          </w:p>
          <w:p w14:paraId="230B00B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782825AD" w14:textId="77777777" w:rsidR="0046011A" w:rsidRPr="0046011A" w:rsidRDefault="0046011A" w:rsidP="0046011A">
            <w:pPr>
              <w:spacing w:before="0" w:after="0" w:line="20" w:lineRule="atLeast"/>
              <w:rPr>
                <w:rFonts w:ascii="Times New Roman" w:eastAsia="Calibri" w:hAnsi="Times New Roman" w:cs="Times New Roman"/>
                <w:szCs w:val="22"/>
              </w:rPr>
            </w:pPr>
          </w:p>
          <w:p w14:paraId="373A67F1" w14:textId="77777777" w:rsidR="0046011A" w:rsidRPr="0046011A" w:rsidRDefault="0046011A" w:rsidP="0046011A">
            <w:pPr>
              <w:spacing w:before="0" w:after="0" w:line="20" w:lineRule="atLeast"/>
              <w:rPr>
                <w:rFonts w:ascii="Times New Roman" w:eastAsia="Calibri" w:hAnsi="Times New Roman" w:cs="Times New Roman"/>
                <w:szCs w:val="22"/>
              </w:rPr>
            </w:pPr>
          </w:p>
          <w:p w14:paraId="56B2596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131C7786" w14:textId="77777777" w:rsidR="0046011A" w:rsidRPr="0046011A" w:rsidRDefault="0046011A" w:rsidP="0046011A">
            <w:pPr>
              <w:spacing w:before="0" w:after="0" w:line="20" w:lineRule="atLeast"/>
              <w:rPr>
                <w:rFonts w:ascii="Times New Roman" w:eastAsia="Calibri" w:hAnsi="Times New Roman" w:cs="Times New Roman"/>
                <w:szCs w:val="22"/>
              </w:rPr>
            </w:pPr>
          </w:p>
          <w:p w14:paraId="4621FE83" w14:textId="77777777" w:rsidR="0046011A" w:rsidRPr="0046011A" w:rsidRDefault="0046011A" w:rsidP="0046011A">
            <w:pPr>
              <w:spacing w:before="0" w:after="0" w:line="20" w:lineRule="atLeast"/>
              <w:rPr>
                <w:rFonts w:ascii="Times New Roman" w:eastAsia="Calibri" w:hAnsi="Times New Roman" w:cs="Times New Roman"/>
                <w:szCs w:val="22"/>
              </w:rPr>
            </w:pPr>
          </w:p>
          <w:p w14:paraId="212DAF39" w14:textId="77777777" w:rsidR="0046011A" w:rsidRPr="0046011A" w:rsidRDefault="0046011A" w:rsidP="0046011A">
            <w:pPr>
              <w:spacing w:before="0" w:after="0" w:line="20" w:lineRule="atLeast"/>
              <w:rPr>
                <w:rFonts w:ascii="Times New Roman" w:eastAsia="Calibri" w:hAnsi="Times New Roman" w:cs="Times New Roman"/>
                <w:szCs w:val="22"/>
              </w:rPr>
            </w:pPr>
          </w:p>
          <w:p w14:paraId="70A7EA0E" w14:textId="77777777" w:rsidR="0046011A" w:rsidRPr="0046011A" w:rsidRDefault="0046011A" w:rsidP="0046011A">
            <w:pPr>
              <w:spacing w:before="0" w:after="0" w:line="20" w:lineRule="atLeast"/>
              <w:rPr>
                <w:rFonts w:ascii="Times New Roman" w:eastAsia="Calibri" w:hAnsi="Times New Roman" w:cs="Times New Roman"/>
                <w:szCs w:val="22"/>
              </w:rPr>
            </w:pPr>
          </w:p>
          <w:p w14:paraId="74CB1EC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2F69D1A1" w14:textId="77777777" w:rsidR="0046011A" w:rsidRPr="0046011A" w:rsidRDefault="0046011A" w:rsidP="0046011A">
            <w:pPr>
              <w:spacing w:before="0" w:after="0" w:line="20" w:lineRule="atLeast"/>
              <w:rPr>
                <w:rFonts w:ascii="Times New Roman" w:eastAsia="Calibri" w:hAnsi="Times New Roman" w:cs="Times New Roman"/>
                <w:szCs w:val="22"/>
              </w:rPr>
            </w:pPr>
          </w:p>
          <w:p w14:paraId="099BCCA8" w14:textId="77777777" w:rsidR="0046011A" w:rsidRPr="0046011A" w:rsidRDefault="0046011A" w:rsidP="0046011A">
            <w:pPr>
              <w:spacing w:before="0" w:after="0" w:line="20" w:lineRule="atLeast"/>
              <w:rPr>
                <w:rFonts w:ascii="Times New Roman" w:eastAsia="Calibri" w:hAnsi="Times New Roman" w:cs="Times New Roman"/>
                <w:szCs w:val="22"/>
              </w:rPr>
            </w:pPr>
          </w:p>
          <w:p w14:paraId="3907013A" w14:textId="77777777" w:rsidR="0046011A" w:rsidRPr="0046011A" w:rsidRDefault="0046011A" w:rsidP="0046011A">
            <w:pPr>
              <w:spacing w:before="0" w:after="0" w:line="20" w:lineRule="atLeast"/>
              <w:rPr>
                <w:rFonts w:ascii="Times New Roman" w:eastAsia="Calibri" w:hAnsi="Times New Roman" w:cs="Times New Roman"/>
                <w:szCs w:val="22"/>
              </w:rPr>
            </w:pPr>
          </w:p>
          <w:p w14:paraId="5CC6F0C0" w14:textId="77777777" w:rsidR="0046011A" w:rsidRPr="0046011A" w:rsidRDefault="0046011A" w:rsidP="0046011A">
            <w:pPr>
              <w:spacing w:before="0" w:after="0" w:line="20" w:lineRule="atLeast"/>
              <w:rPr>
                <w:rFonts w:ascii="Times New Roman" w:eastAsia="Calibri" w:hAnsi="Times New Roman" w:cs="Times New Roman"/>
                <w:szCs w:val="22"/>
              </w:rPr>
            </w:pPr>
          </w:p>
          <w:p w14:paraId="570ED80E"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F8376E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175C31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DC9A89D" w14:textId="77777777" w:rsidR="0046011A" w:rsidRPr="0046011A" w:rsidRDefault="0046011A" w:rsidP="0046011A">
            <w:pPr>
              <w:spacing w:before="0" w:after="0" w:line="20" w:lineRule="atLeast"/>
              <w:rPr>
                <w:rFonts w:ascii="Times New Roman" w:eastAsia="Calibri" w:hAnsi="Times New Roman" w:cs="Times New Roman"/>
                <w:szCs w:val="22"/>
              </w:rPr>
            </w:pPr>
          </w:p>
          <w:p w14:paraId="7C565A69" w14:textId="77777777" w:rsidR="0046011A" w:rsidRPr="0046011A" w:rsidRDefault="0046011A" w:rsidP="0046011A">
            <w:pPr>
              <w:spacing w:before="0" w:after="0" w:line="20" w:lineRule="atLeast"/>
              <w:rPr>
                <w:rFonts w:ascii="Times New Roman" w:eastAsia="Calibri" w:hAnsi="Times New Roman" w:cs="Times New Roman"/>
                <w:szCs w:val="22"/>
              </w:rPr>
            </w:pPr>
          </w:p>
          <w:p w14:paraId="17D76402" w14:textId="77777777" w:rsidR="0046011A" w:rsidRPr="0046011A" w:rsidRDefault="0046011A" w:rsidP="0046011A">
            <w:pPr>
              <w:spacing w:before="0" w:after="0" w:line="20" w:lineRule="atLeast"/>
              <w:rPr>
                <w:rFonts w:ascii="Times New Roman" w:eastAsia="Calibri" w:hAnsi="Times New Roman" w:cs="Times New Roman"/>
                <w:szCs w:val="22"/>
              </w:rPr>
            </w:pPr>
          </w:p>
          <w:p w14:paraId="3D246FED" w14:textId="77777777" w:rsidR="0046011A" w:rsidRPr="0046011A" w:rsidRDefault="0046011A" w:rsidP="0046011A">
            <w:pPr>
              <w:spacing w:before="0" w:after="0" w:line="20" w:lineRule="atLeast"/>
              <w:rPr>
                <w:rFonts w:ascii="Times New Roman" w:eastAsia="Calibri" w:hAnsi="Times New Roman" w:cs="Times New Roman"/>
                <w:szCs w:val="22"/>
              </w:rPr>
            </w:pPr>
          </w:p>
          <w:p w14:paraId="39E6B0B6" w14:textId="77777777" w:rsidR="0046011A" w:rsidRPr="0046011A" w:rsidRDefault="0046011A" w:rsidP="0046011A">
            <w:pPr>
              <w:spacing w:before="0" w:after="0" w:line="20" w:lineRule="atLeast"/>
              <w:rPr>
                <w:rFonts w:ascii="Times New Roman" w:eastAsia="Calibri" w:hAnsi="Times New Roman" w:cs="Times New Roman"/>
                <w:szCs w:val="22"/>
              </w:rPr>
            </w:pPr>
          </w:p>
          <w:p w14:paraId="6216193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4D36BA5" w14:textId="77777777" w:rsidR="0046011A" w:rsidRPr="0046011A" w:rsidRDefault="0046011A" w:rsidP="0046011A">
            <w:pPr>
              <w:spacing w:before="0" w:after="0" w:line="20" w:lineRule="atLeast"/>
              <w:rPr>
                <w:rFonts w:ascii="Times New Roman" w:eastAsia="Calibri" w:hAnsi="Times New Roman" w:cs="Times New Roman"/>
                <w:szCs w:val="22"/>
              </w:rPr>
            </w:pPr>
          </w:p>
          <w:p w14:paraId="3DD53FAE" w14:textId="77777777" w:rsidR="0046011A" w:rsidRPr="0046011A" w:rsidRDefault="0046011A" w:rsidP="0046011A">
            <w:pPr>
              <w:spacing w:before="0" w:after="0" w:line="20" w:lineRule="atLeast"/>
              <w:rPr>
                <w:rFonts w:ascii="Times New Roman" w:eastAsia="Calibri" w:hAnsi="Times New Roman" w:cs="Times New Roman"/>
                <w:szCs w:val="22"/>
              </w:rPr>
            </w:pPr>
          </w:p>
          <w:p w14:paraId="38F8CC87"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3BCB3A79" w14:textId="77777777" w:rsidR="0046011A" w:rsidRPr="0046011A" w:rsidRDefault="0046011A" w:rsidP="0046011A">
            <w:pPr>
              <w:spacing w:before="0" w:after="0" w:line="20" w:lineRule="atLeast"/>
              <w:rPr>
                <w:rFonts w:ascii="Times New Roman" w:eastAsia="Calibri" w:hAnsi="Times New Roman" w:cs="Times New Roman"/>
                <w:szCs w:val="22"/>
              </w:rPr>
            </w:pPr>
          </w:p>
          <w:p w14:paraId="7E8F0F37" w14:textId="77777777" w:rsidR="0046011A" w:rsidRPr="0046011A" w:rsidRDefault="0046011A" w:rsidP="0046011A">
            <w:pPr>
              <w:spacing w:before="0" w:after="0" w:line="20" w:lineRule="atLeast"/>
              <w:rPr>
                <w:rFonts w:ascii="Times New Roman" w:eastAsia="Calibri" w:hAnsi="Times New Roman" w:cs="Times New Roman"/>
                <w:szCs w:val="22"/>
              </w:rPr>
            </w:pPr>
          </w:p>
          <w:p w14:paraId="5147BA5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47C3DA0B" w14:textId="77777777" w:rsidR="0046011A" w:rsidRPr="0046011A" w:rsidRDefault="0046011A" w:rsidP="0046011A">
            <w:pPr>
              <w:spacing w:before="0" w:after="0" w:line="20" w:lineRule="atLeast"/>
              <w:rPr>
                <w:rFonts w:ascii="Times New Roman" w:eastAsia="Calibri" w:hAnsi="Times New Roman" w:cs="Times New Roman"/>
                <w:szCs w:val="22"/>
              </w:rPr>
            </w:pPr>
          </w:p>
          <w:p w14:paraId="3F90B44F" w14:textId="77777777" w:rsidR="0046011A" w:rsidRPr="0046011A" w:rsidRDefault="0046011A" w:rsidP="0046011A">
            <w:pPr>
              <w:spacing w:before="0" w:after="0" w:line="20" w:lineRule="atLeast"/>
              <w:rPr>
                <w:rFonts w:ascii="Times New Roman" w:eastAsia="Calibri" w:hAnsi="Times New Roman" w:cs="Times New Roman"/>
                <w:szCs w:val="22"/>
              </w:rPr>
            </w:pPr>
          </w:p>
          <w:p w14:paraId="2D620C26" w14:textId="77777777" w:rsidR="0046011A" w:rsidRPr="0046011A" w:rsidRDefault="0046011A" w:rsidP="0046011A">
            <w:pPr>
              <w:spacing w:before="0" w:after="0" w:line="20" w:lineRule="atLeast"/>
              <w:rPr>
                <w:rFonts w:ascii="Times New Roman" w:eastAsia="Calibri" w:hAnsi="Times New Roman" w:cs="Times New Roman"/>
                <w:szCs w:val="22"/>
              </w:rPr>
            </w:pPr>
          </w:p>
          <w:p w14:paraId="2578D24B" w14:textId="77777777" w:rsidR="0046011A" w:rsidRPr="0046011A" w:rsidRDefault="0046011A" w:rsidP="0046011A">
            <w:pPr>
              <w:spacing w:before="0" w:after="0" w:line="20" w:lineRule="atLeast"/>
              <w:rPr>
                <w:rFonts w:ascii="Times New Roman" w:eastAsia="Calibri" w:hAnsi="Times New Roman" w:cs="Times New Roman"/>
                <w:szCs w:val="22"/>
              </w:rPr>
            </w:pPr>
          </w:p>
          <w:p w14:paraId="27283B7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4D7E5B96" w14:textId="77777777" w:rsidR="0046011A" w:rsidRPr="0046011A" w:rsidRDefault="0046011A" w:rsidP="0046011A">
            <w:pPr>
              <w:spacing w:before="0" w:after="0" w:line="20" w:lineRule="atLeast"/>
              <w:rPr>
                <w:rFonts w:ascii="Times New Roman" w:eastAsia="Calibri" w:hAnsi="Times New Roman" w:cs="Times New Roman"/>
                <w:szCs w:val="22"/>
              </w:rPr>
            </w:pPr>
          </w:p>
          <w:p w14:paraId="038C600A" w14:textId="77777777" w:rsidR="0046011A" w:rsidRPr="0046011A" w:rsidRDefault="0046011A" w:rsidP="0046011A">
            <w:pPr>
              <w:spacing w:before="0" w:after="0" w:line="20" w:lineRule="atLeast"/>
              <w:rPr>
                <w:rFonts w:ascii="Times New Roman" w:eastAsia="Calibri" w:hAnsi="Times New Roman" w:cs="Times New Roman"/>
                <w:szCs w:val="22"/>
              </w:rPr>
            </w:pPr>
          </w:p>
          <w:p w14:paraId="3B4D0B3E" w14:textId="77777777" w:rsidR="0046011A" w:rsidRPr="0046011A" w:rsidRDefault="0046011A" w:rsidP="0046011A">
            <w:pPr>
              <w:spacing w:before="0" w:after="0" w:line="20" w:lineRule="atLeast"/>
              <w:rPr>
                <w:rFonts w:ascii="Times New Roman" w:eastAsia="Calibri" w:hAnsi="Times New Roman" w:cs="Times New Roman"/>
                <w:szCs w:val="22"/>
              </w:rPr>
            </w:pPr>
          </w:p>
          <w:p w14:paraId="15B5186D" w14:textId="77777777" w:rsidR="0046011A" w:rsidRPr="0046011A" w:rsidRDefault="0046011A" w:rsidP="0046011A">
            <w:pPr>
              <w:spacing w:before="0" w:after="0" w:line="20" w:lineRule="atLeast"/>
              <w:rPr>
                <w:rFonts w:ascii="Times New Roman" w:eastAsia="Calibri" w:hAnsi="Times New Roman" w:cs="Times New Roman"/>
                <w:szCs w:val="22"/>
              </w:rPr>
            </w:pPr>
          </w:p>
          <w:p w14:paraId="5F76CB5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B6395D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6678D6D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4D5C4E6" w14:textId="77777777" w:rsidR="0046011A" w:rsidRPr="0046011A" w:rsidRDefault="0046011A" w:rsidP="0046011A">
            <w:pPr>
              <w:spacing w:before="0" w:after="0" w:line="20" w:lineRule="atLeast"/>
              <w:rPr>
                <w:rFonts w:ascii="Times New Roman" w:eastAsia="Calibri" w:hAnsi="Times New Roman" w:cs="Times New Roman"/>
                <w:szCs w:val="22"/>
              </w:rPr>
            </w:pPr>
          </w:p>
          <w:p w14:paraId="57EF9581" w14:textId="77777777" w:rsidR="0046011A" w:rsidRPr="0046011A" w:rsidRDefault="0046011A" w:rsidP="0046011A">
            <w:pPr>
              <w:spacing w:before="0" w:after="0" w:line="20" w:lineRule="atLeast"/>
              <w:rPr>
                <w:rFonts w:ascii="Times New Roman" w:eastAsia="Calibri" w:hAnsi="Times New Roman" w:cs="Times New Roman"/>
                <w:szCs w:val="22"/>
              </w:rPr>
            </w:pPr>
          </w:p>
          <w:p w14:paraId="1D474990" w14:textId="77777777" w:rsidR="0046011A" w:rsidRPr="0046011A" w:rsidRDefault="0046011A" w:rsidP="0046011A">
            <w:pPr>
              <w:spacing w:before="0" w:after="0" w:line="20" w:lineRule="atLeast"/>
              <w:rPr>
                <w:rFonts w:ascii="Times New Roman" w:eastAsia="Calibri" w:hAnsi="Times New Roman" w:cs="Times New Roman"/>
                <w:szCs w:val="22"/>
              </w:rPr>
            </w:pPr>
          </w:p>
          <w:p w14:paraId="52DDC8AB" w14:textId="77777777" w:rsidR="0046011A" w:rsidRPr="0046011A" w:rsidRDefault="0046011A" w:rsidP="0046011A">
            <w:pPr>
              <w:spacing w:before="0" w:after="0" w:line="20" w:lineRule="atLeast"/>
              <w:rPr>
                <w:rFonts w:ascii="Times New Roman" w:eastAsia="Calibri" w:hAnsi="Times New Roman" w:cs="Times New Roman"/>
                <w:szCs w:val="22"/>
              </w:rPr>
            </w:pPr>
          </w:p>
          <w:p w14:paraId="21681A2B" w14:textId="77777777" w:rsidR="0046011A" w:rsidRPr="0046011A" w:rsidRDefault="0046011A" w:rsidP="0046011A">
            <w:pPr>
              <w:spacing w:before="0" w:after="0" w:line="20" w:lineRule="atLeast"/>
              <w:rPr>
                <w:rFonts w:ascii="Times New Roman" w:eastAsia="Calibri" w:hAnsi="Times New Roman" w:cs="Times New Roman"/>
                <w:szCs w:val="22"/>
              </w:rPr>
            </w:pPr>
          </w:p>
          <w:p w14:paraId="31C0B97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4998D065" w14:textId="77777777" w:rsidR="0046011A" w:rsidRPr="0046011A" w:rsidRDefault="0046011A" w:rsidP="0046011A">
            <w:pPr>
              <w:spacing w:before="0" w:after="0" w:line="20" w:lineRule="atLeast"/>
              <w:rPr>
                <w:rFonts w:ascii="Times New Roman" w:eastAsia="Calibri" w:hAnsi="Times New Roman" w:cs="Times New Roman"/>
                <w:szCs w:val="22"/>
              </w:rPr>
            </w:pPr>
          </w:p>
          <w:p w14:paraId="067F8052" w14:textId="77777777" w:rsidR="0046011A" w:rsidRPr="0046011A" w:rsidRDefault="0046011A" w:rsidP="0046011A">
            <w:pPr>
              <w:spacing w:before="0" w:after="0" w:line="20" w:lineRule="atLeast"/>
              <w:rPr>
                <w:rFonts w:ascii="Times New Roman" w:eastAsia="Calibri" w:hAnsi="Times New Roman" w:cs="Times New Roman"/>
                <w:szCs w:val="22"/>
              </w:rPr>
            </w:pPr>
          </w:p>
          <w:p w14:paraId="646A842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655CDF7A" w14:textId="77777777" w:rsidR="0046011A" w:rsidRPr="0046011A" w:rsidRDefault="0046011A" w:rsidP="0046011A">
            <w:pPr>
              <w:spacing w:before="0" w:after="0" w:line="20" w:lineRule="atLeast"/>
              <w:rPr>
                <w:rFonts w:ascii="Times New Roman" w:eastAsia="Calibri" w:hAnsi="Times New Roman" w:cs="Times New Roman"/>
                <w:szCs w:val="22"/>
              </w:rPr>
            </w:pPr>
          </w:p>
          <w:p w14:paraId="36F62935" w14:textId="77777777" w:rsidR="0046011A" w:rsidRPr="0046011A" w:rsidRDefault="0046011A" w:rsidP="0046011A">
            <w:pPr>
              <w:spacing w:before="0" w:after="0" w:line="20" w:lineRule="atLeast"/>
              <w:rPr>
                <w:rFonts w:ascii="Times New Roman" w:eastAsia="Calibri" w:hAnsi="Times New Roman" w:cs="Times New Roman"/>
                <w:szCs w:val="22"/>
              </w:rPr>
            </w:pPr>
          </w:p>
          <w:p w14:paraId="1C97A09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7FF85528" w14:textId="77777777" w:rsidR="0046011A" w:rsidRPr="0046011A" w:rsidRDefault="0046011A" w:rsidP="0046011A">
            <w:pPr>
              <w:spacing w:before="0" w:after="0" w:line="20" w:lineRule="atLeast"/>
              <w:rPr>
                <w:rFonts w:ascii="Times New Roman" w:eastAsia="Calibri" w:hAnsi="Times New Roman" w:cs="Times New Roman"/>
                <w:szCs w:val="22"/>
              </w:rPr>
            </w:pPr>
          </w:p>
          <w:p w14:paraId="74E7E859" w14:textId="77777777" w:rsidR="0046011A" w:rsidRPr="0046011A" w:rsidRDefault="0046011A" w:rsidP="0046011A">
            <w:pPr>
              <w:spacing w:before="0" w:after="0" w:line="20" w:lineRule="atLeast"/>
              <w:rPr>
                <w:rFonts w:ascii="Times New Roman" w:eastAsia="Calibri" w:hAnsi="Times New Roman" w:cs="Times New Roman"/>
                <w:szCs w:val="22"/>
              </w:rPr>
            </w:pPr>
          </w:p>
          <w:p w14:paraId="7FC9923E" w14:textId="77777777" w:rsidR="0046011A" w:rsidRPr="0046011A" w:rsidRDefault="0046011A" w:rsidP="0046011A">
            <w:pPr>
              <w:spacing w:before="0" w:after="0" w:line="20" w:lineRule="atLeast"/>
              <w:rPr>
                <w:rFonts w:ascii="Times New Roman" w:eastAsia="Calibri" w:hAnsi="Times New Roman" w:cs="Times New Roman"/>
                <w:szCs w:val="22"/>
              </w:rPr>
            </w:pPr>
          </w:p>
          <w:p w14:paraId="72FC54B9" w14:textId="77777777" w:rsidR="0046011A" w:rsidRPr="0046011A" w:rsidRDefault="0046011A" w:rsidP="0046011A">
            <w:pPr>
              <w:spacing w:before="0" w:after="0" w:line="20" w:lineRule="atLeast"/>
              <w:rPr>
                <w:rFonts w:ascii="Times New Roman" w:eastAsia="Calibri" w:hAnsi="Times New Roman" w:cs="Times New Roman"/>
                <w:szCs w:val="22"/>
              </w:rPr>
            </w:pPr>
          </w:p>
          <w:p w14:paraId="554B3551"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414944DC" w14:textId="77777777" w:rsidR="0046011A" w:rsidRPr="0046011A" w:rsidRDefault="0046011A" w:rsidP="0046011A">
            <w:pPr>
              <w:spacing w:before="0" w:after="0" w:line="20" w:lineRule="atLeast"/>
              <w:rPr>
                <w:rFonts w:ascii="Times New Roman" w:eastAsia="Calibri" w:hAnsi="Times New Roman" w:cs="Times New Roman"/>
                <w:szCs w:val="22"/>
              </w:rPr>
            </w:pPr>
          </w:p>
          <w:p w14:paraId="32E37CFF" w14:textId="77777777" w:rsidR="0046011A" w:rsidRPr="0046011A" w:rsidRDefault="0046011A" w:rsidP="0046011A">
            <w:pPr>
              <w:spacing w:before="0" w:after="0" w:line="20" w:lineRule="atLeast"/>
              <w:rPr>
                <w:rFonts w:ascii="Times New Roman" w:eastAsia="Calibri" w:hAnsi="Times New Roman" w:cs="Times New Roman"/>
                <w:szCs w:val="22"/>
              </w:rPr>
            </w:pPr>
          </w:p>
          <w:p w14:paraId="5C3F0AA4" w14:textId="77777777" w:rsidR="0046011A" w:rsidRPr="0046011A" w:rsidRDefault="0046011A" w:rsidP="0046011A">
            <w:pPr>
              <w:spacing w:before="0" w:after="0" w:line="20" w:lineRule="atLeast"/>
              <w:rPr>
                <w:rFonts w:ascii="Times New Roman" w:eastAsia="Calibri" w:hAnsi="Times New Roman" w:cs="Times New Roman"/>
                <w:szCs w:val="22"/>
              </w:rPr>
            </w:pPr>
          </w:p>
          <w:p w14:paraId="798824C5" w14:textId="77777777" w:rsidR="0046011A" w:rsidRPr="0046011A" w:rsidRDefault="0046011A" w:rsidP="0046011A">
            <w:pPr>
              <w:spacing w:before="0" w:after="0" w:line="20" w:lineRule="atLeast"/>
              <w:rPr>
                <w:rFonts w:ascii="Times New Roman" w:eastAsia="Calibri" w:hAnsi="Times New Roman" w:cs="Times New Roman"/>
                <w:szCs w:val="22"/>
              </w:rPr>
            </w:pPr>
          </w:p>
          <w:p w14:paraId="76F788AF" w14:textId="77777777" w:rsidR="0046011A" w:rsidRPr="0046011A" w:rsidRDefault="0046011A" w:rsidP="0046011A">
            <w:pPr>
              <w:spacing w:before="0" w:after="0" w:line="20" w:lineRule="atLeast"/>
              <w:rPr>
                <w:rFonts w:ascii="Times New Roman" w:eastAsia="Calibri" w:hAnsi="Times New Roman" w:cs="Times New Roman"/>
                <w:szCs w:val="22"/>
              </w:rPr>
            </w:pPr>
          </w:p>
          <w:p w14:paraId="114389C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EAD3DEA" w14:textId="77777777" w:rsidTr="00FC14B2">
        <w:trPr>
          <w:gridAfter w:val="1"/>
          <w:wAfter w:w="30" w:type="dxa"/>
          <w:trHeight w:val="1968"/>
        </w:trPr>
        <w:tc>
          <w:tcPr>
            <w:tcW w:w="3827" w:type="dxa"/>
          </w:tcPr>
          <w:p w14:paraId="10D5FFFB" w14:textId="77777777" w:rsidR="0046011A" w:rsidRPr="0046011A" w:rsidRDefault="0046011A" w:rsidP="0046011A">
            <w:pPr>
              <w:tabs>
                <w:tab w:val="left" w:pos="335"/>
              </w:tabs>
              <w:suppressAutoHyphens/>
              <w:autoSpaceDN w:val="0"/>
              <w:spacing w:before="0" w:after="0" w:line="20" w:lineRule="atLeast"/>
              <w:textAlignment w:val="baseline"/>
              <w:rPr>
                <w:rFonts w:ascii="Times New Roman" w:eastAsia="Calibri" w:hAnsi="Times New Roman" w:cs="Times New Roman"/>
                <w:b/>
                <w:bCs/>
                <w:kern w:val="3"/>
                <w:szCs w:val="22"/>
                <w:lang w:eastAsia="zh-CN"/>
              </w:rPr>
            </w:pPr>
            <w:proofErr w:type="spellStart"/>
            <w:r w:rsidRPr="0046011A">
              <w:rPr>
                <w:rFonts w:ascii="Times New Roman" w:eastAsia="Calibri" w:hAnsi="Times New Roman" w:cs="Times New Roman"/>
                <w:b/>
                <w:bCs/>
                <w:kern w:val="3"/>
                <w:szCs w:val="22"/>
                <w:lang w:eastAsia="zh-CN"/>
              </w:rPr>
              <w:lastRenderedPageBreak/>
              <w:t>Запровадити</w:t>
            </w:r>
            <w:proofErr w:type="spellEnd"/>
            <w:r w:rsidRPr="0046011A">
              <w:rPr>
                <w:rFonts w:ascii="Times New Roman" w:eastAsia="Calibri" w:hAnsi="Times New Roman" w:cs="Times New Roman"/>
                <w:b/>
                <w:bCs/>
                <w:kern w:val="3"/>
                <w:szCs w:val="22"/>
                <w:lang w:eastAsia="zh-CN"/>
              </w:rPr>
              <w:t>:</w:t>
            </w:r>
          </w:p>
          <w:p w14:paraId="7CCA057D" w14:textId="77777777" w:rsidR="0046011A" w:rsidRPr="0046011A" w:rsidRDefault="0046011A" w:rsidP="00706A62">
            <w:pPr>
              <w:numPr>
                <w:ilvl w:val="0"/>
                <w:numId w:val="46"/>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eastAsia="zh-CN"/>
              </w:rPr>
            </w:pPr>
            <w:proofErr w:type="spellStart"/>
            <w:r w:rsidRPr="0046011A">
              <w:rPr>
                <w:rFonts w:ascii="Times New Roman" w:eastAsia="Calibri" w:hAnsi="Times New Roman" w:cs="Times New Roman"/>
                <w:kern w:val="3"/>
                <w:szCs w:val="22"/>
                <w:lang w:eastAsia="zh-CN"/>
              </w:rPr>
              <w:t>комплексний</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супровід</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проведення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моніторингових</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досліджень</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із</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метою</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виявлення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тенденцій</w:t>
            </w:r>
            <w:proofErr w:type="spellEnd"/>
            <w:r w:rsidRPr="0046011A">
              <w:rPr>
                <w:rFonts w:ascii="Times New Roman" w:eastAsia="Calibri" w:hAnsi="Times New Roman" w:cs="Times New Roman"/>
                <w:kern w:val="3"/>
                <w:szCs w:val="22"/>
                <w:lang w:eastAsia="zh-CN"/>
              </w:rPr>
              <w:t xml:space="preserve"> у </w:t>
            </w:r>
            <w:proofErr w:type="spellStart"/>
            <w:r w:rsidRPr="0046011A">
              <w:rPr>
                <w:rFonts w:ascii="Times New Roman" w:eastAsia="Calibri" w:hAnsi="Times New Roman" w:cs="Times New Roman"/>
                <w:kern w:val="3"/>
                <w:szCs w:val="22"/>
                <w:lang w:eastAsia="zh-CN"/>
              </w:rPr>
              <w:t>стані</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здоров'я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учасників</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освітнього</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процесу</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та</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відслідкування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ефективності</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впровадження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моделей</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освітніх</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установ</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щодо</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здоров’язбереження</w:t>
            </w:r>
            <w:proofErr w:type="spellEnd"/>
            <w:r w:rsidRPr="0046011A">
              <w:rPr>
                <w:rFonts w:ascii="Times New Roman" w:eastAsia="Calibri" w:hAnsi="Times New Roman" w:cs="Times New Roman"/>
                <w:kern w:val="3"/>
                <w:szCs w:val="22"/>
                <w:lang w:eastAsia="zh-CN"/>
              </w:rPr>
              <w:t xml:space="preserve"> і </w:t>
            </w:r>
            <w:proofErr w:type="spellStart"/>
            <w:r w:rsidRPr="0046011A">
              <w:rPr>
                <w:rFonts w:ascii="Times New Roman" w:eastAsia="Calibri" w:hAnsi="Times New Roman" w:cs="Times New Roman"/>
                <w:kern w:val="3"/>
                <w:szCs w:val="22"/>
                <w:lang w:eastAsia="zh-CN"/>
              </w:rPr>
              <w:t>здоров’яформування</w:t>
            </w:r>
            <w:proofErr w:type="spellEnd"/>
            <w:r w:rsidRPr="0046011A">
              <w:rPr>
                <w:rFonts w:ascii="Times New Roman" w:eastAsia="Calibri" w:hAnsi="Times New Roman" w:cs="Times New Roman"/>
                <w:kern w:val="3"/>
                <w:szCs w:val="22"/>
                <w:lang w:eastAsia="zh-CN"/>
              </w:rPr>
              <w:t>;</w:t>
            </w:r>
          </w:p>
          <w:p w14:paraId="6D418D49" w14:textId="77777777" w:rsidR="0046011A" w:rsidRPr="0046011A" w:rsidRDefault="0046011A" w:rsidP="00706A62">
            <w:pPr>
              <w:numPr>
                <w:ilvl w:val="0"/>
                <w:numId w:val="46"/>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eastAsia="zh-CN"/>
              </w:rPr>
            </w:pPr>
            <w:proofErr w:type="spellStart"/>
            <w:r w:rsidRPr="0046011A">
              <w:rPr>
                <w:rFonts w:ascii="Times New Roman" w:eastAsia="Calibri" w:hAnsi="Times New Roman" w:cs="Times New Roman"/>
                <w:kern w:val="3"/>
                <w:szCs w:val="22"/>
                <w:lang w:eastAsia="zh-CN"/>
              </w:rPr>
              <w:t>науково-методичний</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супровід</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діяльності</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педагогів</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які</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здійснюють</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психолого-соціальну</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підтримку</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особистості</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дитини</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яка</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опинилася</w:t>
            </w:r>
            <w:proofErr w:type="spellEnd"/>
            <w:r w:rsidRPr="0046011A">
              <w:rPr>
                <w:rFonts w:ascii="Times New Roman" w:eastAsia="Calibri" w:hAnsi="Times New Roman" w:cs="Times New Roman"/>
                <w:kern w:val="3"/>
                <w:szCs w:val="22"/>
                <w:lang w:eastAsia="zh-CN"/>
              </w:rPr>
              <w:t xml:space="preserve"> в </w:t>
            </w:r>
            <w:proofErr w:type="spellStart"/>
            <w:r w:rsidRPr="0046011A">
              <w:rPr>
                <w:rFonts w:ascii="Times New Roman" w:eastAsia="Calibri" w:hAnsi="Times New Roman" w:cs="Times New Roman"/>
                <w:kern w:val="3"/>
                <w:szCs w:val="22"/>
                <w:lang w:eastAsia="zh-CN"/>
              </w:rPr>
              <w:t>складних</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життєвих</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умовах</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під</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час</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освітнього</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процесу</w:t>
            </w:r>
            <w:proofErr w:type="spellEnd"/>
            <w:r w:rsidRPr="0046011A">
              <w:rPr>
                <w:rFonts w:ascii="Times New Roman" w:eastAsia="Calibri" w:hAnsi="Times New Roman" w:cs="Times New Roman"/>
                <w:kern w:val="3"/>
                <w:szCs w:val="22"/>
                <w:lang w:eastAsia="zh-CN"/>
              </w:rPr>
              <w:t>;</w:t>
            </w:r>
          </w:p>
          <w:p w14:paraId="06D6138C" w14:textId="77777777" w:rsidR="0046011A" w:rsidRPr="0046011A" w:rsidRDefault="0046011A" w:rsidP="00706A62">
            <w:pPr>
              <w:numPr>
                <w:ilvl w:val="0"/>
                <w:numId w:val="46"/>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r w:rsidRPr="0046011A">
              <w:rPr>
                <w:rFonts w:ascii="Times New Roman" w:eastAsia="Calibri" w:hAnsi="Times New Roman" w:cs="Times New Roman"/>
                <w:kern w:val="3"/>
                <w:szCs w:val="22"/>
                <w:lang w:val="ru-RU" w:eastAsia="zh-CN"/>
              </w:rPr>
              <w:t xml:space="preserve">комплекс </w:t>
            </w:r>
            <w:proofErr w:type="spellStart"/>
            <w:proofErr w:type="gramStart"/>
            <w:r w:rsidRPr="0046011A">
              <w:rPr>
                <w:rFonts w:ascii="Times New Roman" w:eastAsia="Calibri" w:hAnsi="Times New Roman" w:cs="Times New Roman"/>
                <w:kern w:val="3"/>
                <w:szCs w:val="22"/>
                <w:lang w:val="ru-RU" w:eastAsia="zh-CN"/>
              </w:rPr>
              <w:t>заходів</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щодо</w:t>
            </w:r>
            <w:proofErr w:type="spellEnd"/>
            <w:proofErr w:type="gram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попередження</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травмування</w:t>
            </w:r>
            <w:proofErr w:type="spellEnd"/>
            <w:r w:rsidRPr="0046011A">
              <w:rPr>
                <w:rFonts w:ascii="Times New Roman" w:eastAsia="Calibri" w:hAnsi="Times New Roman" w:cs="Times New Roman"/>
                <w:kern w:val="3"/>
                <w:szCs w:val="22"/>
                <w:lang w:val="ru-RU" w:eastAsia="zh-CN"/>
              </w:rPr>
              <w:t xml:space="preserve"> та </w:t>
            </w:r>
            <w:proofErr w:type="spellStart"/>
            <w:r w:rsidRPr="0046011A">
              <w:rPr>
                <w:rFonts w:ascii="Times New Roman" w:eastAsia="Calibri" w:hAnsi="Times New Roman" w:cs="Times New Roman"/>
                <w:kern w:val="3"/>
                <w:szCs w:val="22"/>
                <w:lang w:val="ru-RU" w:eastAsia="zh-CN"/>
              </w:rPr>
              <w:t>нещасних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випадків</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під</w:t>
            </w:r>
            <w:proofErr w:type="spellEnd"/>
            <w:r w:rsidRPr="0046011A">
              <w:rPr>
                <w:rFonts w:ascii="Times New Roman" w:eastAsia="Calibri" w:hAnsi="Times New Roman" w:cs="Times New Roman"/>
                <w:kern w:val="3"/>
                <w:szCs w:val="22"/>
                <w:lang w:val="ru-RU" w:eastAsia="zh-CN"/>
              </w:rPr>
              <w:t xml:space="preserve"> час </w:t>
            </w:r>
            <w:proofErr w:type="spellStart"/>
            <w:r w:rsidRPr="0046011A">
              <w:rPr>
                <w:rFonts w:ascii="Times New Roman" w:eastAsia="Calibri" w:hAnsi="Times New Roman" w:cs="Times New Roman"/>
                <w:kern w:val="3"/>
                <w:szCs w:val="22"/>
                <w:lang w:val="ru-RU" w:eastAsia="zh-CN"/>
              </w:rPr>
              <w:t>освітнього</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процесу</w:t>
            </w:r>
            <w:proofErr w:type="spellEnd"/>
          </w:p>
        </w:tc>
        <w:tc>
          <w:tcPr>
            <w:tcW w:w="1559" w:type="dxa"/>
          </w:tcPr>
          <w:p w14:paraId="5DB8963C"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val="ru-RU" w:eastAsia="ru-RU"/>
              </w:rPr>
            </w:pPr>
            <w:proofErr w:type="spellStart"/>
            <w:r w:rsidRPr="0046011A">
              <w:rPr>
                <w:rFonts w:ascii="Times New Roman" w:eastAsia="Calibri" w:hAnsi="Times New Roman" w:cs="Times New Roman"/>
                <w:kern w:val="3"/>
                <w:szCs w:val="22"/>
                <w:lang w:val="ru-RU" w:eastAsia="ru-RU"/>
              </w:rPr>
              <w:t>Управління</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освіти</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заклади</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освіти</w:t>
            </w:r>
            <w:proofErr w:type="spellEnd"/>
          </w:p>
          <w:p w14:paraId="0D68545E"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
          <w:p w14:paraId="76794215"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24E918B7"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1D65EC57"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6A28807F"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2ED67F80"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75E61289"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16620516"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4969E573" w14:textId="77777777" w:rsidR="0046011A" w:rsidRPr="0046011A" w:rsidRDefault="0046011A" w:rsidP="0046011A">
            <w:pPr>
              <w:spacing w:before="0" w:after="0" w:line="20" w:lineRule="atLeast"/>
              <w:rPr>
                <w:rFonts w:ascii="Times New Roman" w:eastAsia="Calibri" w:hAnsi="Times New Roman" w:cs="Times New Roman"/>
                <w:szCs w:val="22"/>
                <w:lang w:val="ru-RU"/>
              </w:rPr>
            </w:pPr>
          </w:p>
          <w:p w14:paraId="7E94390D"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val="ru-RU" w:eastAsia="ru-RU"/>
              </w:rPr>
            </w:pPr>
            <w:proofErr w:type="spellStart"/>
            <w:r w:rsidRPr="0046011A">
              <w:rPr>
                <w:rFonts w:ascii="Times New Roman" w:eastAsia="Calibri" w:hAnsi="Times New Roman" w:cs="Times New Roman"/>
                <w:kern w:val="3"/>
                <w:szCs w:val="22"/>
                <w:lang w:val="ru-RU" w:eastAsia="ru-RU"/>
              </w:rPr>
              <w:t>Управління</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освіти</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заклади</w:t>
            </w:r>
            <w:proofErr w:type="spellEnd"/>
            <w:r w:rsidRPr="0046011A">
              <w:rPr>
                <w:rFonts w:ascii="Times New Roman" w:eastAsia="Calibri" w:hAnsi="Times New Roman" w:cs="Times New Roman"/>
                <w:kern w:val="3"/>
                <w:szCs w:val="22"/>
                <w:lang w:val="ru-RU" w:eastAsia="ru-RU"/>
              </w:rPr>
              <w:t xml:space="preserve"> </w:t>
            </w:r>
            <w:proofErr w:type="spellStart"/>
            <w:r w:rsidRPr="0046011A">
              <w:rPr>
                <w:rFonts w:ascii="Times New Roman" w:eastAsia="Calibri" w:hAnsi="Times New Roman" w:cs="Times New Roman"/>
                <w:kern w:val="3"/>
                <w:szCs w:val="22"/>
                <w:lang w:val="ru-RU" w:eastAsia="ru-RU"/>
              </w:rPr>
              <w:t>освіти</w:t>
            </w:r>
            <w:proofErr w:type="spellEnd"/>
          </w:p>
        </w:tc>
        <w:tc>
          <w:tcPr>
            <w:tcW w:w="709" w:type="dxa"/>
          </w:tcPr>
          <w:p w14:paraId="175DA47B"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
          <w:p w14:paraId="7E7BC6C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6D8637DB" w14:textId="77777777" w:rsidR="0046011A" w:rsidRPr="0046011A" w:rsidRDefault="0046011A" w:rsidP="0046011A">
            <w:pPr>
              <w:spacing w:before="0" w:after="0" w:line="20" w:lineRule="atLeast"/>
              <w:rPr>
                <w:rFonts w:ascii="Times New Roman" w:eastAsia="Calibri" w:hAnsi="Times New Roman" w:cs="Times New Roman"/>
                <w:szCs w:val="22"/>
              </w:rPr>
            </w:pPr>
          </w:p>
          <w:p w14:paraId="5119ABCB" w14:textId="77777777" w:rsidR="0046011A" w:rsidRPr="0046011A" w:rsidRDefault="0046011A" w:rsidP="0046011A">
            <w:pPr>
              <w:spacing w:before="0" w:after="0" w:line="20" w:lineRule="atLeast"/>
              <w:rPr>
                <w:rFonts w:ascii="Times New Roman" w:eastAsia="Calibri" w:hAnsi="Times New Roman" w:cs="Times New Roman"/>
                <w:szCs w:val="22"/>
              </w:rPr>
            </w:pPr>
          </w:p>
          <w:p w14:paraId="60E05F7D" w14:textId="77777777" w:rsidR="0046011A" w:rsidRPr="0046011A" w:rsidRDefault="0046011A" w:rsidP="0046011A">
            <w:pPr>
              <w:spacing w:before="0" w:after="0" w:line="20" w:lineRule="atLeast"/>
              <w:rPr>
                <w:rFonts w:ascii="Times New Roman" w:eastAsia="Calibri" w:hAnsi="Times New Roman" w:cs="Times New Roman"/>
                <w:szCs w:val="22"/>
              </w:rPr>
            </w:pPr>
          </w:p>
          <w:p w14:paraId="1ABC28F6" w14:textId="77777777" w:rsidR="0046011A" w:rsidRPr="0046011A" w:rsidRDefault="0046011A" w:rsidP="0046011A">
            <w:pPr>
              <w:spacing w:before="0" w:after="0" w:line="20" w:lineRule="atLeast"/>
              <w:rPr>
                <w:rFonts w:ascii="Times New Roman" w:eastAsia="Calibri" w:hAnsi="Times New Roman" w:cs="Times New Roman"/>
                <w:szCs w:val="22"/>
              </w:rPr>
            </w:pPr>
          </w:p>
          <w:p w14:paraId="3F7C2415" w14:textId="77777777" w:rsidR="0046011A" w:rsidRPr="0046011A" w:rsidRDefault="0046011A" w:rsidP="0046011A">
            <w:pPr>
              <w:spacing w:before="0" w:after="0" w:line="20" w:lineRule="atLeast"/>
              <w:rPr>
                <w:rFonts w:ascii="Times New Roman" w:eastAsia="Calibri" w:hAnsi="Times New Roman" w:cs="Times New Roman"/>
                <w:szCs w:val="22"/>
              </w:rPr>
            </w:pPr>
          </w:p>
          <w:p w14:paraId="188114BF" w14:textId="77777777" w:rsidR="0046011A" w:rsidRPr="0046011A" w:rsidRDefault="0046011A" w:rsidP="0046011A">
            <w:pPr>
              <w:spacing w:before="0" w:after="0" w:line="20" w:lineRule="atLeast"/>
              <w:rPr>
                <w:rFonts w:ascii="Times New Roman" w:eastAsia="Calibri" w:hAnsi="Times New Roman" w:cs="Times New Roman"/>
                <w:szCs w:val="22"/>
              </w:rPr>
            </w:pPr>
          </w:p>
          <w:p w14:paraId="2B059212" w14:textId="77777777" w:rsidR="0046011A" w:rsidRPr="0046011A" w:rsidRDefault="0046011A" w:rsidP="0046011A">
            <w:pPr>
              <w:spacing w:before="0" w:after="0" w:line="20" w:lineRule="atLeast"/>
              <w:rPr>
                <w:rFonts w:ascii="Times New Roman" w:eastAsia="Calibri" w:hAnsi="Times New Roman" w:cs="Times New Roman"/>
                <w:szCs w:val="22"/>
              </w:rPr>
            </w:pPr>
          </w:p>
          <w:p w14:paraId="0FC1763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BE1B065" w14:textId="77777777" w:rsidR="0046011A" w:rsidRPr="0046011A" w:rsidRDefault="0046011A" w:rsidP="0046011A">
            <w:pPr>
              <w:spacing w:before="0" w:after="0" w:line="20" w:lineRule="atLeast"/>
              <w:rPr>
                <w:rFonts w:ascii="Times New Roman" w:eastAsia="Calibri" w:hAnsi="Times New Roman" w:cs="Times New Roman"/>
                <w:szCs w:val="22"/>
              </w:rPr>
            </w:pPr>
          </w:p>
          <w:p w14:paraId="6C38C8F0" w14:textId="77777777" w:rsidR="0046011A" w:rsidRPr="0046011A" w:rsidRDefault="0046011A" w:rsidP="0046011A">
            <w:pPr>
              <w:spacing w:before="0" w:after="0" w:line="20" w:lineRule="atLeast"/>
              <w:rPr>
                <w:rFonts w:ascii="Times New Roman" w:eastAsia="Calibri" w:hAnsi="Times New Roman" w:cs="Times New Roman"/>
                <w:szCs w:val="22"/>
              </w:rPr>
            </w:pPr>
          </w:p>
          <w:p w14:paraId="59818C82" w14:textId="77777777" w:rsidR="0046011A" w:rsidRPr="0046011A" w:rsidRDefault="0046011A" w:rsidP="0046011A">
            <w:pPr>
              <w:spacing w:before="0" w:after="0" w:line="20" w:lineRule="atLeast"/>
              <w:rPr>
                <w:rFonts w:ascii="Times New Roman" w:eastAsia="Calibri" w:hAnsi="Times New Roman" w:cs="Times New Roman"/>
                <w:szCs w:val="22"/>
              </w:rPr>
            </w:pPr>
          </w:p>
          <w:p w14:paraId="59F831AA" w14:textId="77777777" w:rsidR="0046011A" w:rsidRPr="0046011A" w:rsidRDefault="0046011A" w:rsidP="0046011A">
            <w:pPr>
              <w:spacing w:before="0" w:after="0" w:line="20" w:lineRule="atLeast"/>
              <w:rPr>
                <w:rFonts w:ascii="Times New Roman" w:eastAsia="Calibri" w:hAnsi="Times New Roman" w:cs="Times New Roman"/>
                <w:szCs w:val="22"/>
              </w:rPr>
            </w:pPr>
          </w:p>
          <w:p w14:paraId="219629D1" w14:textId="77777777" w:rsidR="0046011A" w:rsidRPr="0046011A" w:rsidRDefault="0046011A" w:rsidP="0046011A">
            <w:pPr>
              <w:spacing w:before="0" w:after="0" w:line="20" w:lineRule="atLeast"/>
              <w:rPr>
                <w:rFonts w:ascii="Times New Roman" w:eastAsia="Calibri" w:hAnsi="Times New Roman" w:cs="Times New Roman"/>
                <w:szCs w:val="22"/>
              </w:rPr>
            </w:pPr>
          </w:p>
          <w:p w14:paraId="18CEEF5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5C0FA8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758EF8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59E9F4FE" w14:textId="77777777" w:rsidR="0046011A" w:rsidRPr="0046011A" w:rsidRDefault="0046011A" w:rsidP="0046011A">
            <w:pPr>
              <w:spacing w:before="0" w:after="0" w:line="20" w:lineRule="atLeast"/>
              <w:rPr>
                <w:rFonts w:ascii="Times New Roman" w:eastAsia="Calibri" w:hAnsi="Times New Roman" w:cs="Times New Roman"/>
                <w:szCs w:val="22"/>
              </w:rPr>
            </w:pPr>
          </w:p>
          <w:p w14:paraId="7F68A423" w14:textId="77777777" w:rsidR="0046011A" w:rsidRPr="0046011A" w:rsidRDefault="0046011A" w:rsidP="0046011A">
            <w:pPr>
              <w:spacing w:before="0" w:after="0" w:line="20" w:lineRule="atLeast"/>
              <w:rPr>
                <w:rFonts w:ascii="Times New Roman" w:eastAsia="Calibri" w:hAnsi="Times New Roman" w:cs="Times New Roman"/>
                <w:szCs w:val="22"/>
              </w:rPr>
            </w:pPr>
          </w:p>
          <w:p w14:paraId="6C6DDA2F" w14:textId="77777777" w:rsidR="0046011A" w:rsidRPr="0046011A" w:rsidRDefault="0046011A" w:rsidP="0046011A">
            <w:pPr>
              <w:spacing w:before="0" w:after="0" w:line="20" w:lineRule="atLeast"/>
              <w:rPr>
                <w:rFonts w:ascii="Times New Roman" w:eastAsia="Calibri" w:hAnsi="Times New Roman" w:cs="Times New Roman"/>
                <w:szCs w:val="22"/>
              </w:rPr>
            </w:pPr>
          </w:p>
          <w:p w14:paraId="4D58267F" w14:textId="77777777" w:rsidR="0046011A" w:rsidRPr="0046011A" w:rsidRDefault="0046011A" w:rsidP="0046011A">
            <w:pPr>
              <w:spacing w:before="0" w:after="0" w:line="20" w:lineRule="atLeast"/>
              <w:rPr>
                <w:rFonts w:ascii="Times New Roman" w:eastAsia="Calibri" w:hAnsi="Times New Roman" w:cs="Times New Roman"/>
                <w:szCs w:val="22"/>
              </w:rPr>
            </w:pPr>
          </w:p>
          <w:p w14:paraId="49C9C5DB" w14:textId="77777777" w:rsidR="0046011A" w:rsidRPr="0046011A" w:rsidRDefault="0046011A" w:rsidP="0046011A">
            <w:pPr>
              <w:spacing w:before="0" w:after="0" w:line="20" w:lineRule="atLeast"/>
              <w:rPr>
                <w:rFonts w:ascii="Times New Roman" w:eastAsia="Calibri" w:hAnsi="Times New Roman" w:cs="Times New Roman"/>
                <w:szCs w:val="22"/>
              </w:rPr>
            </w:pPr>
          </w:p>
          <w:p w14:paraId="5CB835BA" w14:textId="77777777" w:rsidR="0046011A" w:rsidRPr="0046011A" w:rsidRDefault="0046011A" w:rsidP="0046011A">
            <w:pPr>
              <w:spacing w:before="0" w:after="0" w:line="20" w:lineRule="atLeast"/>
              <w:rPr>
                <w:rFonts w:ascii="Times New Roman" w:eastAsia="Calibri" w:hAnsi="Times New Roman" w:cs="Times New Roman"/>
                <w:szCs w:val="22"/>
              </w:rPr>
            </w:pPr>
          </w:p>
          <w:p w14:paraId="21F2123D" w14:textId="77777777" w:rsidR="0046011A" w:rsidRPr="0046011A" w:rsidRDefault="0046011A" w:rsidP="0046011A">
            <w:pPr>
              <w:spacing w:before="0" w:after="0" w:line="20" w:lineRule="atLeast"/>
              <w:rPr>
                <w:rFonts w:ascii="Times New Roman" w:eastAsia="Calibri" w:hAnsi="Times New Roman" w:cs="Times New Roman"/>
                <w:szCs w:val="22"/>
              </w:rPr>
            </w:pPr>
          </w:p>
          <w:p w14:paraId="5EB276B0"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7F80378B" w14:textId="77777777" w:rsidR="0046011A" w:rsidRPr="0046011A" w:rsidRDefault="0046011A" w:rsidP="0046011A">
            <w:pPr>
              <w:spacing w:before="0" w:after="0" w:line="20" w:lineRule="atLeast"/>
              <w:rPr>
                <w:rFonts w:ascii="Times New Roman" w:eastAsia="Calibri" w:hAnsi="Times New Roman" w:cs="Times New Roman"/>
                <w:szCs w:val="22"/>
              </w:rPr>
            </w:pPr>
          </w:p>
          <w:p w14:paraId="74DFC821" w14:textId="77777777" w:rsidR="0046011A" w:rsidRPr="0046011A" w:rsidRDefault="0046011A" w:rsidP="0046011A">
            <w:pPr>
              <w:spacing w:before="0" w:after="0" w:line="20" w:lineRule="atLeast"/>
              <w:rPr>
                <w:rFonts w:ascii="Times New Roman" w:eastAsia="Calibri" w:hAnsi="Times New Roman" w:cs="Times New Roman"/>
                <w:szCs w:val="22"/>
              </w:rPr>
            </w:pPr>
          </w:p>
          <w:p w14:paraId="480D84E9" w14:textId="77777777" w:rsidR="0046011A" w:rsidRPr="0046011A" w:rsidRDefault="0046011A" w:rsidP="0046011A">
            <w:pPr>
              <w:spacing w:before="0" w:after="0" w:line="20" w:lineRule="atLeast"/>
              <w:rPr>
                <w:rFonts w:ascii="Times New Roman" w:eastAsia="Calibri" w:hAnsi="Times New Roman" w:cs="Times New Roman"/>
                <w:szCs w:val="22"/>
              </w:rPr>
            </w:pPr>
          </w:p>
          <w:p w14:paraId="49B0C047" w14:textId="77777777" w:rsidR="0046011A" w:rsidRPr="0046011A" w:rsidRDefault="0046011A" w:rsidP="0046011A">
            <w:pPr>
              <w:spacing w:before="0" w:after="0" w:line="20" w:lineRule="atLeast"/>
              <w:rPr>
                <w:rFonts w:ascii="Times New Roman" w:eastAsia="Calibri" w:hAnsi="Times New Roman" w:cs="Times New Roman"/>
                <w:szCs w:val="22"/>
              </w:rPr>
            </w:pPr>
          </w:p>
          <w:p w14:paraId="1CCD3145" w14:textId="77777777" w:rsidR="0046011A" w:rsidRPr="0046011A" w:rsidRDefault="0046011A" w:rsidP="0046011A">
            <w:pPr>
              <w:spacing w:before="0" w:after="0" w:line="20" w:lineRule="atLeast"/>
              <w:rPr>
                <w:rFonts w:ascii="Times New Roman" w:eastAsia="Calibri" w:hAnsi="Times New Roman" w:cs="Times New Roman"/>
                <w:szCs w:val="22"/>
              </w:rPr>
            </w:pPr>
          </w:p>
          <w:p w14:paraId="06E7F6DE"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BF64B1D" w14:textId="77777777" w:rsidR="0046011A" w:rsidRPr="0046011A" w:rsidRDefault="0046011A" w:rsidP="0046011A">
            <w:pPr>
              <w:spacing w:before="0" w:after="0" w:line="20" w:lineRule="atLeast"/>
              <w:rPr>
                <w:rFonts w:ascii="Times New Roman" w:eastAsia="Calibri" w:hAnsi="Times New Roman" w:cs="Times New Roman"/>
                <w:szCs w:val="22"/>
              </w:rPr>
            </w:pPr>
          </w:p>
          <w:p w14:paraId="02AC4E50" w14:textId="77777777" w:rsidR="0046011A" w:rsidRPr="0046011A" w:rsidRDefault="0046011A" w:rsidP="0046011A">
            <w:pPr>
              <w:spacing w:before="0" w:after="0" w:line="20" w:lineRule="atLeast"/>
              <w:rPr>
                <w:rFonts w:ascii="Times New Roman" w:eastAsia="Calibri" w:hAnsi="Times New Roman" w:cs="Times New Roman"/>
                <w:szCs w:val="22"/>
              </w:rPr>
            </w:pPr>
          </w:p>
          <w:p w14:paraId="2744FE13"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709" w:type="dxa"/>
          </w:tcPr>
          <w:p w14:paraId="1CD3DC6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6BBEA9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2233DAD" w14:textId="77777777" w:rsidR="0046011A" w:rsidRPr="0046011A" w:rsidRDefault="0046011A" w:rsidP="0046011A">
            <w:pPr>
              <w:spacing w:before="0" w:after="0" w:line="20" w:lineRule="atLeast"/>
              <w:rPr>
                <w:rFonts w:ascii="Times New Roman" w:eastAsia="Calibri" w:hAnsi="Times New Roman" w:cs="Times New Roman"/>
                <w:szCs w:val="22"/>
              </w:rPr>
            </w:pPr>
          </w:p>
          <w:p w14:paraId="4D021719" w14:textId="77777777" w:rsidR="0046011A" w:rsidRPr="0046011A" w:rsidRDefault="0046011A" w:rsidP="0046011A">
            <w:pPr>
              <w:spacing w:before="0" w:after="0" w:line="20" w:lineRule="atLeast"/>
              <w:rPr>
                <w:rFonts w:ascii="Times New Roman" w:eastAsia="Calibri" w:hAnsi="Times New Roman" w:cs="Times New Roman"/>
                <w:szCs w:val="22"/>
              </w:rPr>
            </w:pPr>
          </w:p>
          <w:p w14:paraId="643D00A8" w14:textId="77777777" w:rsidR="0046011A" w:rsidRPr="0046011A" w:rsidRDefault="0046011A" w:rsidP="0046011A">
            <w:pPr>
              <w:spacing w:before="0" w:after="0" w:line="20" w:lineRule="atLeast"/>
              <w:rPr>
                <w:rFonts w:ascii="Times New Roman" w:eastAsia="Calibri" w:hAnsi="Times New Roman" w:cs="Times New Roman"/>
                <w:szCs w:val="22"/>
              </w:rPr>
            </w:pPr>
          </w:p>
          <w:p w14:paraId="134F206D" w14:textId="77777777" w:rsidR="0046011A" w:rsidRPr="0046011A" w:rsidRDefault="0046011A" w:rsidP="0046011A">
            <w:pPr>
              <w:spacing w:before="0" w:after="0" w:line="20" w:lineRule="atLeast"/>
              <w:rPr>
                <w:rFonts w:ascii="Times New Roman" w:eastAsia="Calibri" w:hAnsi="Times New Roman" w:cs="Times New Roman"/>
                <w:szCs w:val="22"/>
              </w:rPr>
            </w:pPr>
          </w:p>
          <w:p w14:paraId="5D9B9E95" w14:textId="77777777" w:rsidR="0046011A" w:rsidRPr="0046011A" w:rsidRDefault="0046011A" w:rsidP="0046011A">
            <w:pPr>
              <w:spacing w:before="0" w:after="0" w:line="20" w:lineRule="atLeast"/>
              <w:rPr>
                <w:rFonts w:ascii="Times New Roman" w:eastAsia="Calibri" w:hAnsi="Times New Roman" w:cs="Times New Roman"/>
                <w:szCs w:val="22"/>
              </w:rPr>
            </w:pPr>
          </w:p>
          <w:p w14:paraId="361FA1AE" w14:textId="77777777" w:rsidR="0046011A" w:rsidRPr="0046011A" w:rsidRDefault="0046011A" w:rsidP="0046011A">
            <w:pPr>
              <w:spacing w:before="0" w:after="0" w:line="20" w:lineRule="atLeast"/>
              <w:rPr>
                <w:rFonts w:ascii="Times New Roman" w:eastAsia="Calibri" w:hAnsi="Times New Roman" w:cs="Times New Roman"/>
                <w:szCs w:val="22"/>
              </w:rPr>
            </w:pPr>
          </w:p>
          <w:p w14:paraId="768A6B19" w14:textId="77777777" w:rsidR="0046011A" w:rsidRPr="0046011A" w:rsidRDefault="0046011A" w:rsidP="0046011A">
            <w:pPr>
              <w:spacing w:before="0" w:after="0" w:line="20" w:lineRule="atLeast"/>
              <w:rPr>
                <w:rFonts w:ascii="Times New Roman" w:eastAsia="Calibri" w:hAnsi="Times New Roman" w:cs="Times New Roman"/>
                <w:szCs w:val="22"/>
              </w:rPr>
            </w:pPr>
          </w:p>
          <w:p w14:paraId="373B849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15A348E" w14:textId="77777777" w:rsidR="0046011A" w:rsidRPr="0046011A" w:rsidRDefault="0046011A" w:rsidP="0046011A">
            <w:pPr>
              <w:spacing w:before="0" w:after="0" w:line="20" w:lineRule="atLeast"/>
              <w:rPr>
                <w:rFonts w:ascii="Times New Roman" w:eastAsia="Calibri" w:hAnsi="Times New Roman" w:cs="Times New Roman"/>
                <w:szCs w:val="22"/>
              </w:rPr>
            </w:pPr>
          </w:p>
          <w:p w14:paraId="7C9ED8B0" w14:textId="77777777" w:rsidR="0046011A" w:rsidRPr="0046011A" w:rsidRDefault="0046011A" w:rsidP="0046011A">
            <w:pPr>
              <w:spacing w:before="0" w:after="0" w:line="20" w:lineRule="atLeast"/>
              <w:rPr>
                <w:rFonts w:ascii="Times New Roman" w:eastAsia="Calibri" w:hAnsi="Times New Roman" w:cs="Times New Roman"/>
                <w:szCs w:val="22"/>
              </w:rPr>
            </w:pPr>
          </w:p>
          <w:p w14:paraId="74EBE57A" w14:textId="77777777" w:rsidR="0046011A" w:rsidRPr="0046011A" w:rsidRDefault="0046011A" w:rsidP="0046011A">
            <w:pPr>
              <w:spacing w:before="0" w:after="0" w:line="20" w:lineRule="atLeast"/>
              <w:rPr>
                <w:rFonts w:ascii="Times New Roman" w:eastAsia="Calibri" w:hAnsi="Times New Roman" w:cs="Times New Roman"/>
                <w:szCs w:val="22"/>
              </w:rPr>
            </w:pPr>
          </w:p>
          <w:p w14:paraId="18CF6359" w14:textId="77777777" w:rsidR="0046011A" w:rsidRPr="0046011A" w:rsidRDefault="0046011A" w:rsidP="0046011A">
            <w:pPr>
              <w:spacing w:before="0" w:after="0" w:line="20" w:lineRule="atLeast"/>
              <w:rPr>
                <w:rFonts w:ascii="Times New Roman" w:eastAsia="Calibri" w:hAnsi="Times New Roman" w:cs="Times New Roman"/>
                <w:szCs w:val="22"/>
              </w:rPr>
            </w:pPr>
          </w:p>
          <w:p w14:paraId="672301B4" w14:textId="77777777" w:rsidR="0046011A" w:rsidRPr="0046011A" w:rsidRDefault="0046011A" w:rsidP="0046011A">
            <w:pPr>
              <w:spacing w:before="0" w:after="0" w:line="20" w:lineRule="atLeast"/>
              <w:rPr>
                <w:rFonts w:ascii="Times New Roman" w:eastAsia="Calibri" w:hAnsi="Times New Roman" w:cs="Times New Roman"/>
                <w:szCs w:val="22"/>
              </w:rPr>
            </w:pPr>
          </w:p>
          <w:p w14:paraId="45055552"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78A6F916"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709" w:type="dxa"/>
          </w:tcPr>
          <w:p w14:paraId="38AEBA1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225592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0DD8DB86" w14:textId="77777777" w:rsidR="0046011A" w:rsidRPr="0046011A" w:rsidRDefault="0046011A" w:rsidP="0046011A">
            <w:pPr>
              <w:spacing w:before="0" w:after="0" w:line="20" w:lineRule="atLeast"/>
              <w:rPr>
                <w:rFonts w:ascii="Times New Roman" w:eastAsia="Calibri" w:hAnsi="Times New Roman" w:cs="Times New Roman"/>
                <w:szCs w:val="22"/>
              </w:rPr>
            </w:pPr>
          </w:p>
          <w:p w14:paraId="536A4E50" w14:textId="77777777" w:rsidR="0046011A" w:rsidRPr="0046011A" w:rsidRDefault="0046011A" w:rsidP="0046011A">
            <w:pPr>
              <w:spacing w:before="0" w:after="0" w:line="20" w:lineRule="atLeast"/>
              <w:rPr>
                <w:rFonts w:ascii="Times New Roman" w:eastAsia="Calibri" w:hAnsi="Times New Roman" w:cs="Times New Roman"/>
                <w:szCs w:val="22"/>
              </w:rPr>
            </w:pPr>
          </w:p>
          <w:p w14:paraId="304B3A77" w14:textId="77777777" w:rsidR="0046011A" w:rsidRPr="0046011A" w:rsidRDefault="0046011A" w:rsidP="0046011A">
            <w:pPr>
              <w:spacing w:before="0" w:after="0" w:line="20" w:lineRule="atLeast"/>
              <w:rPr>
                <w:rFonts w:ascii="Times New Roman" w:eastAsia="Calibri" w:hAnsi="Times New Roman" w:cs="Times New Roman"/>
                <w:szCs w:val="22"/>
              </w:rPr>
            </w:pPr>
          </w:p>
          <w:p w14:paraId="510EB42E" w14:textId="77777777" w:rsidR="0046011A" w:rsidRPr="0046011A" w:rsidRDefault="0046011A" w:rsidP="0046011A">
            <w:pPr>
              <w:spacing w:before="0" w:after="0" w:line="20" w:lineRule="atLeast"/>
              <w:rPr>
                <w:rFonts w:ascii="Times New Roman" w:eastAsia="Calibri" w:hAnsi="Times New Roman" w:cs="Times New Roman"/>
                <w:szCs w:val="22"/>
              </w:rPr>
            </w:pPr>
          </w:p>
          <w:p w14:paraId="3C233775" w14:textId="77777777" w:rsidR="0046011A" w:rsidRPr="0046011A" w:rsidRDefault="0046011A" w:rsidP="0046011A">
            <w:pPr>
              <w:spacing w:before="0" w:after="0" w:line="20" w:lineRule="atLeast"/>
              <w:rPr>
                <w:rFonts w:ascii="Times New Roman" w:eastAsia="Calibri" w:hAnsi="Times New Roman" w:cs="Times New Roman"/>
                <w:szCs w:val="22"/>
              </w:rPr>
            </w:pPr>
          </w:p>
          <w:p w14:paraId="2E1348D0" w14:textId="77777777" w:rsidR="0046011A" w:rsidRPr="0046011A" w:rsidRDefault="0046011A" w:rsidP="0046011A">
            <w:pPr>
              <w:spacing w:before="0" w:after="0" w:line="20" w:lineRule="atLeast"/>
              <w:rPr>
                <w:rFonts w:ascii="Times New Roman" w:eastAsia="Calibri" w:hAnsi="Times New Roman" w:cs="Times New Roman"/>
                <w:szCs w:val="22"/>
              </w:rPr>
            </w:pPr>
          </w:p>
          <w:p w14:paraId="34DD2E14" w14:textId="77777777" w:rsidR="0046011A" w:rsidRPr="0046011A" w:rsidRDefault="0046011A" w:rsidP="0046011A">
            <w:pPr>
              <w:spacing w:before="0" w:after="0" w:line="20" w:lineRule="atLeast"/>
              <w:rPr>
                <w:rFonts w:ascii="Times New Roman" w:eastAsia="Calibri" w:hAnsi="Times New Roman" w:cs="Times New Roman"/>
                <w:szCs w:val="22"/>
              </w:rPr>
            </w:pPr>
          </w:p>
          <w:p w14:paraId="243D78EE"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6554F6C2" w14:textId="77777777" w:rsidR="0046011A" w:rsidRPr="0046011A" w:rsidRDefault="0046011A" w:rsidP="0046011A">
            <w:pPr>
              <w:spacing w:before="0" w:after="0" w:line="20" w:lineRule="atLeast"/>
              <w:rPr>
                <w:rFonts w:ascii="Times New Roman" w:eastAsia="Calibri" w:hAnsi="Times New Roman" w:cs="Times New Roman"/>
                <w:szCs w:val="22"/>
              </w:rPr>
            </w:pPr>
          </w:p>
          <w:p w14:paraId="078B6871" w14:textId="77777777" w:rsidR="0046011A" w:rsidRPr="0046011A" w:rsidRDefault="0046011A" w:rsidP="0046011A">
            <w:pPr>
              <w:spacing w:before="0" w:after="0" w:line="20" w:lineRule="atLeast"/>
              <w:rPr>
                <w:rFonts w:ascii="Times New Roman" w:eastAsia="Calibri" w:hAnsi="Times New Roman" w:cs="Times New Roman"/>
                <w:szCs w:val="22"/>
              </w:rPr>
            </w:pPr>
          </w:p>
          <w:p w14:paraId="0A32631D" w14:textId="77777777" w:rsidR="0046011A" w:rsidRPr="0046011A" w:rsidRDefault="0046011A" w:rsidP="0046011A">
            <w:pPr>
              <w:spacing w:before="0" w:after="0" w:line="20" w:lineRule="atLeast"/>
              <w:rPr>
                <w:rFonts w:ascii="Times New Roman" w:eastAsia="Calibri" w:hAnsi="Times New Roman" w:cs="Times New Roman"/>
                <w:szCs w:val="22"/>
              </w:rPr>
            </w:pPr>
          </w:p>
          <w:p w14:paraId="4A10FB85" w14:textId="77777777" w:rsidR="0046011A" w:rsidRPr="0046011A" w:rsidRDefault="0046011A" w:rsidP="0046011A">
            <w:pPr>
              <w:spacing w:before="0" w:after="0" w:line="20" w:lineRule="atLeast"/>
              <w:rPr>
                <w:rFonts w:ascii="Times New Roman" w:eastAsia="Calibri" w:hAnsi="Times New Roman" w:cs="Times New Roman"/>
                <w:szCs w:val="22"/>
              </w:rPr>
            </w:pPr>
          </w:p>
          <w:p w14:paraId="088DE8B3" w14:textId="77777777" w:rsidR="0046011A" w:rsidRPr="0046011A" w:rsidRDefault="0046011A" w:rsidP="0046011A">
            <w:pPr>
              <w:spacing w:before="0" w:after="0" w:line="20" w:lineRule="atLeast"/>
              <w:rPr>
                <w:rFonts w:ascii="Times New Roman" w:eastAsia="Calibri" w:hAnsi="Times New Roman" w:cs="Times New Roman"/>
                <w:szCs w:val="22"/>
              </w:rPr>
            </w:pPr>
          </w:p>
          <w:p w14:paraId="4724C42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8864E6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379D84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469D023" w14:textId="77777777" w:rsidR="0046011A" w:rsidRPr="0046011A" w:rsidRDefault="0046011A" w:rsidP="0046011A">
            <w:pPr>
              <w:spacing w:before="0" w:after="0" w:line="20" w:lineRule="atLeast"/>
              <w:rPr>
                <w:rFonts w:ascii="Times New Roman" w:eastAsia="Calibri" w:hAnsi="Times New Roman" w:cs="Times New Roman"/>
                <w:szCs w:val="22"/>
              </w:rPr>
            </w:pPr>
          </w:p>
          <w:p w14:paraId="1A62B418" w14:textId="77777777" w:rsidR="0046011A" w:rsidRPr="0046011A" w:rsidRDefault="0046011A" w:rsidP="0046011A">
            <w:pPr>
              <w:spacing w:before="0" w:after="0" w:line="20" w:lineRule="atLeast"/>
              <w:rPr>
                <w:rFonts w:ascii="Times New Roman" w:eastAsia="Calibri" w:hAnsi="Times New Roman" w:cs="Times New Roman"/>
                <w:szCs w:val="22"/>
              </w:rPr>
            </w:pPr>
          </w:p>
          <w:p w14:paraId="57A3CD6A" w14:textId="77777777" w:rsidR="0046011A" w:rsidRPr="0046011A" w:rsidRDefault="0046011A" w:rsidP="0046011A">
            <w:pPr>
              <w:spacing w:before="0" w:after="0" w:line="20" w:lineRule="atLeast"/>
              <w:rPr>
                <w:rFonts w:ascii="Times New Roman" w:eastAsia="Calibri" w:hAnsi="Times New Roman" w:cs="Times New Roman"/>
                <w:szCs w:val="22"/>
              </w:rPr>
            </w:pPr>
          </w:p>
          <w:p w14:paraId="420C4D66" w14:textId="77777777" w:rsidR="0046011A" w:rsidRPr="0046011A" w:rsidRDefault="0046011A" w:rsidP="0046011A">
            <w:pPr>
              <w:spacing w:before="0" w:after="0" w:line="20" w:lineRule="atLeast"/>
              <w:rPr>
                <w:rFonts w:ascii="Times New Roman" w:eastAsia="Calibri" w:hAnsi="Times New Roman" w:cs="Times New Roman"/>
                <w:szCs w:val="22"/>
              </w:rPr>
            </w:pPr>
          </w:p>
          <w:p w14:paraId="6D021F7D" w14:textId="77777777" w:rsidR="0046011A" w:rsidRPr="0046011A" w:rsidRDefault="0046011A" w:rsidP="0046011A">
            <w:pPr>
              <w:spacing w:before="0" w:after="0" w:line="20" w:lineRule="atLeast"/>
              <w:rPr>
                <w:rFonts w:ascii="Times New Roman" w:eastAsia="Calibri" w:hAnsi="Times New Roman" w:cs="Times New Roman"/>
                <w:szCs w:val="22"/>
              </w:rPr>
            </w:pPr>
          </w:p>
          <w:p w14:paraId="057EEBA9" w14:textId="77777777" w:rsidR="0046011A" w:rsidRPr="0046011A" w:rsidRDefault="0046011A" w:rsidP="0046011A">
            <w:pPr>
              <w:spacing w:before="0" w:after="0" w:line="20" w:lineRule="atLeast"/>
              <w:rPr>
                <w:rFonts w:ascii="Times New Roman" w:eastAsia="Calibri" w:hAnsi="Times New Roman" w:cs="Times New Roman"/>
                <w:szCs w:val="22"/>
              </w:rPr>
            </w:pPr>
          </w:p>
          <w:p w14:paraId="71235F93" w14:textId="77777777" w:rsidR="0046011A" w:rsidRPr="0046011A" w:rsidRDefault="0046011A" w:rsidP="0046011A">
            <w:pPr>
              <w:spacing w:before="0" w:after="0" w:line="20" w:lineRule="atLeast"/>
              <w:rPr>
                <w:rFonts w:ascii="Times New Roman" w:eastAsia="Calibri" w:hAnsi="Times New Roman" w:cs="Times New Roman"/>
                <w:szCs w:val="22"/>
              </w:rPr>
            </w:pPr>
          </w:p>
          <w:p w14:paraId="7516788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7A1B6D4B" w14:textId="77777777" w:rsidR="0046011A" w:rsidRPr="0046011A" w:rsidRDefault="0046011A" w:rsidP="0046011A">
            <w:pPr>
              <w:spacing w:before="0" w:after="0" w:line="20" w:lineRule="atLeast"/>
              <w:rPr>
                <w:rFonts w:ascii="Times New Roman" w:eastAsia="Calibri" w:hAnsi="Times New Roman" w:cs="Times New Roman"/>
                <w:szCs w:val="22"/>
              </w:rPr>
            </w:pPr>
          </w:p>
          <w:p w14:paraId="093CDFBE" w14:textId="77777777" w:rsidR="0046011A" w:rsidRPr="0046011A" w:rsidRDefault="0046011A" w:rsidP="0046011A">
            <w:pPr>
              <w:spacing w:before="0" w:after="0" w:line="20" w:lineRule="atLeast"/>
              <w:rPr>
                <w:rFonts w:ascii="Times New Roman" w:eastAsia="Calibri" w:hAnsi="Times New Roman" w:cs="Times New Roman"/>
                <w:szCs w:val="22"/>
              </w:rPr>
            </w:pPr>
          </w:p>
          <w:p w14:paraId="7F603B7C" w14:textId="77777777" w:rsidR="0046011A" w:rsidRPr="0046011A" w:rsidRDefault="0046011A" w:rsidP="0046011A">
            <w:pPr>
              <w:spacing w:before="0" w:after="0" w:line="20" w:lineRule="atLeast"/>
              <w:rPr>
                <w:rFonts w:ascii="Times New Roman" w:eastAsia="Calibri" w:hAnsi="Times New Roman" w:cs="Times New Roman"/>
                <w:szCs w:val="22"/>
              </w:rPr>
            </w:pPr>
          </w:p>
          <w:p w14:paraId="29D6FE7B" w14:textId="77777777" w:rsidR="0046011A" w:rsidRPr="0046011A" w:rsidRDefault="0046011A" w:rsidP="0046011A">
            <w:pPr>
              <w:spacing w:before="0" w:after="0" w:line="20" w:lineRule="atLeast"/>
              <w:rPr>
                <w:rFonts w:ascii="Times New Roman" w:eastAsia="Calibri" w:hAnsi="Times New Roman" w:cs="Times New Roman"/>
                <w:szCs w:val="22"/>
              </w:rPr>
            </w:pPr>
          </w:p>
          <w:p w14:paraId="37ED8708" w14:textId="77777777" w:rsidR="0046011A" w:rsidRPr="0046011A" w:rsidRDefault="0046011A" w:rsidP="0046011A">
            <w:pPr>
              <w:spacing w:before="0" w:after="0" w:line="20" w:lineRule="atLeast"/>
              <w:rPr>
                <w:rFonts w:ascii="Times New Roman" w:eastAsia="Calibri" w:hAnsi="Times New Roman" w:cs="Times New Roman"/>
                <w:szCs w:val="22"/>
              </w:rPr>
            </w:pPr>
          </w:p>
          <w:p w14:paraId="2E62094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20B0506"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709" w:type="dxa"/>
          </w:tcPr>
          <w:p w14:paraId="7BCC5FF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A89733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615436B" w14:textId="77777777" w:rsidR="0046011A" w:rsidRPr="0046011A" w:rsidRDefault="0046011A" w:rsidP="0046011A">
            <w:pPr>
              <w:spacing w:before="0" w:after="0" w:line="20" w:lineRule="atLeast"/>
              <w:rPr>
                <w:rFonts w:ascii="Times New Roman" w:eastAsia="Calibri" w:hAnsi="Times New Roman" w:cs="Times New Roman"/>
                <w:szCs w:val="22"/>
              </w:rPr>
            </w:pPr>
          </w:p>
          <w:p w14:paraId="68C83C2E" w14:textId="77777777" w:rsidR="0046011A" w:rsidRPr="0046011A" w:rsidRDefault="0046011A" w:rsidP="0046011A">
            <w:pPr>
              <w:spacing w:before="0" w:after="0" w:line="20" w:lineRule="atLeast"/>
              <w:rPr>
                <w:rFonts w:ascii="Times New Roman" w:eastAsia="Calibri" w:hAnsi="Times New Roman" w:cs="Times New Roman"/>
                <w:szCs w:val="22"/>
              </w:rPr>
            </w:pPr>
          </w:p>
          <w:p w14:paraId="64B9A885" w14:textId="77777777" w:rsidR="0046011A" w:rsidRPr="0046011A" w:rsidRDefault="0046011A" w:rsidP="0046011A">
            <w:pPr>
              <w:spacing w:before="0" w:after="0" w:line="20" w:lineRule="atLeast"/>
              <w:rPr>
                <w:rFonts w:ascii="Times New Roman" w:eastAsia="Calibri" w:hAnsi="Times New Roman" w:cs="Times New Roman"/>
                <w:szCs w:val="22"/>
              </w:rPr>
            </w:pPr>
          </w:p>
          <w:p w14:paraId="4182E12A" w14:textId="77777777" w:rsidR="0046011A" w:rsidRPr="0046011A" w:rsidRDefault="0046011A" w:rsidP="0046011A">
            <w:pPr>
              <w:spacing w:before="0" w:after="0" w:line="20" w:lineRule="atLeast"/>
              <w:rPr>
                <w:rFonts w:ascii="Times New Roman" w:eastAsia="Calibri" w:hAnsi="Times New Roman" w:cs="Times New Roman"/>
                <w:szCs w:val="22"/>
              </w:rPr>
            </w:pPr>
          </w:p>
          <w:p w14:paraId="5504E2D8" w14:textId="77777777" w:rsidR="0046011A" w:rsidRPr="0046011A" w:rsidRDefault="0046011A" w:rsidP="0046011A">
            <w:pPr>
              <w:spacing w:before="0" w:after="0" w:line="20" w:lineRule="atLeast"/>
              <w:rPr>
                <w:rFonts w:ascii="Times New Roman" w:eastAsia="Calibri" w:hAnsi="Times New Roman" w:cs="Times New Roman"/>
                <w:szCs w:val="22"/>
              </w:rPr>
            </w:pPr>
          </w:p>
          <w:p w14:paraId="377F6976" w14:textId="77777777" w:rsidR="0046011A" w:rsidRPr="0046011A" w:rsidRDefault="0046011A" w:rsidP="0046011A">
            <w:pPr>
              <w:spacing w:before="0" w:after="0" w:line="20" w:lineRule="atLeast"/>
              <w:rPr>
                <w:rFonts w:ascii="Times New Roman" w:eastAsia="Calibri" w:hAnsi="Times New Roman" w:cs="Times New Roman"/>
                <w:szCs w:val="22"/>
              </w:rPr>
            </w:pPr>
          </w:p>
          <w:p w14:paraId="2DFDAA69" w14:textId="77777777" w:rsidR="0046011A" w:rsidRPr="0046011A" w:rsidRDefault="0046011A" w:rsidP="0046011A">
            <w:pPr>
              <w:spacing w:before="0" w:after="0" w:line="20" w:lineRule="atLeast"/>
              <w:rPr>
                <w:rFonts w:ascii="Times New Roman" w:eastAsia="Calibri" w:hAnsi="Times New Roman" w:cs="Times New Roman"/>
                <w:szCs w:val="22"/>
              </w:rPr>
            </w:pPr>
          </w:p>
          <w:p w14:paraId="777F501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6A315DCC" w14:textId="77777777" w:rsidR="0046011A" w:rsidRPr="0046011A" w:rsidRDefault="0046011A" w:rsidP="0046011A">
            <w:pPr>
              <w:spacing w:before="0" w:after="0" w:line="20" w:lineRule="atLeast"/>
              <w:rPr>
                <w:rFonts w:ascii="Times New Roman" w:eastAsia="Calibri" w:hAnsi="Times New Roman" w:cs="Times New Roman"/>
                <w:szCs w:val="22"/>
              </w:rPr>
            </w:pPr>
          </w:p>
          <w:p w14:paraId="02E83F4B" w14:textId="77777777" w:rsidR="0046011A" w:rsidRPr="0046011A" w:rsidRDefault="0046011A" w:rsidP="0046011A">
            <w:pPr>
              <w:spacing w:before="0" w:after="0" w:line="20" w:lineRule="atLeast"/>
              <w:rPr>
                <w:rFonts w:ascii="Times New Roman" w:eastAsia="Calibri" w:hAnsi="Times New Roman" w:cs="Times New Roman"/>
                <w:szCs w:val="22"/>
              </w:rPr>
            </w:pPr>
          </w:p>
          <w:p w14:paraId="22D0CE1B" w14:textId="77777777" w:rsidR="0046011A" w:rsidRPr="0046011A" w:rsidRDefault="0046011A" w:rsidP="0046011A">
            <w:pPr>
              <w:spacing w:before="0" w:after="0" w:line="20" w:lineRule="atLeast"/>
              <w:rPr>
                <w:rFonts w:ascii="Times New Roman" w:eastAsia="Calibri" w:hAnsi="Times New Roman" w:cs="Times New Roman"/>
                <w:szCs w:val="22"/>
              </w:rPr>
            </w:pPr>
          </w:p>
          <w:p w14:paraId="3F7F9B95" w14:textId="77777777" w:rsidR="0046011A" w:rsidRPr="0046011A" w:rsidRDefault="0046011A" w:rsidP="0046011A">
            <w:pPr>
              <w:spacing w:before="0" w:after="0" w:line="20" w:lineRule="atLeast"/>
              <w:rPr>
                <w:rFonts w:ascii="Times New Roman" w:eastAsia="Calibri" w:hAnsi="Times New Roman" w:cs="Times New Roman"/>
                <w:szCs w:val="22"/>
              </w:rPr>
            </w:pPr>
          </w:p>
          <w:p w14:paraId="1D806F55" w14:textId="77777777" w:rsidR="0046011A" w:rsidRPr="0046011A" w:rsidRDefault="0046011A" w:rsidP="0046011A">
            <w:pPr>
              <w:spacing w:before="0" w:after="0" w:line="20" w:lineRule="atLeast"/>
              <w:rPr>
                <w:rFonts w:ascii="Times New Roman" w:eastAsia="Calibri" w:hAnsi="Times New Roman" w:cs="Times New Roman"/>
                <w:szCs w:val="22"/>
              </w:rPr>
            </w:pPr>
          </w:p>
          <w:p w14:paraId="633BDF4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0AF27B7F"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709" w:type="dxa"/>
          </w:tcPr>
          <w:p w14:paraId="1378678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0D29000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78F2359F" w14:textId="77777777" w:rsidR="0046011A" w:rsidRPr="0046011A" w:rsidRDefault="0046011A" w:rsidP="0046011A">
            <w:pPr>
              <w:spacing w:before="0" w:after="0" w:line="20" w:lineRule="atLeast"/>
              <w:rPr>
                <w:rFonts w:ascii="Times New Roman" w:eastAsia="Calibri" w:hAnsi="Times New Roman" w:cs="Times New Roman"/>
                <w:szCs w:val="22"/>
              </w:rPr>
            </w:pPr>
          </w:p>
          <w:p w14:paraId="7F002059" w14:textId="77777777" w:rsidR="0046011A" w:rsidRPr="0046011A" w:rsidRDefault="0046011A" w:rsidP="0046011A">
            <w:pPr>
              <w:spacing w:before="0" w:after="0" w:line="20" w:lineRule="atLeast"/>
              <w:rPr>
                <w:rFonts w:ascii="Times New Roman" w:eastAsia="Calibri" w:hAnsi="Times New Roman" w:cs="Times New Roman"/>
                <w:szCs w:val="22"/>
              </w:rPr>
            </w:pPr>
          </w:p>
          <w:p w14:paraId="42E605D2" w14:textId="77777777" w:rsidR="0046011A" w:rsidRPr="0046011A" w:rsidRDefault="0046011A" w:rsidP="0046011A">
            <w:pPr>
              <w:spacing w:before="0" w:after="0" w:line="20" w:lineRule="atLeast"/>
              <w:rPr>
                <w:rFonts w:ascii="Times New Roman" w:eastAsia="Calibri" w:hAnsi="Times New Roman" w:cs="Times New Roman"/>
                <w:szCs w:val="22"/>
              </w:rPr>
            </w:pPr>
          </w:p>
          <w:p w14:paraId="0D7A1D23" w14:textId="77777777" w:rsidR="0046011A" w:rsidRPr="0046011A" w:rsidRDefault="0046011A" w:rsidP="0046011A">
            <w:pPr>
              <w:spacing w:before="0" w:after="0" w:line="20" w:lineRule="atLeast"/>
              <w:rPr>
                <w:rFonts w:ascii="Times New Roman" w:eastAsia="Calibri" w:hAnsi="Times New Roman" w:cs="Times New Roman"/>
                <w:szCs w:val="22"/>
              </w:rPr>
            </w:pPr>
          </w:p>
          <w:p w14:paraId="20BC8502" w14:textId="77777777" w:rsidR="0046011A" w:rsidRPr="0046011A" w:rsidRDefault="0046011A" w:rsidP="0046011A">
            <w:pPr>
              <w:spacing w:before="0" w:after="0" w:line="20" w:lineRule="atLeast"/>
              <w:rPr>
                <w:rFonts w:ascii="Times New Roman" w:eastAsia="Calibri" w:hAnsi="Times New Roman" w:cs="Times New Roman"/>
                <w:szCs w:val="22"/>
              </w:rPr>
            </w:pPr>
          </w:p>
          <w:p w14:paraId="7B476787" w14:textId="77777777" w:rsidR="0046011A" w:rsidRPr="0046011A" w:rsidRDefault="0046011A" w:rsidP="0046011A">
            <w:pPr>
              <w:spacing w:before="0" w:after="0" w:line="20" w:lineRule="atLeast"/>
              <w:rPr>
                <w:rFonts w:ascii="Times New Roman" w:eastAsia="Calibri" w:hAnsi="Times New Roman" w:cs="Times New Roman"/>
                <w:szCs w:val="22"/>
              </w:rPr>
            </w:pPr>
          </w:p>
          <w:p w14:paraId="7D5BA305" w14:textId="77777777" w:rsidR="0046011A" w:rsidRPr="0046011A" w:rsidRDefault="0046011A" w:rsidP="0046011A">
            <w:pPr>
              <w:spacing w:before="0" w:after="0" w:line="20" w:lineRule="atLeast"/>
              <w:rPr>
                <w:rFonts w:ascii="Times New Roman" w:eastAsia="Calibri" w:hAnsi="Times New Roman" w:cs="Times New Roman"/>
                <w:szCs w:val="22"/>
              </w:rPr>
            </w:pPr>
          </w:p>
          <w:p w14:paraId="3F89F61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2AB3CE1E" w14:textId="77777777" w:rsidR="0046011A" w:rsidRPr="0046011A" w:rsidRDefault="0046011A" w:rsidP="0046011A">
            <w:pPr>
              <w:spacing w:before="0" w:after="0" w:line="20" w:lineRule="atLeast"/>
              <w:rPr>
                <w:rFonts w:ascii="Times New Roman" w:eastAsia="Calibri" w:hAnsi="Times New Roman" w:cs="Times New Roman"/>
                <w:szCs w:val="22"/>
              </w:rPr>
            </w:pPr>
          </w:p>
          <w:p w14:paraId="4EF719FB" w14:textId="77777777" w:rsidR="0046011A" w:rsidRPr="0046011A" w:rsidRDefault="0046011A" w:rsidP="0046011A">
            <w:pPr>
              <w:spacing w:before="0" w:after="0" w:line="20" w:lineRule="atLeast"/>
              <w:rPr>
                <w:rFonts w:ascii="Times New Roman" w:eastAsia="Calibri" w:hAnsi="Times New Roman" w:cs="Times New Roman"/>
                <w:szCs w:val="22"/>
              </w:rPr>
            </w:pPr>
          </w:p>
          <w:p w14:paraId="78AC9E27" w14:textId="77777777" w:rsidR="0046011A" w:rsidRPr="0046011A" w:rsidRDefault="0046011A" w:rsidP="0046011A">
            <w:pPr>
              <w:spacing w:before="0" w:after="0" w:line="20" w:lineRule="atLeast"/>
              <w:rPr>
                <w:rFonts w:ascii="Times New Roman" w:eastAsia="Calibri" w:hAnsi="Times New Roman" w:cs="Times New Roman"/>
                <w:szCs w:val="22"/>
              </w:rPr>
            </w:pPr>
          </w:p>
          <w:p w14:paraId="113C348F" w14:textId="77777777" w:rsidR="0046011A" w:rsidRPr="0046011A" w:rsidRDefault="0046011A" w:rsidP="0046011A">
            <w:pPr>
              <w:spacing w:before="0" w:after="0" w:line="20" w:lineRule="atLeast"/>
              <w:rPr>
                <w:rFonts w:ascii="Times New Roman" w:eastAsia="Calibri" w:hAnsi="Times New Roman" w:cs="Times New Roman"/>
                <w:szCs w:val="22"/>
              </w:rPr>
            </w:pPr>
          </w:p>
          <w:p w14:paraId="4DB90520" w14:textId="77777777" w:rsidR="0046011A" w:rsidRPr="0046011A" w:rsidRDefault="0046011A" w:rsidP="0046011A">
            <w:pPr>
              <w:spacing w:before="0" w:after="0" w:line="20" w:lineRule="atLeast"/>
              <w:rPr>
                <w:rFonts w:ascii="Times New Roman" w:eastAsia="Calibri" w:hAnsi="Times New Roman" w:cs="Times New Roman"/>
                <w:szCs w:val="22"/>
              </w:rPr>
            </w:pPr>
          </w:p>
          <w:p w14:paraId="4E0678C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6954A0E4" w14:textId="77777777" w:rsidR="0046011A" w:rsidRPr="0046011A" w:rsidRDefault="0046011A" w:rsidP="0046011A">
            <w:pPr>
              <w:spacing w:before="0" w:after="0" w:line="20" w:lineRule="atLeast"/>
              <w:rPr>
                <w:rFonts w:ascii="Times New Roman" w:eastAsia="Calibri" w:hAnsi="Times New Roman" w:cs="Times New Roman"/>
                <w:szCs w:val="22"/>
              </w:rPr>
            </w:pPr>
          </w:p>
        </w:tc>
      </w:tr>
      <w:tr w:rsidR="0046011A" w:rsidRPr="0046011A" w14:paraId="5E489BD1" w14:textId="77777777" w:rsidTr="00FC14B2">
        <w:trPr>
          <w:gridAfter w:val="1"/>
          <w:wAfter w:w="30" w:type="dxa"/>
          <w:trHeight w:val="210"/>
        </w:trPr>
        <w:tc>
          <w:tcPr>
            <w:tcW w:w="3827" w:type="dxa"/>
          </w:tcPr>
          <w:p w14:paraId="072D3A37" w14:textId="77777777" w:rsidR="0046011A" w:rsidRPr="0046011A" w:rsidRDefault="0046011A" w:rsidP="0046011A">
            <w:pPr>
              <w:tabs>
                <w:tab w:val="left" w:pos="335"/>
              </w:tabs>
              <w:suppressAutoHyphens/>
              <w:autoSpaceDN w:val="0"/>
              <w:spacing w:before="0" w:after="0" w:line="20" w:lineRule="atLeast"/>
              <w:textAlignment w:val="baseline"/>
              <w:rPr>
                <w:rFonts w:ascii="Times New Roman" w:eastAsia="Calibri" w:hAnsi="Times New Roman" w:cs="Times New Roman"/>
                <w:kern w:val="3"/>
                <w:szCs w:val="22"/>
                <w:lang w:eastAsia="zh-CN"/>
              </w:rPr>
            </w:pPr>
            <w:proofErr w:type="spellStart"/>
            <w:r w:rsidRPr="0046011A">
              <w:rPr>
                <w:rFonts w:ascii="Times New Roman" w:eastAsia="Calibri" w:hAnsi="Times New Roman" w:cs="Times New Roman"/>
                <w:b/>
                <w:bCs/>
                <w:kern w:val="3"/>
                <w:szCs w:val="22"/>
                <w:lang w:eastAsia="zh-CN"/>
              </w:rPr>
              <w:t>Удосконалити</w:t>
            </w:r>
            <w:proofErr w:type="spellEnd"/>
            <w:r w:rsidRPr="0046011A">
              <w:rPr>
                <w:rFonts w:ascii="Times New Roman" w:eastAsia="Calibri" w:hAnsi="Times New Roman" w:cs="Times New Roman"/>
                <w:kern w:val="3"/>
                <w:szCs w:val="22"/>
                <w:lang w:eastAsia="zh-CN"/>
              </w:rPr>
              <w:t>:</w:t>
            </w:r>
          </w:p>
          <w:p w14:paraId="6D1EFB5D" w14:textId="77777777" w:rsidR="0046011A" w:rsidRPr="0046011A" w:rsidRDefault="0046011A" w:rsidP="00706A62">
            <w:pPr>
              <w:numPr>
                <w:ilvl w:val="0"/>
                <w:numId w:val="47"/>
              </w:num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eastAsia="zh-CN"/>
              </w:rPr>
            </w:pPr>
            <w:proofErr w:type="spellStart"/>
            <w:r w:rsidRPr="0046011A">
              <w:rPr>
                <w:rFonts w:ascii="Times New Roman" w:eastAsia="Calibri" w:hAnsi="Times New Roman" w:cs="Times New Roman"/>
                <w:kern w:val="3"/>
                <w:szCs w:val="22"/>
                <w:lang w:eastAsia="zh-CN"/>
              </w:rPr>
              <w:t>систему</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моніторингових</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досліджень</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рівня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фізичного</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здоров'я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та</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фізичної</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підготовленості</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психо</w:t>
            </w:r>
            <w:r w:rsidRPr="0046011A">
              <w:rPr>
                <w:rFonts w:ascii="Times New Roman" w:eastAsia="Calibri" w:hAnsi="Times New Roman" w:cs="Times New Roman"/>
                <w:kern w:val="3"/>
                <w:szCs w:val="22"/>
                <w:lang w:eastAsia="zh-CN"/>
              </w:rPr>
              <w:softHyphen/>
              <w:t>емоційного</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благополуччя</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школярів</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та</w:t>
            </w:r>
            <w:proofErr w:type="spellEnd"/>
            <w:r w:rsidRPr="0046011A">
              <w:rPr>
                <w:rFonts w:ascii="Times New Roman" w:eastAsia="Calibri" w:hAnsi="Times New Roman" w:cs="Times New Roman"/>
                <w:kern w:val="3"/>
                <w:szCs w:val="22"/>
                <w:lang w:eastAsia="zh-CN"/>
              </w:rPr>
              <w:t xml:space="preserve"> </w:t>
            </w:r>
            <w:proofErr w:type="spellStart"/>
            <w:r w:rsidRPr="0046011A">
              <w:rPr>
                <w:rFonts w:ascii="Times New Roman" w:eastAsia="Calibri" w:hAnsi="Times New Roman" w:cs="Times New Roman"/>
                <w:kern w:val="3"/>
                <w:szCs w:val="22"/>
                <w:lang w:eastAsia="zh-CN"/>
              </w:rPr>
              <w:t>педагогів</w:t>
            </w:r>
            <w:proofErr w:type="spellEnd"/>
            <w:r w:rsidRPr="0046011A">
              <w:rPr>
                <w:rFonts w:ascii="Times New Roman" w:eastAsia="Calibri" w:hAnsi="Times New Roman" w:cs="Times New Roman"/>
                <w:kern w:val="3"/>
                <w:szCs w:val="22"/>
                <w:lang w:eastAsia="zh-CN"/>
              </w:rPr>
              <w:t xml:space="preserve">; </w:t>
            </w:r>
          </w:p>
          <w:p w14:paraId="589DFF24" w14:textId="77777777" w:rsidR="0046011A" w:rsidRPr="0046011A" w:rsidRDefault="0046011A" w:rsidP="0046011A">
            <w:pPr>
              <w:tabs>
                <w:tab w:val="left" w:pos="335"/>
              </w:tabs>
              <w:suppressAutoHyphens/>
              <w:autoSpaceDN w:val="0"/>
              <w:spacing w:before="0" w:after="0" w:line="20" w:lineRule="atLeast"/>
              <w:jc w:val="both"/>
              <w:textAlignment w:val="baseline"/>
              <w:rPr>
                <w:rFonts w:ascii="Times New Roman" w:eastAsia="Calibri" w:hAnsi="Times New Roman" w:cs="Times New Roman"/>
                <w:kern w:val="3"/>
                <w:szCs w:val="22"/>
                <w:lang w:val="ru-RU" w:eastAsia="zh-CN"/>
              </w:rPr>
            </w:pPr>
            <w:r w:rsidRPr="0046011A">
              <w:rPr>
                <w:rFonts w:ascii="Times New Roman" w:eastAsia="Calibri" w:hAnsi="Times New Roman" w:cs="Times New Roman"/>
                <w:kern w:val="3"/>
                <w:szCs w:val="22"/>
                <w:lang w:val="ru-RU" w:eastAsia="zh-CN"/>
              </w:rPr>
              <w:t>-</w:t>
            </w:r>
            <w:proofErr w:type="spellStart"/>
            <w:r w:rsidRPr="0046011A">
              <w:rPr>
                <w:rFonts w:ascii="Times New Roman" w:eastAsia="Calibri" w:hAnsi="Times New Roman" w:cs="Times New Roman"/>
                <w:kern w:val="3"/>
                <w:szCs w:val="22"/>
                <w:lang w:val="ru-RU" w:eastAsia="zh-CN"/>
              </w:rPr>
              <w:t>підліткових</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залежностей</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адаптації</w:t>
            </w:r>
            <w:proofErr w:type="spellEnd"/>
            <w:r w:rsidRPr="0046011A">
              <w:rPr>
                <w:rFonts w:ascii="Times New Roman" w:eastAsia="Calibri" w:hAnsi="Times New Roman" w:cs="Times New Roman"/>
                <w:kern w:val="3"/>
                <w:szCs w:val="22"/>
                <w:lang w:val="ru-RU" w:eastAsia="zh-CN"/>
              </w:rPr>
              <w:t xml:space="preserve"> </w:t>
            </w:r>
            <w:proofErr w:type="spellStart"/>
            <w:r w:rsidRPr="0046011A">
              <w:rPr>
                <w:rFonts w:ascii="Times New Roman" w:eastAsia="Calibri" w:hAnsi="Times New Roman" w:cs="Times New Roman"/>
                <w:kern w:val="3"/>
                <w:szCs w:val="22"/>
                <w:lang w:val="ru-RU" w:eastAsia="zh-CN"/>
              </w:rPr>
              <w:t>дітей</w:t>
            </w:r>
            <w:proofErr w:type="spellEnd"/>
            <w:r w:rsidRPr="0046011A">
              <w:rPr>
                <w:rFonts w:ascii="Times New Roman" w:eastAsia="Calibri" w:hAnsi="Times New Roman" w:cs="Times New Roman"/>
                <w:kern w:val="3"/>
                <w:szCs w:val="22"/>
                <w:lang w:val="ru-RU" w:eastAsia="zh-CN"/>
              </w:rPr>
              <w:t xml:space="preserve"> до </w:t>
            </w:r>
            <w:proofErr w:type="spellStart"/>
            <w:r w:rsidRPr="0046011A">
              <w:rPr>
                <w:rFonts w:ascii="Times New Roman" w:eastAsia="Calibri" w:hAnsi="Times New Roman" w:cs="Times New Roman"/>
                <w:kern w:val="3"/>
                <w:szCs w:val="22"/>
                <w:lang w:val="ru-RU" w:eastAsia="zh-CN"/>
              </w:rPr>
              <w:t>навчання</w:t>
            </w:r>
            <w:proofErr w:type="spellEnd"/>
            <w:r w:rsidRPr="0046011A">
              <w:rPr>
                <w:rFonts w:ascii="Times New Roman" w:eastAsia="Calibri" w:hAnsi="Times New Roman" w:cs="Times New Roman"/>
                <w:kern w:val="3"/>
                <w:szCs w:val="22"/>
                <w:lang w:val="ru-RU" w:eastAsia="zh-CN"/>
              </w:rPr>
              <w:t xml:space="preserve"> у 1-му та 5-му </w:t>
            </w:r>
            <w:proofErr w:type="spellStart"/>
            <w:r w:rsidRPr="0046011A">
              <w:rPr>
                <w:rFonts w:ascii="Times New Roman" w:eastAsia="Calibri" w:hAnsi="Times New Roman" w:cs="Times New Roman"/>
                <w:kern w:val="3"/>
                <w:szCs w:val="22"/>
                <w:lang w:val="ru-RU" w:eastAsia="zh-CN"/>
              </w:rPr>
              <w:t>класах</w:t>
            </w:r>
            <w:proofErr w:type="spellEnd"/>
            <w:r w:rsidRPr="0046011A">
              <w:rPr>
                <w:rFonts w:ascii="Times New Roman" w:eastAsia="Calibri" w:hAnsi="Times New Roman" w:cs="Times New Roman"/>
                <w:kern w:val="3"/>
                <w:szCs w:val="22"/>
                <w:lang w:val="ru-RU" w:eastAsia="zh-CN"/>
              </w:rPr>
              <w:t>.</w:t>
            </w:r>
          </w:p>
        </w:tc>
        <w:tc>
          <w:tcPr>
            <w:tcW w:w="1559" w:type="dxa"/>
          </w:tcPr>
          <w:p w14:paraId="4051F8B2"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заклади</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p w14:paraId="23BE9EBB"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62DC2C25"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3967AD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EF30CB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D3C231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71C372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07C934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62C03C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198FCF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52CB71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F78CBC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82DF2F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5CE187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E8D4BF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DA75E0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8CF079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962E58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520D26D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D96FC8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463011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52DA9B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3D4D3E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6D3345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F8CCAF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3754721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DAA24A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34C6F3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65336F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170A5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988396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A0F956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42E2D6C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357363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3C88BB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FA5B9B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3D3469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B484B9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F891BA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29F5AA4F"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09362BA"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13F6518"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816164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2622D8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B78D48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57D31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p w14:paraId="5EE0F72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775A21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6D8959C"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6DF07DAD"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E12475D"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B182442" w14:textId="77777777" w:rsidTr="00FC14B2">
        <w:trPr>
          <w:gridAfter w:val="1"/>
          <w:wAfter w:w="30" w:type="dxa"/>
          <w:trHeight w:val="210"/>
        </w:trPr>
        <w:tc>
          <w:tcPr>
            <w:tcW w:w="3827" w:type="dxa"/>
          </w:tcPr>
          <w:p w14:paraId="228E8362" w14:textId="77777777" w:rsidR="0046011A" w:rsidRPr="00B51B49" w:rsidRDefault="0046011A" w:rsidP="0046011A">
            <w:pPr>
              <w:tabs>
                <w:tab w:val="left" w:pos="335"/>
              </w:tabs>
              <w:suppressAutoHyphens/>
              <w:autoSpaceDN w:val="0"/>
              <w:spacing w:before="0" w:after="0" w:line="20" w:lineRule="atLeast"/>
              <w:jc w:val="both"/>
              <w:textAlignment w:val="baseline"/>
              <w:rPr>
                <w:rFonts w:ascii="Times New Roman" w:eastAsia="Calibri" w:hAnsi="Times New Roman" w:cs="Times New Roman"/>
                <w:b/>
                <w:bCs/>
                <w:kern w:val="3"/>
                <w:szCs w:val="22"/>
                <w:lang w:val="uk-UA" w:eastAsia="zh-CN"/>
              </w:rPr>
            </w:pPr>
            <w:r w:rsidRPr="00B51B49">
              <w:rPr>
                <w:rFonts w:ascii="Times New Roman" w:eastAsia="Calibri" w:hAnsi="Times New Roman" w:cs="Times New Roman"/>
                <w:b/>
                <w:bCs/>
                <w:kern w:val="3"/>
                <w:szCs w:val="22"/>
                <w:lang w:val="uk-UA" w:eastAsia="zh-CN"/>
              </w:rPr>
              <w:t>Організувати:</w:t>
            </w:r>
          </w:p>
          <w:p w14:paraId="50531400" w14:textId="77777777" w:rsidR="0046011A" w:rsidRPr="00B51B49" w:rsidRDefault="0046011A" w:rsidP="0046011A">
            <w:pPr>
              <w:tabs>
                <w:tab w:val="left" w:pos="335"/>
              </w:tabs>
              <w:suppressAutoHyphens/>
              <w:autoSpaceDN w:val="0"/>
              <w:spacing w:before="0" w:after="0" w:line="20" w:lineRule="atLeast"/>
              <w:jc w:val="both"/>
              <w:textAlignment w:val="baseline"/>
              <w:rPr>
                <w:rFonts w:ascii="Times New Roman" w:eastAsia="Calibri" w:hAnsi="Times New Roman" w:cs="Times New Roman"/>
                <w:b/>
                <w:bCs/>
                <w:kern w:val="3"/>
                <w:szCs w:val="22"/>
                <w:lang w:val="uk-UA" w:eastAsia="zh-CN"/>
              </w:rPr>
            </w:pPr>
            <w:r w:rsidRPr="00B51B49">
              <w:rPr>
                <w:rFonts w:ascii="Times New Roman" w:eastAsia="Calibri" w:hAnsi="Times New Roman" w:cs="Times New Roman"/>
                <w:b/>
                <w:bCs/>
                <w:kern w:val="3"/>
                <w:szCs w:val="22"/>
                <w:lang w:val="uk-UA" w:eastAsia="zh-CN"/>
              </w:rPr>
              <w:t xml:space="preserve">- </w:t>
            </w:r>
            <w:r w:rsidRPr="00B51B49">
              <w:rPr>
                <w:rFonts w:ascii="Times New Roman" w:eastAsia="Calibri" w:hAnsi="Times New Roman" w:cs="Times New Roman"/>
                <w:kern w:val="3"/>
                <w:szCs w:val="22"/>
                <w:lang w:val="uk-UA" w:eastAsia="zh-CN"/>
              </w:rPr>
              <w:t>харчування учнів закладів дошкільної освіти, 1-4 класів та пільгових категорій закладів загальної середньої освіти;</w:t>
            </w:r>
          </w:p>
        </w:tc>
        <w:tc>
          <w:tcPr>
            <w:tcW w:w="1559" w:type="dxa"/>
          </w:tcPr>
          <w:p w14:paraId="1E333631"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p w14:paraId="2DB2C8BF"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3ECC242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8939AB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1A2972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58D69A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D1A947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3FBD810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40CACEE"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553252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1C59C03"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4FF248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B2988F2"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37751F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390C82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045B3BF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5767E52" w14:textId="77777777" w:rsidTr="00FC14B2">
        <w:trPr>
          <w:gridAfter w:val="1"/>
          <w:wAfter w:w="30" w:type="dxa"/>
          <w:trHeight w:val="210"/>
        </w:trPr>
        <w:tc>
          <w:tcPr>
            <w:tcW w:w="3827" w:type="dxa"/>
          </w:tcPr>
          <w:p w14:paraId="2833D44A" w14:textId="77777777" w:rsidR="0046011A" w:rsidRPr="00B51B49" w:rsidRDefault="0046011A" w:rsidP="00706A62">
            <w:pPr>
              <w:numPr>
                <w:ilvl w:val="0"/>
                <w:numId w:val="47"/>
              </w:numPr>
              <w:tabs>
                <w:tab w:val="left" w:pos="335"/>
              </w:tabs>
              <w:suppressAutoHyphens/>
              <w:autoSpaceDN w:val="0"/>
              <w:spacing w:before="0" w:after="0" w:line="20" w:lineRule="atLeast"/>
              <w:jc w:val="both"/>
              <w:textAlignment w:val="baseline"/>
              <w:rPr>
                <w:rFonts w:ascii="Times New Roman" w:eastAsia="Calibri" w:hAnsi="Times New Roman" w:cs="Times New Roman"/>
                <w:b/>
                <w:bCs/>
                <w:kern w:val="3"/>
                <w:szCs w:val="22"/>
                <w:lang w:val="uk-UA" w:eastAsia="zh-CN"/>
              </w:rPr>
            </w:pPr>
            <w:r w:rsidRPr="00B51B49">
              <w:rPr>
                <w:rFonts w:ascii="Times New Roman" w:eastAsia="Calibri" w:hAnsi="Times New Roman" w:cs="Times New Roman"/>
                <w:kern w:val="3"/>
                <w:szCs w:val="22"/>
                <w:lang w:val="uk-UA" w:eastAsia="zh-CN"/>
              </w:rPr>
              <w:t xml:space="preserve">оздоровлення дітей сиріт, дітей позбавлених батьківського піклування </w:t>
            </w:r>
            <w:r w:rsidRPr="00B51B49">
              <w:rPr>
                <w:rFonts w:ascii="Times New Roman" w:eastAsia="Calibri" w:hAnsi="Times New Roman" w:cs="Times New Roman"/>
                <w:kern w:val="3"/>
                <w:szCs w:val="22"/>
                <w:lang w:val="uk-UA" w:eastAsia="zh-CN"/>
              </w:rPr>
              <w:lastRenderedPageBreak/>
              <w:t>та дітей інших пільгових категорій у  пришкільних таборах;</w:t>
            </w:r>
          </w:p>
        </w:tc>
        <w:tc>
          <w:tcPr>
            <w:tcW w:w="1559" w:type="dxa"/>
          </w:tcPr>
          <w:p w14:paraId="6763EC54"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lang w:eastAsia="ru-RU"/>
              </w:rPr>
              <w:lastRenderedPageBreak/>
              <w:t>Управління</w:t>
            </w:r>
            <w:proofErr w:type="spellEnd"/>
            <w:r w:rsidRPr="0046011A">
              <w:rPr>
                <w:rFonts w:ascii="Times New Roman" w:eastAsia="Calibri" w:hAnsi="Times New Roman" w:cs="Times New Roman"/>
                <w:szCs w:val="22"/>
                <w:lang w:eastAsia="ru-RU"/>
              </w:rPr>
              <w:t xml:space="preserve"> </w:t>
            </w:r>
            <w:proofErr w:type="spellStart"/>
            <w:r w:rsidRPr="0046011A">
              <w:rPr>
                <w:rFonts w:ascii="Times New Roman" w:eastAsia="Calibri" w:hAnsi="Times New Roman" w:cs="Times New Roman"/>
                <w:szCs w:val="22"/>
                <w:lang w:eastAsia="ru-RU"/>
              </w:rPr>
              <w:t>освіти</w:t>
            </w:r>
            <w:proofErr w:type="spellEnd"/>
          </w:p>
        </w:tc>
        <w:tc>
          <w:tcPr>
            <w:tcW w:w="709" w:type="dxa"/>
          </w:tcPr>
          <w:p w14:paraId="7F6E3D5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334F36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169749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5AA2F4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CE484A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5C17D3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AED879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07A5265" w14:textId="77777777" w:rsidTr="00FC14B2">
        <w:trPr>
          <w:gridAfter w:val="1"/>
          <w:wAfter w:w="30" w:type="dxa"/>
          <w:trHeight w:val="210"/>
        </w:trPr>
        <w:tc>
          <w:tcPr>
            <w:tcW w:w="3827" w:type="dxa"/>
          </w:tcPr>
          <w:p w14:paraId="0DD8F5EB" w14:textId="77777777" w:rsidR="0046011A" w:rsidRPr="0046011A" w:rsidRDefault="0046011A" w:rsidP="0046011A">
            <w:pPr>
              <w:spacing w:before="0" w:after="0" w:line="20" w:lineRule="atLeast"/>
              <w:jc w:val="both"/>
              <w:rPr>
                <w:rFonts w:ascii="Times New Roman" w:eastAsia="Times New Roman" w:hAnsi="Times New Roman" w:cs="Times New Roman"/>
                <w:bCs/>
                <w:szCs w:val="22"/>
                <w:lang w:val="ru-RU" w:eastAsia="ru-RU"/>
              </w:rPr>
            </w:pPr>
            <w:r w:rsidRPr="0046011A">
              <w:rPr>
                <w:rFonts w:ascii="Times New Roman" w:eastAsia="Times New Roman" w:hAnsi="Times New Roman" w:cs="Times New Roman"/>
                <w:bCs/>
                <w:szCs w:val="22"/>
                <w:lang w:val="ru-RU" w:eastAsia="ru-RU"/>
              </w:rPr>
              <w:t>-</w:t>
            </w:r>
            <w:proofErr w:type="spellStart"/>
            <w:r w:rsidRPr="0046011A">
              <w:rPr>
                <w:rFonts w:ascii="Times New Roman" w:eastAsia="Times New Roman" w:hAnsi="Times New Roman" w:cs="Times New Roman"/>
                <w:bCs/>
                <w:szCs w:val="22"/>
                <w:lang w:val="ru-RU" w:eastAsia="ru-RU"/>
              </w:rPr>
              <w:t>надання</w:t>
            </w:r>
            <w:proofErr w:type="spellEnd"/>
            <w:r w:rsidRPr="0046011A">
              <w:rPr>
                <w:rFonts w:ascii="Times New Roman" w:eastAsia="Times New Roman" w:hAnsi="Times New Roman" w:cs="Times New Roman"/>
                <w:bCs/>
                <w:szCs w:val="22"/>
                <w:lang w:val="ru-RU" w:eastAsia="ru-RU"/>
              </w:rPr>
              <w:t xml:space="preserve"> </w:t>
            </w:r>
            <w:proofErr w:type="spellStart"/>
            <w:proofErr w:type="gramStart"/>
            <w:r w:rsidRPr="0046011A">
              <w:rPr>
                <w:rFonts w:ascii="Times New Roman" w:eastAsia="Times New Roman" w:hAnsi="Times New Roman" w:cs="Times New Roman"/>
                <w:bCs/>
                <w:szCs w:val="22"/>
                <w:lang w:val="ru-RU" w:eastAsia="ru-RU"/>
              </w:rPr>
              <w:t>одноразової</w:t>
            </w:r>
            <w:proofErr w:type="spellEnd"/>
            <w:r w:rsidRPr="0046011A">
              <w:rPr>
                <w:rFonts w:ascii="Times New Roman" w:eastAsia="Times New Roman" w:hAnsi="Times New Roman" w:cs="Times New Roman"/>
                <w:bCs/>
                <w:szCs w:val="22"/>
                <w:lang w:val="ru-RU" w:eastAsia="ru-RU"/>
              </w:rPr>
              <w:t xml:space="preserve">  </w:t>
            </w:r>
            <w:proofErr w:type="spellStart"/>
            <w:r w:rsidRPr="0046011A">
              <w:rPr>
                <w:rFonts w:ascii="Times New Roman" w:eastAsia="Times New Roman" w:hAnsi="Times New Roman" w:cs="Times New Roman"/>
                <w:bCs/>
                <w:szCs w:val="22"/>
                <w:lang w:val="ru-RU" w:eastAsia="ru-RU"/>
              </w:rPr>
              <w:t>матеріальної</w:t>
            </w:r>
            <w:proofErr w:type="spellEnd"/>
            <w:proofErr w:type="gramEnd"/>
            <w:r w:rsidRPr="0046011A">
              <w:rPr>
                <w:rFonts w:ascii="Times New Roman" w:eastAsia="Times New Roman" w:hAnsi="Times New Roman" w:cs="Times New Roman"/>
                <w:bCs/>
                <w:szCs w:val="22"/>
                <w:lang w:val="ru-RU" w:eastAsia="ru-RU"/>
              </w:rPr>
              <w:t xml:space="preserve">  </w:t>
            </w:r>
            <w:proofErr w:type="spellStart"/>
            <w:r w:rsidRPr="0046011A">
              <w:rPr>
                <w:rFonts w:ascii="Times New Roman" w:eastAsia="Times New Roman" w:hAnsi="Times New Roman" w:cs="Times New Roman"/>
                <w:bCs/>
                <w:szCs w:val="22"/>
                <w:lang w:val="ru-RU" w:eastAsia="ru-RU"/>
              </w:rPr>
              <w:t>допомоги</w:t>
            </w:r>
            <w:proofErr w:type="spellEnd"/>
            <w:r w:rsidRPr="0046011A">
              <w:rPr>
                <w:rFonts w:ascii="Times New Roman" w:eastAsia="Times New Roman" w:hAnsi="Times New Roman" w:cs="Times New Roman"/>
                <w:bCs/>
                <w:szCs w:val="22"/>
                <w:lang w:val="ru-RU" w:eastAsia="ru-RU"/>
              </w:rPr>
              <w:t xml:space="preserve"> </w:t>
            </w:r>
            <w:proofErr w:type="spellStart"/>
            <w:r w:rsidRPr="0046011A">
              <w:rPr>
                <w:rFonts w:ascii="Times New Roman" w:eastAsia="Times New Roman" w:hAnsi="Times New Roman" w:cs="Times New Roman"/>
                <w:bCs/>
                <w:szCs w:val="22"/>
                <w:lang w:val="ru-RU" w:eastAsia="ru-RU"/>
              </w:rPr>
              <w:t>дітям</w:t>
            </w:r>
            <w:proofErr w:type="spellEnd"/>
            <w:r w:rsidRPr="0046011A">
              <w:rPr>
                <w:rFonts w:ascii="Times New Roman" w:eastAsia="Times New Roman" w:hAnsi="Times New Roman" w:cs="Times New Roman"/>
                <w:bCs/>
                <w:szCs w:val="22"/>
                <w:lang w:val="ru-RU" w:eastAsia="ru-RU"/>
              </w:rPr>
              <w:t xml:space="preserve">-сиротам та </w:t>
            </w:r>
            <w:proofErr w:type="spellStart"/>
            <w:r w:rsidRPr="0046011A">
              <w:rPr>
                <w:rFonts w:ascii="Times New Roman" w:eastAsia="Times New Roman" w:hAnsi="Times New Roman" w:cs="Times New Roman"/>
                <w:bCs/>
                <w:szCs w:val="22"/>
                <w:lang w:val="ru-RU" w:eastAsia="ru-RU"/>
              </w:rPr>
              <w:t>дітям</w:t>
            </w:r>
            <w:proofErr w:type="spellEnd"/>
            <w:r w:rsidRPr="0046011A">
              <w:rPr>
                <w:rFonts w:ascii="Times New Roman" w:eastAsia="Times New Roman" w:hAnsi="Times New Roman" w:cs="Times New Roman"/>
                <w:bCs/>
                <w:szCs w:val="22"/>
                <w:lang w:val="ru-RU" w:eastAsia="ru-RU"/>
              </w:rPr>
              <w:t xml:space="preserve">,  </w:t>
            </w:r>
            <w:proofErr w:type="spellStart"/>
            <w:r w:rsidRPr="0046011A">
              <w:rPr>
                <w:rFonts w:ascii="Times New Roman" w:eastAsia="Times New Roman" w:hAnsi="Times New Roman" w:cs="Times New Roman"/>
                <w:bCs/>
                <w:szCs w:val="22"/>
                <w:lang w:val="ru-RU" w:eastAsia="ru-RU"/>
              </w:rPr>
              <w:t>позбавленим</w:t>
            </w:r>
            <w:proofErr w:type="spellEnd"/>
          </w:p>
          <w:p w14:paraId="575F01F3" w14:textId="77777777" w:rsidR="0046011A" w:rsidRPr="0046011A" w:rsidRDefault="0046011A" w:rsidP="0046011A">
            <w:pPr>
              <w:spacing w:before="0" w:after="0" w:line="20" w:lineRule="atLeast"/>
              <w:jc w:val="both"/>
              <w:rPr>
                <w:rFonts w:ascii="Times New Roman" w:eastAsia="Times New Roman" w:hAnsi="Times New Roman" w:cs="Times New Roman"/>
                <w:bCs/>
                <w:szCs w:val="22"/>
                <w:lang w:val="ru-RU" w:eastAsia="ru-RU"/>
              </w:rPr>
            </w:pPr>
            <w:proofErr w:type="spellStart"/>
            <w:r w:rsidRPr="0046011A">
              <w:rPr>
                <w:rFonts w:ascii="Times New Roman" w:eastAsia="Times New Roman" w:hAnsi="Times New Roman" w:cs="Times New Roman"/>
                <w:bCs/>
                <w:szCs w:val="22"/>
                <w:lang w:val="ru-RU" w:eastAsia="ru-RU"/>
              </w:rPr>
              <w:t>батьківського</w:t>
            </w:r>
            <w:proofErr w:type="spellEnd"/>
            <w:r w:rsidRPr="0046011A">
              <w:rPr>
                <w:rFonts w:ascii="Times New Roman" w:eastAsia="Times New Roman" w:hAnsi="Times New Roman" w:cs="Times New Roman"/>
                <w:bCs/>
                <w:szCs w:val="22"/>
                <w:lang w:val="ru-RU" w:eastAsia="ru-RU"/>
              </w:rPr>
              <w:t xml:space="preserve"> </w:t>
            </w:r>
            <w:proofErr w:type="spellStart"/>
            <w:proofErr w:type="gramStart"/>
            <w:r w:rsidRPr="0046011A">
              <w:rPr>
                <w:rFonts w:ascii="Times New Roman" w:eastAsia="Times New Roman" w:hAnsi="Times New Roman" w:cs="Times New Roman"/>
                <w:bCs/>
                <w:szCs w:val="22"/>
                <w:lang w:val="ru-RU" w:eastAsia="ru-RU"/>
              </w:rPr>
              <w:t>піклування</w:t>
            </w:r>
            <w:proofErr w:type="spellEnd"/>
            <w:r w:rsidRPr="0046011A">
              <w:rPr>
                <w:rFonts w:ascii="Times New Roman" w:eastAsia="Times New Roman" w:hAnsi="Times New Roman" w:cs="Times New Roman"/>
                <w:bCs/>
                <w:szCs w:val="22"/>
                <w:lang w:val="ru-RU" w:eastAsia="ru-RU"/>
              </w:rPr>
              <w:t xml:space="preserve">,  </w:t>
            </w:r>
            <w:proofErr w:type="spellStart"/>
            <w:r w:rsidRPr="0046011A">
              <w:rPr>
                <w:rFonts w:ascii="Times New Roman" w:eastAsia="Times New Roman" w:hAnsi="Times New Roman" w:cs="Times New Roman"/>
                <w:bCs/>
                <w:szCs w:val="22"/>
                <w:lang w:val="ru-RU" w:eastAsia="ru-RU"/>
              </w:rPr>
              <w:t>після</w:t>
            </w:r>
            <w:proofErr w:type="spellEnd"/>
            <w:proofErr w:type="gramEnd"/>
            <w:r w:rsidRPr="0046011A">
              <w:rPr>
                <w:rFonts w:ascii="Times New Roman" w:eastAsia="Times New Roman" w:hAnsi="Times New Roman" w:cs="Times New Roman"/>
                <w:bCs/>
                <w:szCs w:val="22"/>
                <w:lang w:val="ru-RU" w:eastAsia="ru-RU"/>
              </w:rPr>
              <w:t xml:space="preserve"> </w:t>
            </w:r>
          </w:p>
          <w:p w14:paraId="72DAAF5A"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Times New Roman" w:hAnsi="Times New Roman" w:cs="Times New Roman"/>
                <w:bCs/>
                <w:szCs w:val="22"/>
                <w:lang w:val="ru-RU" w:eastAsia="ru-RU"/>
              </w:rPr>
              <w:t>досягнення</w:t>
            </w:r>
            <w:proofErr w:type="spellEnd"/>
            <w:r w:rsidRPr="0046011A">
              <w:rPr>
                <w:rFonts w:ascii="Times New Roman" w:eastAsia="Times New Roman" w:hAnsi="Times New Roman" w:cs="Times New Roman"/>
                <w:bCs/>
                <w:szCs w:val="22"/>
                <w:lang w:val="ru-RU" w:eastAsia="ru-RU"/>
              </w:rPr>
              <w:t xml:space="preserve"> ними 18-річного </w:t>
            </w:r>
            <w:proofErr w:type="spellStart"/>
            <w:proofErr w:type="gramStart"/>
            <w:r w:rsidRPr="0046011A">
              <w:rPr>
                <w:rFonts w:ascii="Times New Roman" w:eastAsia="Times New Roman" w:hAnsi="Times New Roman" w:cs="Times New Roman"/>
                <w:bCs/>
                <w:szCs w:val="22"/>
                <w:lang w:val="ru-RU" w:eastAsia="ru-RU"/>
              </w:rPr>
              <w:t>віку</w:t>
            </w:r>
            <w:proofErr w:type="spellEnd"/>
            <w:r w:rsidRPr="0046011A">
              <w:rPr>
                <w:rFonts w:ascii="Times New Roman" w:eastAsia="Times New Roman" w:hAnsi="Times New Roman" w:cs="Times New Roman"/>
                <w:bCs/>
                <w:szCs w:val="22"/>
                <w:lang w:val="ru-RU" w:eastAsia="ru-RU"/>
              </w:rPr>
              <w:t xml:space="preserve"> ;</w:t>
            </w:r>
            <w:proofErr w:type="gramEnd"/>
          </w:p>
        </w:tc>
        <w:tc>
          <w:tcPr>
            <w:tcW w:w="1559" w:type="dxa"/>
          </w:tcPr>
          <w:p w14:paraId="4A85F4FF"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lang w:eastAsia="ru-RU"/>
              </w:rPr>
              <w:t>Управління</w:t>
            </w:r>
            <w:proofErr w:type="spellEnd"/>
            <w:r w:rsidRPr="0046011A">
              <w:rPr>
                <w:rFonts w:ascii="Times New Roman" w:eastAsia="Calibri" w:hAnsi="Times New Roman" w:cs="Times New Roman"/>
                <w:szCs w:val="22"/>
                <w:lang w:eastAsia="ru-RU"/>
              </w:rPr>
              <w:t xml:space="preserve"> </w:t>
            </w:r>
            <w:proofErr w:type="spellStart"/>
            <w:r w:rsidRPr="0046011A">
              <w:rPr>
                <w:rFonts w:ascii="Times New Roman" w:eastAsia="Calibri" w:hAnsi="Times New Roman" w:cs="Times New Roman"/>
                <w:szCs w:val="22"/>
                <w:lang w:eastAsia="ru-RU"/>
              </w:rPr>
              <w:t>освіти</w:t>
            </w:r>
            <w:proofErr w:type="spellEnd"/>
          </w:p>
        </w:tc>
        <w:tc>
          <w:tcPr>
            <w:tcW w:w="709" w:type="dxa"/>
          </w:tcPr>
          <w:p w14:paraId="1014CAA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8AF57B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9C4C24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C5ECE0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C11C18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039FE4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BDBF60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0FB7BD18" w14:textId="77777777" w:rsidR="0046011A" w:rsidRPr="0046011A" w:rsidRDefault="0046011A" w:rsidP="0046011A">
      <w:pPr>
        <w:spacing w:before="0" w:after="0" w:line="20" w:lineRule="atLeast"/>
        <w:rPr>
          <w:rFonts w:ascii="Calibri" w:eastAsia="Calibri" w:hAnsi="Calibri" w:cs="Times New Roman"/>
          <w:szCs w:val="22"/>
        </w:rPr>
      </w:pPr>
    </w:p>
    <w:p w14:paraId="16DDF160" w14:textId="77777777" w:rsidR="0046011A" w:rsidRPr="0046011A" w:rsidRDefault="0046011A" w:rsidP="0046011A">
      <w:pPr>
        <w:suppressAutoHyphens/>
        <w:autoSpaceDN w:val="0"/>
        <w:spacing w:before="0" w:after="0" w:line="20" w:lineRule="atLeast"/>
        <w:ind w:firstLine="709"/>
        <w:textAlignment w:val="baseline"/>
        <w:rPr>
          <w:rFonts w:ascii="Times New Roman" w:eastAsia="Calibri" w:hAnsi="Times New Roman" w:cs="Times New Roman"/>
          <w:b/>
          <w:bCs/>
          <w:i/>
          <w:iCs/>
          <w:kern w:val="3"/>
          <w:sz w:val="28"/>
          <w:szCs w:val="28"/>
          <w:lang w:eastAsia="zh-CN"/>
        </w:rPr>
      </w:pPr>
      <w:r w:rsidRPr="0046011A">
        <w:rPr>
          <w:rFonts w:ascii="Times New Roman" w:eastAsia="Calibri" w:hAnsi="Times New Roman" w:cs="Times New Roman"/>
          <w:b/>
          <w:bCs/>
          <w:i/>
          <w:iCs/>
          <w:kern w:val="3"/>
          <w:sz w:val="28"/>
          <w:szCs w:val="28"/>
          <w:lang w:eastAsia="zh-CN"/>
        </w:rPr>
        <w:t xml:space="preserve">   Очікувані результати:</w:t>
      </w:r>
    </w:p>
    <w:p w14:paraId="5B81B76E" w14:textId="77777777" w:rsidR="0046011A" w:rsidRPr="0046011A" w:rsidRDefault="0046011A" w:rsidP="00706A62">
      <w:pPr>
        <w:widowControl w:val="0"/>
        <w:numPr>
          <w:ilvl w:val="0"/>
          <w:numId w:val="48"/>
        </w:numPr>
        <w:tabs>
          <w:tab w:val="left" w:pos="993"/>
        </w:tabs>
        <w:suppressAutoHyphens/>
        <w:autoSpaceDN w:val="0"/>
        <w:spacing w:before="0" w:after="0" w:line="20" w:lineRule="atLeast"/>
        <w:jc w:val="both"/>
        <w:textAlignment w:val="baseline"/>
        <w:rPr>
          <w:rFonts w:ascii="Times New Roman" w:eastAsia="Calibri" w:hAnsi="Times New Roman" w:cs="Times New Roman"/>
          <w:kern w:val="3"/>
          <w:sz w:val="28"/>
          <w:szCs w:val="28"/>
          <w:lang w:eastAsia="uk-UA"/>
        </w:rPr>
      </w:pPr>
      <w:r w:rsidRPr="0046011A">
        <w:rPr>
          <w:rFonts w:ascii="Times New Roman" w:eastAsia="Calibri" w:hAnsi="Times New Roman" w:cs="Times New Roman"/>
          <w:kern w:val="3"/>
          <w:sz w:val="28"/>
          <w:szCs w:val="28"/>
          <w:lang w:eastAsia="uk-UA"/>
        </w:rPr>
        <w:t xml:space="preserve">активна свідома участь суб’єктів освітнього процесу у практичних діях, пов’язаних зі </w:t>
      </w:r>
      <w:proofErr w:type="spellStart"/>
      <w:r w:rsidRPr="0046011A">
        <w:rPr>
          <w:rFonts w:ascii="Times New Roman" w:eastAsia="Calibri" w:hAnsi="Times New Roman" w:cs="Times New Roman"/>
          <w:kern w:val="3"/>
          <w:sz w:val="28"/>
          <w:szCs w:val="28"/>
          <w:lang w:eastAsia="uk-UA"/>
        </w:rPr>
        <w:t>здоров’язбереженням</w:t>
      </w:r>
      <w:proofErr w:type="spellEnd"/>
      <w:r w:rsidRPr="0046011A">
        <w:rPr>
          <w:rFonts w:ascii="Times New Roman" w:eastAsia="Calibri" w:hAnsi="Times New Roman" w:cs="Times New Roman"/>
          <w:kern w:val="3"/>
          <w:sz w:val="28"/>
          <w:szCs w:val="28"/>
          <w:lang w:eastAsia="uk-UA"/>
        </w:rPr>
        <w:t xml:space="preserve"> і </w:t>
      </w:r>
      <w:proofErr w:type="spellStart"/>
      <w:r w:rsidRPr="0046011A">
        <w:rPr>
          <w:rFonts w:ascii="Times New Roman" w:eastAsia="Calibri" w:hAnsi="Times New Roman" w:cs="Times New Roman"/>
          <w:kern w:val="3"/>
          <w:sz w:val="28"/>
          <w:szCs w:val="28"/>
          <w:lang w:eastAsia="uk-UA"/>
        </w:rPr>
        <w:t>здоров’яформуванням</w:t>
      </w:r>
      <w:proofErr w:type="spellEnd"/>
      <w:r w:rsidRPr="0046011A">
        <w:rPr>
          <w:rFonts w:ascii="Times New Roman" w:eastAsia="Calibri" w:hAnsi="Times New Roman" w:cs="Times New Roman"/>
          <w:kern w:val="3"/>
          <w:sz w:val="28"/>
          <w:szCs w:val="28"/>
          <w:lang w:eastAsia="uk-UA"/>
        </w:rPr>
        <w:t>;</w:t>
      </w:r>
    </w:p>
    <w:p w14:paraId="1A66E2B6" w14:textId="77777777" w:rsidR="0046011A" w:rsidRPr="0046011A" w:rsidRDefault="0046011A" w:rsidP="00706A62">
      <w:pPr>
        <w:widowControl w:val="0"/>
        <w:numPr>
          <w:ilvl w:val="0"/>
          <w:numId w:val="48"/>
        </w:numPr>
        <w:tabs>
          <w:tab w:val="left" w:pos="993"/>
        </w:tabs>
        <w:suppressAutoHyphens/>
        <w:autoSpaceDN w:val="0"/>
        <w:spacing w:before="0" w:after="0" w:line="20" w:lineRule="atLeast"/>
        <w:jc w:val="both"/>
        <w:textAlignment w:val="baseline"/>
        <w:rPr>
          <w:rFonts w:ascii="Times New Roman" w:eastAsia="Calibri" w:hAnsi="Times New Roman" w:cs="Times New Roman"/>
          <w:kern w:val="3"/>
          <w:sz w:val="28"/>
          <w:szCs w:val="28"/>
          <w:lang w:eastAsia="uk-UA"/>
        </w:rPr>
      </w:pPr>
      <w:r w:rsidRPr="0046011A">
        <w:rPr>
          <w:rFonts w:ascii="Times New Roman" w:eastAsia="Calibri" w:hAnsi="Times New Roman" w:cs="Times New Roman"/>
          <w:kern w:val="3"/>
          <w:sz w:val="28"/>
          <w:szCs w:val="28"/>
          <w:lang w:eastAsia="uk-UA"/>
        </w:rPr>
        <w:t xml:space="preserve">стабілізація кількості шкільних захворювань, призупинення зростання показників щодо підліткових </w:t>
      </w:r>
      <w:proofErr w:type="spellStart"/>
      <w:r w:rsidRPr="0046011A">
        <w:rPr>
          <w:rFonts w:ascii="Times New Roman" w:eastAsia="Calibri" w:hAnsi="Times New Roman" w:cs="Times New Roman"/>
          <w:kern w:val="3"/>
          <w:sz w:val="28"/>
          <w:szCs w:val="28"/>
          <w:lang w:eastAsia="uk-UA"/>
        </w:rPr>
        <w:t>залежностей</w:t>
      </w:r>
      <w:proofErr w:type="spellEnd"/>
      <w:r w:rsidRPr="0046011A">
        <w:rPr>
          <w:rFonts w:ascii="Times New Roman" w:eastAsia="Calibri" w:hAnsi="Times New Roman" w:cs="Times New Roman"/>
          <w:kern w:val="3"/>
          <w:sz w:val="28"/>
          <w:szCs w:val="28"/>
          <w:lang w:eastAsia="uk-UA"/>
        </w:rPr>
        <w:t>;</w:t>
      </w:r>
    </w:p>
    <w:p w14:paraId="78141B3C" w14:textId="77777777" w:rsidR="0046011A" w:rsidRPr="0046011A" w:rsidRDefault="0046011A" w:rsidP="00706A62">
      <w:pPr>
        <w:widowControl w:val="0"/>
        <w:numPr>
          <w:ilvl w:val="0"/>
          <w:numId w:val="48"/>
        </w:numPr>
        <w:tabs>
          <w:tab w:val="left" w:pos="993"/>
        </w:tabs>
        <w:suppressAutoHyphens/>
        <w:autoSpaceDN w:val="0"/>
        <w:spacing w:before="0" w:after="0" w:line="20" w:lineRule="atLeast"/>
        <w:jc w:val="both"/>
        <w:textAlignment w:val="baseline"/>
        <w:rPr>
          <w:rFonts w:ascii="Times New Roman" w:eastAsia="Calibri" w:hAnsi="Times New Roman" w:cs="Times New Roman"/>
          <w:kern w:val="3"/>
          <w:sz w:val="28"/>
          <w:szCs w:val="28"/>
          <w:lang w:eastAsia="uk-UA"/>
        </w:rPr>
      </w:pPr>
      <w:r w:rsidRPr="0046011A">
        <w:rPr>
          <w:rFonts w:ascii="Times New Roman" w:eastAsia="Calibri" w:hAnsi="Times New Roman" w:cs="Times New Roman"/>
          <w:kern w:val="3"/>
          <w:sz w:val="28"/>
          <w:szCs w:val="28"/>
          <w:lang w:eastAsia="uk-UA"/>
        </w:rPr>
        <w:t>якісна підготовка педагогів з метою забезпечення на місцях постійного психолого-соціального супроводу особистості дитини, яка опинилася в складних життєвих умовах.</w:t>
      </w:r>
    </w:p>
    <w:p w14:paraId="3665B2B3" w14:textId="77777777" w:rsidR="0046011A" w:rsidRPr="0046011A" w:rsidRDefault="0046011A" w:rsidP="00706A62">
      <w:pPr>
        <w:widowControl w:val="0"/>
        <w:numPr>
          <w:ilvl w:val="0"/>
          <w:numId w:val="48"/>
        </w:numPr>
        <w:tabs>
          <w:tab w:val="left" w:pos="284"/>
        </w:tabs>
        <w:suppressAutoHyphens/>
        <w:autoSpaceDN w:val="0"/>
        <w:spacing w:before="0" w:after="0" w:line="20" w:lineRule="atLeast"/>
        <w:jc w:val="both"/>
        <w:textAlignment w:val="baseline"/>
        <w:rPr>
          <w:rFonts w:ascii="Times New Roman" w:eastAsia="Calibri" w:hAnsi="Times New Roman" w:cs="Times New Roman"/>
          <w:kern w:val="3"/>
          <w:sz w:val="28"/>
          <w:szCs w:val="28"/>
          <w:lang w:eastAsia="uk-UA"/>
        </w:rPr>
      </w:pPr>
    </w:p>
    <w:p w14:paraId="76855810"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b/>
          <w:bCs/>
          <w:i/>
          <w:kern w:val="3"/>
          <w:sz w:val="28"/>
          <w:szCs w:val="28"/>
          <w:lang w:eastAsia="zh-CN"/>
        </w:rPr>
      </w:pPr>
      <w:r w:rsidRPr="0046011A">
        <w:rPr>
          <w:rFonts w:ascii="Times New Roman" w:eastAsia="Calibri" w:hAnsi="Times New Roman" w:cs="Times New Roman"/>
          <w:b/>
          <w:bCs/>
          <w:i/>
          <w:kern w:val="3"/>
          <w:sz w:val="28"/>
          <w:szCs w:val="28"/>
          <w:lang w:eastAsia="zh-CN"/>
        </w:rPr>
        <w:t xml:space="preserve">3.2. </w:t>
      </w:r>
      <w:proofErr w:type="spellStart"/>
      <w:r w:rsidRPr="0046011A">
        <w:rPr>
          <w:rFonts w:ascii="Times New Roman" w:eastAsia="Calibri" w:hAnsi="Times New Roman" w:cs="Times New Roman"/>
          <w:b/>
          <w:bCs/>
          <w:i/>
          <w:kern w:val="3"/>
          <w:sz w:val="28"/>
          <w:szCs w:val="28"/>
          <w:lang w:eastAsia="zh-CN"/>
        </w:rPr>
        <w:t>Проєкт</w:t>
      </w:r>
      <w:proofErr w:type="spellEnd"/>
      <w:r w:rsidRPr="0046011A">
        <w:rPr>
          <w:rFonts w:ascii="Times New Roman" w:eastAsia="Calibri" w:hAnsi="Times New Roman" w:cs="Times New Roman"/>
          <w:b/>
          <w:bCs/>
          <w:i/>
          <w:kern w:val="3"/>
          <w:sz w:val="28"/>
          <w:szCs w:val="28"/>
          <w:lang w:eastAsia="zh-CN"/>
        </w:rPr>
        <w:t xml:space="preserve"> «Безпечне освітнє середовище»</w:t>
      </w:r>
    </w:p>
    <w:p w14:paraId="74905240" w14:textId="77777777" w:rsidR="0046011A" w:rsidRPr="0046011A" w:rsidRDefault="0046011A" w:rsidP="0046011A">
      <w:pPr>
        <w:spacing w:before="0" w:after="0" w:line="20" w:lineRule="atLeast"/>
        <w:ind w:firstLine="709"/>
        <w:jc w:val="both"/>
        <w:rPr>
          <w:rFonts w:ascii="Times New Roman" w:eastAsia="Calibri" w:hAnsi="Times New Roman" w:cs="Times New Roman"/>
          <w:b/>
          <w:bCs/>
          <w:i/>
          <w:iCs/>
          <w:sz w:val="28"/>
          <w:szCs w:val="28"/>
        </w:rPr>
      </w:pPr>
      <w:r w:rsidRPr="0046011A">
        <w:rPr>
          <w:rFonts w:ascii="Times New Roman" w:eastAsia="Calibri" w:hAnsi="Times New Roman" w:cs="Times New Roman"/>
          <w:b/>
          <w:bCs/>
          <w:i/>
          <w:iCs/>
          <w:sz w:val="28"/>
          <w:szCs w:val="28"/>
        </w:rPr>
        <w:t xml:space="preserve">Завдання: </w:t>
      </w:r>
      <w:r w:rsidRPr="0046011A">
        <w:rPr>
          <w:rFonts w:ascii="Times New Roman" w:eastAsia="Calibri" w:hAnsi="Times New Roman" w:cs="Times New Roman"/>
          <w:sz w:val="28"/>
          <w:szCs w:val="28"/>
        </w:rPr>
        <w:t>створення безпечного, комфортного середовища в закладах освіти, підпорядкованих Управлінню освіти;</w:t>
      </w:r>
      <w:r w:rsidRPr="0046011A">
        <w:rPr>
          <w:rFonts w:ascii="Times New Roman" w:eastAsia="Calibri" w:hAnsi="Times New Roman" w:cs="Times New Roman"/>
          <w:b/>
          <w:bCs/>
          <w:i/>
          <w:iCs/>
          <w:sz w:val="28"/>
          <w:szCs w:val="28"/>
        </w:rPr>
        <w:t xml:space="preserve"> </w:t>
      </w:r>
      <w:r w:rsidRPr="0046011A">
        <w:rPr>
          <w:rFonts w:ascii="Times New Roman" w:eastAsia="Calibri" w:hAnsi="Times New Roman" w:cs="Times New Roman"/>
          <w:sz w:val="28"/>
          <w:szCs w:val="28"/>
        </w:rPr>
        <w:t>підвищення рівня освітньої компетентності керівників закладів освіти, заступників, учителів, здобувачів освіти та батьків з питань безпеки життєдіяльності та охорони праці.</w:t>
      </w:r>
    </w:p>
    <w:p w14:paraId="5FB04594" w14:textId="77777777" w:rsidR="0046011A" w:rsidRPr="0046011A" w:rsidRDefault="0046011A" w:rsidP="0046011A">
      <w:pPr>
        <w:spacing w:before="0" w:after="0" w:line="20" w:lineRule="atLeast"/>
        <w:rPr>
          <w:rFonts w:ascii="Times New Roman" w:eastAsia="Calibri" w:hAnsi="Times New Roman" w:cs="Times New Roman"/>
          <w:b/>
          <w:bCs/>
          <w:i/>
          <w:iCs/>
          <w:sz w:val="28"/>
          <w:szCs w:val="28"/>
        </w:rPr>
      </w:pPr>
    </w:p>
    <w:tbl>
      <w:tblPr>
        <w:tblStyle w:val="42"/>
        <w:tblW w:w="10382" w:type="dxa"/>
        <w:tblInd w:w="-714" w:type="dxa"/>
        <w:tblLayout w:type="fixed"/>
        <w:tblLook w:val="04A0" w:firstRow="1" w:lastRow="0" w:firstColumn="1" w:lastColumn="0" w:noHBand="0" w:noVBand="1"/>
      </w:tblPr>
      <w:tblGrid>
        <w:gridCol w:w="3686"/>
        <w:gridCol w:w="1559"/>
        <w:gridCol w:w="709"/>
        <w:gridCol w:w="709"/>
        <w:gridCol w:w="708"/>
        <w:gridCol w:w="851"/>
        <w:gridCol w:w="708"/>
        <w:gridCol w:w="709"/>
        <w:gridCol w:w="709"/>
        <w:gridCol w:w="34"/>
      </w:tblGrid>
      <w:tr w:rsidR="0046011A" w:rsidRPr="0046011A" w14:paraId="609CE556" w14:textId="77777777" w:rsidTr="00FC14B2">
        <w:trPr>
          <w:trHeight w:val="210"/>
        </w:trPr>
        <w:tc>
          <w:tcPr>
            <w:tcW w:w="3686" w:type="dxa"/>
            <w:vMerge w:val="restart"/>
          </w:tcPr>
          <w:p w14:paraId="086A210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559" w:type="dxa"/>
            <w:vMerge w:val="restart"/>
          </w:tcPr>
          <w:p w14:paraId="6A80B57E"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5137" w:type="dxa"/>
            <w:gridSpan w:val="8"/>
          </w:tcPr>
          <w:p w14:paraId="66BFA153"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20FF2C5A" w14:textId="77777777" w:rsidTr="00FC14B2">
        <w:trPr>
          <w:gridAfter w:val="1"/>
          <w:wAfter w:w="34" w:type="dxa"/>
          <w:trHeight w:val="210"/>
        </w:trPr>
        <w:tc>
          <w:tcPr>
            <w:tcW w:w="3686" w:type="dxa"/>
            <w:vMerge/>
          </w:tcPr>
          <w:p w14:paraId="7E16FB91"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559" w:type="dxa"/>
            <w:vMerge/>
          </w:tcPr>
          <w:p w14:paraId="52BDD60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7C870D5" w14:textId="77777777" w:rsidR="0046011A" w:rsidRPr="0046011A" w:rsidRDefault="0046011A" w:rsidP="0046011A">
            <w:pPr>
              <w:spacing w:before="0" w:after="0" w:line="20" w:lineRule="atLeast"/>
              <w:ind w:right="-108"/>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9" w:type="dxa"/>
          </w:tcPr>
          <w:p w14:paraId="3F9D6E40" w14:textId="77777777" w:rsidR="0046011A" w:rsidRPr="0046011A" w:rsidRDefault="0046011A" w:rsidP="0046011A">
            <w:pPr>
              <w:spacing w:before="0" w:after="0" w:line="20" w:lineRule="atLeast"/>
              <w:ind w:right="-111"/>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8" w:type="dxa"/>
          </w:tcPr>
          <w:p w14:paraId="159B630C" w14:textId="77777777" w:rsidR="0046011A" w:rsidRPr="0046011A" w:rsidRDefault="0046011A" w:rsidP="0046011A">
            <w:pPr>
              <w:spacing w:before="0" w:after="0" w:line="20" w:lineRule="atLeast"/>
              <w:ind w:right="-106"/>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851" w:type="dxa"/>
          </w:tcPr>
          <w:p w14:paraId="0533760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8" w:type="dxa"/>
          </w:tcPr>
          <w:p w14:paraId="224322D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049C4C1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9" w:type="dxa"/>
          </w:tcPr>
          <w:p w14:paraId="7B204B8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6DD476C6" w14:textId="77777777" w:rsidTr="00FC14B2">
        <w:trPr>
          <w:gridAfter w:val="1"/>
          <w:wAfter w:w="34" w:type="dxa"/>
          <w:trHeight w:val="210"/>
        </w:trPr>
        <w:tc>
          <w:tcPr>
            <w:tcW w:w="3686" w:type="dxa"/>
          </w:tcPr>
          <w:p w14:paraId="78554126" w14:textId="77777777" w:rsidR="0046011A" w:rsidRPr="00B51B49" w:rsidRDefault="0046011A" w:rsidP="0046011A">
            <w:pPr>
              <w:spacing w:before="0" w:after="0" w:line="20" w:lineRule="atLeast"/>
              <w:jc w:val="both"/>
              <w:rPr>
                <w:rFonts w:ascii="Times New Roman" w:eastAsia="Calibri" w:hAnsi="Times New Roman" w:cs="Times New Roman"/>
                <w:b/>
                <w:bCs/>
                <w:szCs w:val="22"/>
                <w:lang w:val="uk-UA"/>
              </w:rPr>
            </w:pPr>
            <w:r w:rsidRPr="00B51B49">
              <w:rPr>
                <w:rFonts w:ascii="Times New Roman" w:eastAsia="Calibri" w:hAnsi="Times New Roman" w:cs="Times New Roman"/>
                <w:b/>
                <w:bCs/>
                <w:szCs w:val="22"/>
                <w:lang w:val="uk-UA"/>
              </w:rPr>
              <w:t xml:space="preserve">Продовжити: </w:t>
            </w:r>
          </w:p>
          <w:p w14:paraId="79B14171" w14:textId="77777777" w:rsidR="0046011A" w:rsidRPr="00B51B49" w:rsidRDefault="0046011A" w:rsidP="0046011A">
            <w:pPr>
              <w:spacing w:before="0" w:after="0" w:line="20" w:lineRule="atLeast"/>
              <w:jc w:val="both"/>
              <w:rPr>
                <w:rFonts w:ascii="Times New Roman" w:eastAsia="Calibri" w:hAnsi="Times New Roman" w:cs="Times New Roman"/>
                <w:b/>
                <w:bCs/>
                <w:szCs w:val="22"/>
                <w:lang w:val="uk-UA"/>
              </w:rPr>
            </w:pPr>
            <w:r w:rsidRPr="00B51B49">
              <w:rPr>
                <w:rFonts w:ascii="Times New Roman" w:eastAsia="Calibri" w:hAnsi="Times New Roman" w:cs="Times New Roman"/>
                <w:szCs w:val="22"/>
                <w:lang w:val="uk-UA"/>
              </w:rPr>
              <w:t xml:space="preserve">- роботу щодо участі педагогів у семінарах, практикумах, конференціях, онлайн-курсах, </w:t>
            </w:r>
            <w:proofErr w:type="spellStart"/>
            <w:r w:rsidRPr="00B51B49">
              <w:rPr>
                <w:rFonts w:ascii="Times New Roman" w:eastAsia="Calibri" w:hAnsi="Times New Roman" w:cs="Times New Roman"/>
                <w:szCs w:val="22"/>
                <w:lang w:val="uk-UA"/>
              </w:rPr>
              <w:t>вебінарах</w:t>
            </w:r>
            <w:proofErr w:type="spellEnd"/>
            <w:r w:rsidRPr="00B51B49">
              <w:rPr>
                <w:rFonts w:ascii="Times New Roman" w:eastAsia="Calibri" w:hAnsi="Times New Roman" w:cs="Times New Roman"/>
                <w:szCs w:val="22"/>
                <w:lang w:val="uk-UA"/>
              </w:rPr>
              <w:t xml:space="preserve"> для керівників, методистів закладів освіти у вимірі сучасності;</w:t>
            </w:r>
          </w:p>
        </w:tc>
        <w:tc>
          <w:tcPr>
            <w:tcW w:w="1559" w:type="dxa"/>
          </w:tcPr>
          <w:p w14:paraId="202888F5"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4E1AF10D" w14:textId="77777777" w:rsidR="0046011A" w:rsidRPr="0046011A" w:rsidRDefault="0046011A" w:rsidP="0046011A">
            <w:pPr>
              <w:spacing w:before="0" w:after="0" w:line="20" w:lineRule="atLeast"/>
              <w:rPr>
                <w:rFonts w:ascii="Times New Roman" w:eastAsia="Calibri" w:hAnsi="Times New Roman" w:cs="Times New Roman"/>
                <w:szCs w:val="22"/>
              </w:rPr>
            </w:pPr>
          </w:p>
          <w:p w14:paraId="7A9E559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74661D7"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522442C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423C089"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A9E309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21BB157B"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133D6A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CBE2BF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06A898A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CF48820"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C16DE1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453B1A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09D28F6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87985F7" w14:textId="77777777" w:rsidTr="00FC14B2">
        <w:trPr>
          <w:gridAfter w:val="1"/>
          <w:wAfter w:w="34" w:type="dxa"/>
          <w:trHeight w:val="210"/>
        </w:trPr>
        <w:tc>
          <w:tcPr>
            <w:tcW w:w="3686" w:type="dxa"/>
          </w:tcPr>
          <w:p w14:paraId="0ADD7CA6" w14:textId="77777777" w:rsidR="0046011A" w:rsidRPr="0046011A" w:rsidRDefault="0046011A" w:rsidP="0046011A">
            <w:pPr>
              <w:spacing w:before="0" w:after="0" w:line="20" w:lineRule="atLeast"/>
              <w:jc w:val="both"/>
              <w:rPr>
                <w:rFonts w:ascii="Times New Roman" w:eastAsia="Calibri" w:hAnsi="Times New Roman" w:cs="Times New Roman"/>
                <w:b/>
                <w:bCs/>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активне</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залучення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батьківської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громади</w:t>
            </w:r>
            <w:proofErr w:type="spellEnd"/>
            <w:r w:rsidRPr="0046011A">
              <w:rPr>
                <w:rFonts w:ascii="Times New Roman" w:eastAsia="Calibri" w:hAnsi="Times New Roman" w:cs="Times New Roman"/>
                <w:szCs w:val="22"/>
                <w:lang w:val="ru-RU"/>
              </w:rPr>
              <w:t xml:space="preserve"> до </w:t>
            </w:r>
            <w:proofErr w:type="spellStart"/>
            <w:r w:rsidRPr="0046011A">
              <w:rPr>
                <w:rFonts w:ascii="Times New Roman" w:eastAsia="Calibri" w:hAnsi="Times New Roman" w:cs="Times New Roman"/>
                <w:szCs w:val="22"/>
                <w:lang w:val="ru-RU"/>
              </w:rPr>
              <w:t>інформаційно-просвітницького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забезпечення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щодо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безпечного</w:t>
            </w:r>
            <w:proofErr w:type="spellEnd"/>
            <w:r w:rsidRPr="0046011A">
              <w:rPr>
                <w:rFonts w:ascii="Times New Roman" w:eastAsia="Calibri" w:hAnsi="Times New Roman" w:cs="Times New Roman"/>
                <w:szCs w:val="22"/>
                <w:lang w:val="ru-RU"/>
              </w:rPr>
              <w:t xml:space="preserve">, комфортного </w:t>
            </w:r>
            <w:proofErr w:type="spellStart"/>
            <w:r w:rsidRPr="0046011A">
              <w:rPr>
                <w:rFonts w:ascii="Times New Roman" w:eastAsia="Calibri" w:hAnsi="Times New Roman" w:cs="Times New Roman"/>
                <w:szCs w:val="22"/>
                <w:lang w:val="ru-RU"/>
              </w:rPr>
              <w:t>середовища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всіх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учасників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освітнього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процесу</w:t>
            </w:r>
            <w:proofErr w:type="spellEnd"/>
            <w:r w:rsidRPr="0046011A">
              <w:rPr>
                <w:rFonts w:ascii="Times New Roman" w:eastAsia="Calibri" w:hAnsi="Times New Roman" w:cs="Times New Roman"/>
                <w:szCs w:val="22"/>
                <w:lang w:val="ru-RU"/>
              </w:rPr>
              <w:t>.</w:t>
            </w:r>
          </w:p>
        </w:tc>
        <w:tc>
          <w:tcPr>
            <w:tcW w:w="1559" w:type="dxa"/>
          </w:tcPr>
          <w:p w14:paraId="6E03A36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1C9F871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F0F83C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14063F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1E486E7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BC2ED1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00DE46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0012F2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6DC05EB" w14:textId="77777777" w:rsidTr="00FC14B2">
        <w:trPr>
          <w:gridAfter w:val="1"/>
          <w:wAfter w:w="34" w:type="dxa"/>
          <w:trHeight w:val="210"/>
        </w:trPr>
        <w:tc>
          <w:tcPr>
            <w:tcW w:w="3686" w:type="dxa"/>
          </w:tcPr>
          <w:p w14:paraId="09151612" w14:textId="77777777" w:rsidR="0046011A" w:rsidRPr="0046011A" w:rsidRDefault="0046011A" w:rsidP="0046011A">
            <w:pPr>
              <w:spacing w:before="0" w:after="0" w:line="20" w:lineRule="atLeast"/>
              <w:jc w:val="both"/>
              <w:rPr>
                <w:rFonts w:ascii="Times New Roman" w:eastAsia="Calibri" w:hAnsi="Times New Roman" w:cs="Times New Roman"/>
                <w:bCs/>
                <w:szCs w:val="22"/>
                <w:lang w:val="ru-RU"/>
              </w:rPr>
            </w:pPr>
            <w:proofErr w:type="spellStart"/>
            <w:r w:rsidRPr="0046011A">
              <w:rPr>
                <w:rFonts w:ascii="Times New Roman" w:eastAsia="Calibri" w:hAnsi="Times New Roman" w:cs="Times New Roman"/>
                <w:b/>
                <w:bCs/>
                <w:szCs w:val="22"/>
                <w:lang w:val="ru-RU"/>
              </w:rPr>
              <w:t>Забезпечити</w:t>
            </w:r>
            <w:proofErr w:type="spellEnd"/>
            <w:r w:rsidRPr="0046011A">
              <w:rPr>
                <w:rFonts w:ascii="Times New Roman" w:eastAsia="Calibri" w:hAnsi="Times New Roman" w:cs="Times New Roman"/>
                <w:bCs/>
                <w:szCs w:val="22"/>
                <w:lang w:val="ru-RU"/>
              </w:rPr>
              <w:t>:</w:t>
            </w:r>
          </w:p>
          <w:p w14:paraId="08FC7301" w14:textId="77777777" w:rsidR="0046011A" w:rsidRPr="0046011A" w:rsidRDefault="0046011A" w:rsidP="0046011A">
            <w:pPr>
              <w:spacing w:before="0" w:after="0" w:line="20" w:lineRule="atLeast"/>
              <w:jc w:val="both"/>
              <w:rPr>
                <w:rFonts w:ascii="Times New Roman" w:eastAsia="Calibri" w:hAnsi="Times New Roman" w:cs="Times New Roman"/>
                <w:szCs w:val="22"/>
                <w:lang w:val="ru-RU"/>
              </w:rPr>
            </w:pPr>
            <w:r w:rsidRPr="0046011A">
              <w:rPr>
                <w:rFonts w:ascii="Times New Roman" w:eastAsia="Calibri" w:hAnsi="Times New Roman" w:cs="Times New Roman"/>
                <w:b/>
                <w:bCs/>
                <w:szCs w:val="22"/>
                <w:lang w:val="ru-RU"/>
              </w:rPr>
              <w:t>-</w:t>
            </w:r>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виконання</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заходів</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міської</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Програми</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забезпечення</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заходів</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пожежної</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безпеки</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установ</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комунальної</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власності</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бюджетної</w:t>
            </w:r>
            <w:proofErr w:type="spellEnd"/>
            <w:r w:rsidRPr="0046011A">
              <w:rPr>
                <w:rFonts w:ascii="Times New Roman" w:eastAsia="Calibri" w:hAnsi="Times New Roman" w:cs="Times New Roman"/>
                <w:bCs/>
                <w:szCs w:val="22"/>
                <w:lang w:val="ru-RU"/>
              </w:rPr>
              <w:t xml:space="preserve"> </w:t>
            </w:r>
            <w:proofErr w:type="spellStart"/>
            <w:r w:rsidRPr="0046011A">
              <w:rPr>
                <w:rFonts w:ascii="Times New Roman" w:eastAsia="Calibri" w:hAnsi="Times New Roman" w:cs="Times New Roman"/>
                <w:bCs/>
                <w:szCs w:val="22"/>
                <w:lang w:val="ru-RU"/>
              </w:rPr>
              <w:t>сфери</w:t>
            </w:r>
            <w:proofErr w:type="spellEnd"/>
            <w:r w:rsidRPr="0046011A">
              <w:rPr>
                <w:rFonts w:ascii="Times New Roman" w:eastAsia="Calibri" w:hAnsi="Times New Roman" w:cs="Times New Roman"/>
                <w:bCs/>
                <w:szCs w:val="22"/>
                <w:lang w:val="ru-RU"/>
              </w:rPr>
              <w:t xml:space="preserve"> на 2021-2027 </w:t>
            </w:r>
            <w:proofErr w:type="spellStart"/>
            <w:r w:rsidRPr="0046011A">
              <w:rPr>
                <w:rFonts w:ascii="Times New Roman" w:eastAsia="Calibri" w:hAnsi="Times New Roman" w:cs="Times New Roman"/>
                <w:bCs/>
                <w:szCs w:val="22"/>
                <w:lang w:val="ru-RU"/>
              </w:rPr>
              <w:t>рр</w:t>
            </w:r>
            <w:proofErr w:type="spellEnd"/>
            <w:r w:rsidRPr="0046011A">
              <w:rPr>
                <w:rFonts w:ascii="Times New Roman" w:eastAsia="Calibri" w:hAnsi="Times New Roman" w:cs="Times New Roman"/>
                <w:bCs/>
                <w:szCs w:val="22"/>
                <w:lang w:val="ru-RU"/>
              </w:rPr>
              <w:t>.</w:t>
            </w:r>
          </w:p>
        </w:tc>
        <w:tc>
          <w:tcPr>
            <w:tcW w:w="1559" w:type="dxa"/>
          </w:tcPr>
          <w:p w14:paraId="57D4A542"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13D4C226" w14:textId="77777777" w:rsidR="0046011A" w:rsidRPr="0046011A" w:rsidRDefault="0046011A" w:rsidP="0046011A">
            <w:pPr>
              <w:spacing w:before="0" w:after="0" w:line="20" w:lineRule="atLeast"/>
              <w:rPr>
                <w:rFonts w:ascii="Times New Roman" w:eastAsia="Calibri" w:hAnsi="Times New Roman" w:cs="Times New Roman"/>
                <w:szCs w:val="22"/>
              </w:rPr>
            </w:pPr>
          </w:p>
          <w:p w14:paraId="6428F83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2C7D3C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1713C20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C062B8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3C0B65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53209281"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23A149B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D95A5B4"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7102DB6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5A71526" w14:textId="77777777" w:rsidR="0046011A" w:rsidRPr="0046011A" w:rsidRDefault="0046011A" w:rsidP="0046011A">
            <w:pPr>
              <w:spacing w:before="0" w:after="0" w:line="20" w:lineRule="atLeast"/>
              <w:jc w:val="both"/>
              <w:rPr>
                <w:rFonts w:ascii="Times New Roman" w:eastAsia="Calibri" w:hAnsi="Times New Roman" w:cs="Times New Roman"/>
                <w:szCs w:val="22"/>
              </w:rPr>
            </w:pPr>
          </w:p>
          <w:p w14:paraId="45E2FE7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049D74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p w14:paraId="1BD49EC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BCA1468" w14:textId="77777777" w:rsidTr="00FC14B2">
        <w:trPr>
          <w:gridAfter w:val="1"/>
          <w:wAfter w:w="34" w:type="dxa"/>
          <w:trHeight w:val="210"/>
        </w:trPr>
        <w:tc>
          <w:tcPr>
            <w:tcW w:w="3686" w:type="dxa"/>
          </w:tcPr>
          <w:p w14:paraId="01DBE91C" w14:textId="77777777" w:rsidR="0046011A" w:rsidRPr="00B51B49" w:rsidRDefault="0046011A" w:rsidP="0046011A">
            <w:pPr>
              <w:spacing w:before="0" w:after="0" w:line="20" w:lineRule="atLeast"/>
              <w:jc w:val="both"/>
              <w:rPr>
                <w:rFonts w:ascii="Times New Roman" w:eastAsia="Calibri" w:hAnsi="Times New Roman" w:cs="Times New Roman"/>
                <w:b/>
                <w:bCs/>
                <w:szCs w:val="22"/>
                <w:lang w:val="uk-UA"/>
              </w:rPr>
            </w:pPr>
            <w:r w:rsidRPr="00B51B49">
              <w:rPr>
                <w:rFonts w:ascii="Times New Roman" w:eastAsia="Calibri" w:hAnsi="Times New Roman" w:cs="Times New Roman"/>
                <w:b/>
                <w:bCs/>
                <w:szCs w:val="22"/>
                <w:lang w:val="uk-UA"/>
              </w:rPr>
              <w:t>-</w:t>
            </w:r>
            <w:r w:rsidRPr="00B51B49">
              <w:rPr>
                <w:rFonts w:ascii="Times New Roman" w:eastAsia="Calibri" w:hAnsi="Times New Roman" w:cs="Times New Roman"/>
                <w:szCs w:val="22"/>
                <w:lang w:val="uk-UA"/>
              </w:rPr>
              <w:t xml:space="preserve"> проведення навчання керівників і заступників керівників, завгоспів закладів освіти та перевірку їх знань з охорони праці та безпеки життєдіяльності учасників освітнього процесу;</w:t>
            </w:r>
          </w:p>
        </w:tc>
        <w:tc>
          <w:tcPr>
            <w:tcW w:w="1559" w:type="dxa"/>
          </w:tcPr>
          <w:p w14:paraId="6C8A7763"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1713153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221C05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3DB950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49F110D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01F3C0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94FB0E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142D3F4"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7F6C686" w14:textId="77777777" w:rsidTr="00FC14B2">
        <w:trPr>
          <w:gridAfter w:val="1"/>
          <w:wAfter w:w="34" w:type="dxa"/>
          <w:trHeight w:val="210"/>
        </w:trPr>
        <w:tc>
          <w:tcPr>
            <w:tcW w:w="3686" w:type="dxa"/>
          </w:tcPr>
          <w:p w14:paraId="627D884F" w14:textId="77777777" w:rsidR="0046011A" w:rsidRPr="0046011A" w:rsidRDefault="0046011A" w:rsidP="0046011A">
            <w:pPr>
              <w:spacing w:before="0" w:after="0" w:line="20" w:lineRule="atLeast"/>
              <w:jc w:val="both"/>
              <w:rPr>
                <w:rFonts w:ascii="Times New Roman" w:eastAsia="Calibri" w:hAnsi="Times New Roman" w:cs="Times New Roman"/>
                <w:b/>
                <w:bCs/>
                <w:szCs w:val="22"/>
                <w:lang w:val="ru-RU"/>
              </w:rPr>
            </w:pPr>
            <w:r w:rsidRPr="0046011A">
              <w:rPr>
                <w:rFonts w:ascii="Times New Roman" w:eastAsia="Calibri" w:hAnsi="Times New Roman" w:cs="Times New Roman"/>
                <w:b/>
                <w:szCs w:val="22"/>
                <w:lang w:val="ru-RU"/>
              </w:rPr>
              <w:t>-</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проведення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періодичного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навчання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працівників</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питань</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охорони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праці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пожежного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мінімуму</w:t>
            </w:r>
            <w:proofErr w:type="spellEnd"/>
            <w:r w:rsidRPr="0046011A">
              <w:rPr>
                <w:rFonts w:ascii="Times New Roman" w:eastAsia="Calibri" w:hAnsi="Times New Roman" w:cs="Times New Roman"/>
                <w:szCs w:val="22"/>
                <w:lang w:val="ru-RU"/>
              </w:rPr>
              <w:t xml:space="preserve">, правил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технічної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експлуатації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lastRenderedPageBreak/>
              <w:t>електроприладів</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теплових</w:t>
            </w:r>
            <w:proofErr w:type="spellEnd"/>
            <w:r w:rsidRPr="0046011A">
              <w:rPr>
                <w:rFonts w:ascii="Times New Roman" w:eastAsia="Calibri" w:hAnsi="Times New Roman" w:cs="Times New Roman"/>
                <w:szCs w:val="22"/>
                <w:lang w:val="ru-RU"/>
              </w:rPr>
              <w:t xml:space="preserve"> установок і мереж;</w:t>
            </w:r>
          </w:p>
        </w:tc>
        <w:tc>
          <w:tcPr>
            <w:tcW w:w="1559" w:type="dxa"/>
          </w:tcPr>
          <w:p w14:paraId="04E33730" w14:textId="77777777" w:rsidR="0046011A" w:rsidRPr="0046011A" w:rsidRDefault="0046011A" w:rsidP="0046011A">
            <w:pPr>
              <w:widowControl w:val="0"/>
              <w:suppressAutoHyphens/>
              <w:autoSpaceDN w:val="0"/>
              <w:snapToGrid w:val="0"/>
              <w:spacing w:before="0" w:after="0" w:line="20" w:lineRule="atLeast"/>
              <w:jc w:val="center"/>
              <w:textAlignment w:val="baseline"/>
              <w:rPr>
                <w:rFonts w:ascii="Times New Roman" w:eastAsia="Calibri" w:hAnsi="Times New Roman" w:cs="Times New Roman"/>
                <w:kern w:val="3"/>
                <w:szCs w:val="22"/>
                <w:lang w:eastAsia="ru-RU"/>
              </w:rPr>
            </w:pPr>
            <w:proofErr w:type="spellStart"/>
            <w:r w:rsidRPr="0046011A">
              <w:rPr>
                <w:rFonts w:ascii="Times New Roman" w:eastAsia="Calibri" w:hAnsi="Times New Roman" w:cs="Times New Roman"/>
                <w:kern w:val="3"/>
                <w:szCs w:val="22"/>
                <w:lang w:eastAsia="ru-RU"/>
              </w:rPr>
              <w:lastRenderedPageBreak/>
              <w:t>Управління</w:t>
            </w:r>
            <w:proofErr w:type="spellEnd"/>
            <w:r w:rsidRPr="0046011A">
              <w:rPr>
                <w:rFonts w:ascii="Times New Roman" w:eastAsia="Calibri" w:hAnsi="Times New Roman" w:cs="Times New Roman"/>
                <w:kern w:val="3"/>
                <w:szCs w:val="22"/>
                <w:lang w:eastAsia="ru-RU"/>
              </w:rPr>
              <w:t xml:space="preserve"> </w:t>
            </w:r>
            <w:proofErr w:type="spellStart"/>
            <w:r w:rsidRPr="0046011A">
              <w:rPr>
                <w:rFonts w:ascii="Times New Roman" w:eastAsia="Calibri" w:hAnsi="Times New Roman" w:cs="Times New Roman"/>
                <w:kern w:val="3"/>
                <w:szCs w:val="22"/>
                <w:lang w:eastAsia="ru-RU"/>
              </w:rPr>
              <w:t>освіти</w:t>
            </w:r>
            <w:proofErr w:type="spellEnd"/>
          </w:p>
        </w:tc>
        <w:tc>
          <w:tcPr>
            <w:tcW w:w="709" w:type="dxa"/>
          </w:tcPr>
          <w:p w14:paraId="1BC8E2E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4B5E08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072A93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59D2F34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CCBE9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5C98CE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02F0C4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B81ABCB" w14:textId="77777777" w:rsidTr="00FC14B2">
        <w:trPr>
          <w:gridAfter w:val="1"/>
          <w:wAfter w:w="34" w:type="dxa"/>
          <w:trHeight w:val="210"/>
        </w:trPr>
        <w:tc>
          <w:tcPr>
            <w:tcW w:w="3686" w:type="dxa"/>
          </w:tcPr>
          <w:p w14:paraId="612AEE80" w14:textId="77777777" w:rsidR="0046011A" w:rsidRPr="0046011A" w:rsidRDefault="0046011A" w:rsidP="0046011A">
            <w:pPr>
              <w:spacing w:before="0" w:after="0" w:line="20" w:lineRule="atLeast"/>
              <w:ind w:firstLine="171"/>
              <w:jc w:val="both"/>
              <w:rPr>
                <w:rFonts w:ascii="Times New Roman" w:eastAsia="Calibri" w:hAnsi="Times New Roman" w:cs="Times New Roman"/>
                <w:szCs w:val="22"/>
                <w:lang w:val="ru-RU"/>
              </w:rPr>
            </w:pPr>
            <w:r w:rsidRPr="0046011A">
              <w:rPr>
                <w:rFonts w:ascii="Times New Roman" w:eastAsia="Calibri" w:hAnsi="Times New Roman" w:cs="Times New Roman"/>
                <w:b/>
                <w:szCs w:val="22"/>
                <w:lang w:val="ru-RU"/>
              </w:rPr>
              <w:t>-</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щорічне</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проведення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Тижня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безпеки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життєдіяльності</w:t>
            </w:r>
            <w:proofErr w:type="spellEnd"/>
            <w:r w:rsidRPr="0046011A">
              <w:rPr>
                <w:rFonts w:ascii="Times New Roman" w:eastAsia="Calibri" w:hAnsi="Times New Roman" w:cs="Times New Roman"/>
                <w:szCs w:val="22"/>
                <w:lang w:val="ru-RU"/>
              </w:rPr>
              <w:t xml:space="preserve"> (в рамках </w:t>
            </w:r>
            <w:proofErr w:type="spellStart"/>
            <w:r w:rsidRPr="0046011A">
              <w:rPr>
                <w:rFonts w:ascii="Times New Roman" w:eastAsia="Calibri" w:hAnsi="Times New Roman" w:cs="Times New Roman"/>
                <w:szCs w:val="22"/>
                <w:lang w:val="ru-RU"/>
              </w:rPr>
              <w:t>якого</w:t>
            </w:r>
            <w:proofErr w:type="spellEnd"/>
            <w:r w:rsidRPr="0046011A">
              <w:rPr>
                <w:rFonts w:ascii="Times New Roman" w:eastAsia="Calibri" w:hAnsi="Times New Roman" w:cs="Times New Roman"/>
                <w:szCs w:val="22"/>
                <w:lang w:val="ru-RU"/>
              </w:rPr>
              <w:t xml:space="preserve"> проводиться день </w:t>
            </w:r>
            <w:proofErr w:type="spellStart"/>
            <w:r w:rsidRPr="0046011A">
              <w:rPr>
                <w:rFonts w:ascii="Times New Roman" w:eastAsia="Calibri" w:hAnsi="Times New Roman" w:cs="Times New Roman"/>
                <w:szCs w:val="22"/>
                <w:lang w:val="ru-RU"/>
              </w:rPr>
              <w:t>Цивільного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Захисту</w:t>
            </w:r>
            <w:proofErr w:type="spellEnd"/>
            <w:r w:rsidRPr="0046011A">
              <w:rPr>
                <w:rFonts w:ascii="Times New Roman" w:eastAsia="Calibri" w:hAnsi="Times New Roman" w:cs="Times New Roman"/>
                <w:szCs w:val="22"/>
                <w:lang w:val="ru-RU"/>
              </w:rPr>
              <w:t>).</w:t>
            </w:r>
          </w:p>
        </w:tc>
        <w:tc>
          <w:tcPr>
            <w:tcW w:w="1559" w:type="dxa"/>
          </w:tcPr>
          <w:p w14:paraId="470C8CF3"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заклади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4788280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D75A2D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4F5C2D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534081A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CBBC64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AB36CD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0641B8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423E4EA" w14:textId="77777777" w:rsidTr="00FC14B2">
        <w:trPr>
          <w:gridAfter w:val="1"/>
          <w:wAfter w:w="34" w:type="dxa"/>
          <w:trHeight w:val="210"/>
        </w:trPr>
        <w:tc>
          <w:tcPr>
            <w:tcW w:w="3686" w:type="dxa"/>
          </w:tcPr>
          <w:p w14:paraId="28A84DBC" w14:textId="77777777" w:rsidR="0046011A" w:rsidRPr="0046011A" w:rsidRDefault="0046011A" w:rsidP="0046011A">
            <w:pPr>
              <w:spacing w:before="0" w:after="0" w:line="20" w:lineRule="atLeast"/>
              <w:ind w:left="29" w:firstLine="142"/>
              <w:jc w:val="both"/>
              <w:rPr>
                <w:rFonts w:ascii="Times New Roman" w:eastAsia="Calibri" w:hAnsi="Times New Roman" w:cs="Times New Roman"/>
                <w:szCs w:val="22"/>
                <w:lang w:val="ru-RU"/>
              </w:rPr>
            </w:pPr>
            <w:r w:rsidRPr="0046011A">
              <w:rPr>
                <w:rFonts w:ascii="Times New Roman" w:eastAsia="Calibri" w:hAnsi="Times New Roman" w:cs="Times New Roman"/>
                <w:b/>
                <w:szCs w:val="22"/>
                <w:lang w:val="ru-RU"/>
              </w:rPr>
              <w:t>-</w:t>
            </w: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передбачення</w:t>
            </w:r>
            <w:proofErr w:type="spellEnd"/>
            <w:r w:rsidRPr="0046011A">
              <w:rPr>
                <w:rFonts w:ascii="Times New Roman" w:eastAsia="Calibri" w:hAnsi="Times New Roman" w:cs="Times New Roman"/>
                <w:szCs w:val="22"/>
                <w:lang w:val="ru-RU"/>
              </w:rPr>
              <w:t xml:space="preserve"> в </w:t>
            </w:r>
            <w:proofErr w:type="spellStart"/>
            <w:r w:rsidRPr="0046011A">
              <w:rPr>
                <w:rFonts w:ascii="Times New Roman" w:eastAsia="Calibri" w:hAnsi="Times New Roman" w:cs="Times New Roman"/>
                <w:szCs w:val="22"/>
                <w:lang w:val="ru-RU"/>
              </w:rPr>
              <w:t>колективних</w:t>
            </w:r>
            <w:proofErr w:type="spellEnd"/>
            <w:r w:rsidRPr="0046011A">
              <w:rPr>
                <w:rFonts w:ascii="Times New Roman" w:eastAsia="Calibri" w:hAnsi="Times New Roman" w:cs="Times New Roman"/>
                <w:szCs w:val="22"/>
                <w:lang w:val="ru-RU"/>
              </w:rPr>
              <w:t xml:space="preserve"> договорах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вирішення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питань</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спрямованих</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створення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безпечних</w:t>
            </w:r>
            <w:proofErr w:type="spellEnd"/>
            <w:r w:rsidRPr="0046011A">
              <w:rPr>
                <w:rFonts w:ascii="Times New Roman" w:eastAsia="Calibri" w:hAnsi="Times New Roman" w:cs="Times New Roman"/>
                <w:szCs w:val="22"/>
                <w:lang w:val="ru-RU"/>
              </w:rPr>
              <w:t xml:space="preserve"> умов </w:t>
            </w:r>
            <w:proofErr w:type="spellStart"/>
            <w:r w:rsidRPr="0046011A">
              <w:rPr>
                <w:rFonts w:ascii="Times New Roman" w:eastAsia="Calibri" w:hAnsi="Times New Roman" w:cs="Times New Roman"/>
                <w:szCs w:val="22"/>
                <w:lang w:val="ru-RU"/>
              </w:rPr>
              <w:t>праці</w:t>
            </w:r>
            <w:proofErr w:type="spellEnd"/>
            <w:r w:rsidRPr="0046011A">
              <w:rPr>
                <w:rFonts w:ascii="Times New Roman" w:eastAsia="Calibri" w:hAnsi="Times New Roman" w:cs="Times New Roman"/>
                <w:szCs w:val="22"/>
                <w:lang w:val="ru-RU"/>
              </w:rPr>
              <w:t xml:space="preserve"> і </w:t>
            </w:r>
            <w:proofErr w:type="spellStart"/>
            <w:r w:rsidRPr="0046011A">
              <w:rPr>
                <w:rFonts w:ascii="Times New Roman" w:eastAsia="Calibri" w:hAnsi="Times New Roman" w:cs="Times New Roman"/>
                <w:szCs w:val="22"/>
                <w:lang w:val="ru-RU"/>
              </w:rPr>
              <w:t>навчання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учасників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освітнього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процесу</w:t>
            </w:r>
            <w:proofErr w:type="spellEnd"/>
            <w:r w:rsidRPr="0046011A">
              <w:rPr>
                <w:rFonts w:ascii="Times New Roman" w:eastAsia="Calibri" w:hAnsi="Times New Roman" w:cs="Times New Roman"/>
                <w:szCs w:val="22"/>
                <w:lang w:val="ru-RU"/>
              </w:rPr>
              <w:t>;</w:t>
            </w:r>
          </w:p>
        </w:tc>
        <w:tc>
          <w:tcPr>
            <w:tcW w:w="1559" w:type="dxa"/>
          </w:tcPr>
          <w:p w14:paraId="5BBAE79B"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Заклади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2C541BF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1C2D4B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A662F9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5D3D856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C33CBC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A1DB22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048CE6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605F11D" w14:textId="77777777" w:rsidTr="00FC14B2">
        <w:trPr>
          <w:gridAfter w:val="1"/>
          <w:wAfter w:w="34" w:type="dxa"/>
          <w:trHeight w:val="210"/>
        </w:trPr>
        <w:tc>
          <w:tcPr>
            <w:tcW w:w="3686" w:type="dxa"/>
          </w:tcPr>
          <w:p w14:paraId="2011E37D" w14:textId="77777777" w:rsidR="0046011A" w:rsidRPr="0046011A" w:rsidRDefault="0046011A" w:rsidP="0046011A">
            <w:pPr>
              <w:spacing w:before="0" w:after="0" w:line="20" w:lineRule="atLeast"/>
              <w:ind w:firstLine="171"/>
              <w:jc w:val="both"/>
              <w:rPr>
                <w:rFonts w:ascii="Times New Roman" w:eastAsia="Calibri" w:hAnsi="Times New Roman" w:cs="Times New Roman"/>
                <w:szCs w:val="22"/>
                <w:lang w:val="ru-RU"/>
              </w:rPr>
            </w:pPr>
            <w:r w:rsidRPr="0046011A">
              <w:rPr>
                <w:rFonts w:ascii="Times New Roman" w:eastAsia="Calibri" w:hAnsi="Times New Roman" w:cs="Times New Roman"/>
                <w:b/>
                <w:szCs w:val="22"/>
                <w:lang w:val="ru-RU"/>
              </w:rPr>
              <w:t>-</w:t>
            </w:r>
            <w:r w:rsidRPr="0046011A">
              <w:rPr>
                <w:rFonts w:ascii="Times New Roman" w:eastAsia="Calibri" w:hAnsi="Times New Roman" w:cs="Times New Roman"/>
                <w:szCs w:val="22"/>
                <w:lang w:val="ru-RU"/>
              </w:rPr>
              <w:t xml:space="preserve"> перегляд </w:t>
            </w:r>
            <w:proofErr w:type="spellStart"/>
            <w:r w:rsidRPr="0046011A">
              <w:rPr>
                <w:rFonts w:ascii="Times New Roman" w:eastAsia="Calibri" w:hAnsi="Times New Roman" w:cs="Times New Roman"/>
                <w:szCs w:val="22"/>
                <w:lang w:val="ru-RU"/>
              </w:rPr>
              <w:t>інструкцій</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охорони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праці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доповнення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їх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внесення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зміни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відповідно</w:t>
            </w:r>
            <w:proofErr w:type="spellEnd"/>
            <w:r w:rsidRPr="0046011A">
              <w:rPr>
                <w:rFonts w:ascii="Times New Roman" w:eastAsia="Calibri" w:hAnsi="Times New Roman" w:cs="Times New Roman"/>
                <w:szCs w:val="22"/>
                <w:lang w:val="ru-RU"/>
              </w:rPr>
              <w:t xml:space="preserve"> до </w:t>
            </w:r>
            <w:proofErr w:type="spellStart"/>
            <w:r w:rsidRPr="0046011A">
              <w:rPr>
                <w:rFonts w:ascii="Times New Roman" w:eastAsia="Calibri" w:hAnsi="Times New Roman" w:cs="Times New Roman"/>
                <w:szCs w:val="22"/>
                <w:lang w:val="ru-RU"/>
              </w:rPr>
              <w:t>діючих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нормативних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документів</w:t>
            </w:r>
            <w:proofErr w:type="spellEnd"/>
            <w:r w:rsidRPr="0046011A">
              <w:rPr>
                <w:rFonts w:ascii="Times New Roman" w:eastAsia="Calibri" w:hAnsi="Times New Roman" w:cs="Times New Roman"/>
                <w:szCs w:val="22"/>
                <w:lang w:val="ru-RU"/>
              </w:rPr>
              <w:t>.</w:t>
            </w:r>
          </w:p>
        </w:tc>
        <w:tc>
          <w:tcPr>
            <w:tcW w:w="1559" w:type="dxa"/>
          </w:tcPr>
          <w:p w14:paraId="6950FD43"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Заклади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6310DEC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93FB0F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B75D04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31C4CD2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FF06F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3BB1B9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C1ED60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DA7C024" w14:textId="77777777" w:rsidTr="00FC14B2">
        <w:trPr>
          <w:gridAfter w:val="1"/>
          <w:wAfter w:w="34" w:type="dxa"/>
          <w:trHeight w:val="210"/>
        </w:trPr>
        <w:tc>
          <w:tcPr>
            <w:tcW w:w="3686" w:type="dxa"/>
          </w:tcPr>
          <w:p w14:paraId="2CFF90D8" w14:textId="77777777" w:rsidR="0046011A" w:rsidRPr="00B51B49" w:rsidRDefault="0046011A" w:rsidP="0046011A">
            <w:pPr>
              <w:spacing w:before="0" w:after="0" w:line="20" w:lineRule="atLeast"/>
              <w:jc w:val="both"/>
              <w:rPr>
                <w:rFonts w:ascii="Times New Roman" w:eastAsia="Calibri" w:hAnsi="Times New Roman" w:cs="Times New Roman"/>
                <w:b/>
                <w:bCs/>
                <w:szCs w:val="22"/>
                <w:lang w:val="uk-UA"/>
              </w:rPr>
            </w:pPr>
            <w:r w:rsidRPr="00B51B49">
              <w:rPr>
                <w:rFonts w:ascii="Times New Roman" w:eastAsia="Calibri" w:hAnsi="Times New Roman" w:cs="Times New Roman"/>
                <w:b/>
                <w:bCs/>
                <w:szCs w:val="22"/>
                <w:lang w:val="uk-UA"/>
              </w:rPr>
              <w:t xml:space="preserve">Удосконалити: </w:t>
            </w:r>
          </w:p>
          <w:p w14:paraId="636487DB" w14:textId="77777777" w:rsidR="0046011A" w:rsidRPr="00B51B49" w:rsidRDefault="0046011A" w:rsidP="0046011A">
            <w:pPr>
              <w:spacing w:before="0" w:after="0" w:line="20" w:lineRule="atLeast"/>
              <w:ind w:firstLine="171"/>
              <w:jc w:val="both"/>
              <w:rPr>
                <w:rFonts w:ascii="Times New Roman" w:eastAsia="Calibri" w:hAnsi="Times New Roman" w:cs="Times New Roman"/>
                <w:szCs w:val="22"/>
                <w:lang w:val="uk-UA"/>
              </w:rPr>
            </w:pPr>
            <w:r w:rsidRPr="00B51B49">
              <w:rPr>
                <w:rFonts w:ascii="Times New Roman" w:eastAsia="Calibri" w:hAnsi="Times New Roman" w:cs="Times New Roman"/>
                <w:b/>
                <w:szCs w:val="22"/>
                <w:lang w:val="uk-UA"/>
              </w:rPr>
              <w:t>-</w:t>
            </w:r>
            <w:r w:rsidRPr="00B51B49">
              <w:rPr>
                <w:rFonts w:ascii="Times New Roman" w:eastAsia="Calibri" w:hAnsi="Times New Roman" w:cs="Times New Roman"/>
                <w:szCs w:val="22"/>
                <w:lang w:val="uk-UA"/>
              </w:rPr>
              <w:t xml:space="preserve"> методичний супровід підвищення кваліфікації вчителів предметів «Основи здоров’я», «Захист України», «Фізична культура» з питань безпеки життєдіяльності та цивільного захисту.</w:t>
            </w:r>
          </w:p>
        </w:tc>
        <w:tc>
          <w:tcPr>
            <w:tcW w:w="1559" w:type="dxa"/>
          </w:tcPr>
          <w:p w14:paraId="22BCD126"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40B06A8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AF4BBE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9DA53F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37D498B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1F3070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361AF5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590C37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FBED1FA" w14:textId="77777777" w:rsidTr="00FC14B2">
        <w:trPr>
          <w:gridAfter w:val="1"/>
          <w:wAfter w:w="34" w:type="dxa"/>
          <w:trHeight w:val="210"/>
        </w:trPr>
        <w:tc>
          <w:tcPr>
            <w:tcW w:w="3686" w:type="dxa"/>
          </w:tcPr>
          <w:p w14:paraId="6782EDFB" w14:textId="77777777" w:rsidR="0046011A" w:rsidRPr="00B51B49" w:rsidRDefault="0046011A" w:rsidP="0046011A">
            <w:pPr>
              <w:tabs>
                <w:tab w:val="left" w:pos="0"/>
              </w:tabs>
              <w:spacing w:before="0" w:after="0" w:line="20" w:lineRule="atLeast"/>
              <w:ind w:firstLine="171"/>
              <w:jc w:val="both"/>
              <w:rPr>
                <w:rFonts w:ascii="Times New Roman" w:eastAsia="Calibri" w:hAnsi="Times New Roman" w:cs="Times New Roman"/>
                <w:szCs w:val="22"/>
                <w:lang w:val="uk-UA"/>
              </w:rPr>
            </w:pPr>
            <w:r w:rsidRPr="00B51B49">
              <w:rPr>
                <w:rFonts w:ascii="Times New Roman" w:eastAsia="Calibri" w:hAnsi="Times New Roman" w:cs="Times New Roman"/>
                <w:b/>
                <w:szCs w:val="22"/>
                <w:lang w:val="uk-UA"/>
              </w:rPr>
              <w:t>-</w:t>
            </w:r>
            <w:r w:rsidRPr="00B51B49">
              <w:rPr>
                <w:rFonts w:ascii="Times New Roman" w:eastAsia="Calibri" w:hAnsi="Times New Roman" w:cs="Times New Roman"/>
                <w:szCs w:val="22"/>
                <w:lang w:val="uk-UA"/>
              </w:rPr>
              <w:t xml:space="preserve"> науково-методичний супровід педагогів закладів освіти з цивільного захисту, безпеки життєдіяльності (основ здоров’я) шляхом проведення семінарів, тренінгів, </w:t>
            </w:r>
            <w:proofErr w:type="spellStart"/>
            <w:r w:rsidRPr="00B51B49">
              <w:rPr>
                <w:rFonts w:ascii="Times New Roman" w:eastAsia="Calibri" w:hAnsi="Times New Roman" w:cs="Times New Roman"/>
                <w:szCs w:val="22"/>
                <w:lang w:val="uk-UA"/>
              </w:rPr>
              <w:t>вебінарів</w:t>
            </w:r>
            <w:proofErr w:type="spellEnd"/>
            <w:r w:rsidRPr="00B51B49">
              <w:rPr>
                <w:rFonts w:ascii="Times New Roman" w:eastAsia="Calibri" w:hAnsi="Times New Roman" w:cs="Times New Roman"/>
                <w:szCs w:val="22"/>
                <w:lang w:val="uk-UA"/>
              </w:rPr>
              <w:t>, круглих столів, фестивалів спільно з представниками національної поліції, спеціалістами з мінної безпеки, цивільного захисту, фахівцями 8 ДПРЗ ГУ ДСНС України в Донецькій області та медичними працівниками;</w:t>
            </w:r>
          </w:p>
        </w:tc>
        <w:tc>
          <w:tcPr>
            <w:tcW w:w="1559" w:type="dxa"/>
          </w:tcPr>
          <w:p w14:paraId="24F0AC46"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заклади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400DB719"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36005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7B8D82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694977B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2823A4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902F31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1337FE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ABA27EE" w14:textId="77777777" w:rsidTr="00FC14B2">
        <w:trPr>
          <w:gridAfter w:val="1"/>
          <w:wAfter w:w="34" w:type="dxa"/>
          <w:trHeight w:val="210"/>
        </w:trPr>
        <w:tc>
          <w:tcPr>
            <w:tcW w:w="3686" w:type="dxa"/>
          </w:tcPr>
          <w:p w14:paraId="668A56D5" w14:textId="77777777" w:rsidR="0046011A" w:rsidRPr="0046011A" w:rsidRDefault="0046011A" w:rsidP="0046011A">
            <w:pPr>
              <w:spacing w:before="0" w:after="0" w:line="20" w:lineRule="atLeast"/>
              <w:ind w:left="-55"/>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b/>
                <w:bCs/>
                <w:szCs w:val="22"/>
                <w:lang w:val="ru-RU"/>
              </w:rPr>
              <w:t>Висвітлювати</w:t>
            </w:r>
            <w:proofErr w:type="spellEnd"/>
            <w:r w:rsidRPr="0046011A">
              <w:rPr>
                <w:rFonts w:ascii="Times New Roman" w:eastAsia="Calibri" w:hAnsi="Times New Roman" w:cs="Times New Roman"/>
                <w:b/>
                <w:bCs/>
                <w:szCs w:val="22"/>
                <w:lang w:val="ru-RU"/>
              </w:rPr>
              <w:t xml:space="preserve"> </w:t>
            </w:r>
            <w:r w:rsidRPr="0046011A">
              <w:rPr>
                <w:rFonts w:ascii="Times New Roman" w:eastAsia="Calibri" w:hAnsi="Times New Roman" w:cs="Times New Roman"/>
                <w:szCs w:val="22"/>
                <w:lang w:val="ru-RU"/>
              </w:rPr>
              <w:t xml:space="preserve">заходи </w:t>
            </w:r>
            <w:proofErr w:type="spellStart"/>
            <w:r w:rsidRPr="0046011A">
              <w:rPr>
                <w:rFonts w:ascii="Times New Roman" w:eastAsia="Calibri" w:hAnsi="Times New Roman" w:cs="Times New Roman"/>
                <w:szCs w:val="22"/>
                <w:lang w:val="ru-RU"/>
              </w:rPr>
              <w:t>щодо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безпечного</w:t>
            </w:r>
            <w:proofErr w:type="spellEnd"/>
            <w:r w:rsidRPr="0046011A">
              <w:rPr>
                <w:rFonts w:ascii="Times New Roman" w:eastAsia="Calibri" w:hAnsi="Times New Roman" w:cs="Times New Roman"/>
                <w:szCs w:val="22"/>
                <w:lang w:val="ru-RU"/>
              </w:rPr>
              <w:t xml:space="preserve">, комфортного </w:t>
            </w:r>
            <w:proofErr w:type="spellStart"/>
            <w:r w:rsidRPr="0046011A">
              <w:rPr>
                <w:rFonts w:ascii="Times New Roman" w:eastAsia="Calibri" w:hAnsi="Times New Roman" w:cs="Times New Roman"/>
                <w:szCs w:val="22"/>
                <w:lang w:val="ru-RU"/>
              </w:rPr>
              <w:t>середовища</w:t>
            </w:r>
            <w:proofErr w:type="spellEnd"/>
            <w:r w:rsidRPr="0046011A">
              <w:rPr>
                <w:rFonts w:ascii="Times New Roman" w:eastAsia="Calibri" w:hAnsi="Times New Roman" w:cs="Times New Roman"/>
                <w:szCs w:val="22"/>
                <w:lang w:val="ru-RU"/>
              </w:rPr>
              <w:t xml:space="preserve"> в закладах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в </w:t>
            </w:r>
            <w:proofErr w:type="spellStart"/>
            <w:r w:rsidRPr="0046011A">
              <w:rPr>
                <w:rFonts w:ascii="Times New Roman" w:eastAsia="Calibri" w:hAnsi="Times New Roman" w:cs="Times New Roman"/>
                <w:szCs w:val="22"/>
                <w:lang w:val="ru-RU"/>
              </w:rPr>
              <w:t>Інтернет-джерелах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інших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засобах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масової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інформації</w:t>
            </w:r>
            <w:proofErr w:type="spellEnd"/>
            <w:r w:rsidRPr="0046011A">
              <w:rPr>
                <w:rFonts w:ascii="Times New Roman" w:eastAsia="Calibri" w:hAnsi="Times New Roman" w:cs="Times New Roman"/>
                <w:szCs w:val="22"/>
                <w:lang w:val="ru-RU"/>
              </w:rPr>
              <w:t>.</w:t>
            </w:r>
          </w:p>
        </w:tc>
        <w:tc>
          <w:tcPr>
            <w:tcW w:w="1559" w:type="dxa"/>
          </w:tcPr>
          <w:p w14:paraId="6432229C"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заклади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709" w:type="dxa"/>
          </w:tcPr>
          <w:p w14:paraId="7266B6D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80BC0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ABA50A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28B4F70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17591A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661596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FB0BFC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029AD25F" w14:textId="77777777" w:rsidR="0046011A" w:rsidRPr="0046011A" w:rsidRDefault="0046011A" w:rsidP="0046011A">
      <w:pPr>
        <w:spacing w:before="0" w:after="0" w:line="20" w:lineRule="atLeast"/>
        <w:rPr>
          <w:rFonts w:ascii="Calibri" w:eastAsia="Calibri" w:hAnsi="Calibri" w:cs="Times New Roman"/>
          <w:sz w:val="20"/>
          <w:szCs w:val="22"/>
        </w:rPr>
      </w:pPr>
    </w:p>
    <w:p w14:paraId="08853220" w14:textId="77777777" w:rsidR="0046011A" w:rsidRPr="0046011A" w:rsidRDefault="0046011A" w:rsidP="0046011A">
      <w:pPr>
        <w:spacing w:before="0" w:after="0" w:line="20" w:lineRule="atLeast"/>
        <w:rPr>
          <w:rFonts w:ascii="Times New Roman" w:eastAsia="Calibri" w:hAnsi="Times New Roman" w:cs="Times New Roman"/>
          <w:sz w:val="28"/>
          <w:szCs w:val="28"/>
        </w:rPr>
      </w:pPr>
      <w:r w:rsidRPr="0046011A">
        <w:rPr>
          <w:rFonts w:ascii="Times New Roman" w:eastAsia="Calibri" w:hAnsi="Times New Roman" w:cs="Times New Roman"/>
          <w:b/>
          <w:bCs/>
          <w:i/>
          <w:iCs/>
          <w:sz w:val="28"/>
          <w:szCs w:val="28"/>
        </w:rPr>
        <w:t>Очікувані результати:</w:t>
      </w:r>
    </w:p>
    <w:p w14:paraId="78E09E29" w14:textId="77777777" w:rsidR="0046011A" w:rsidRPr="0046011A" w:rsidRDefault="0046011A" w:rsidP="00706A62">
      <w:pPr>
        <w:numPr>
          <w:ilvl w:val="1"/>
          <w:numId w:val="49"/>
        </w:numPr>
        <w:shd w:val="clear" w:color="auto" w:fill="FFFFFF"/>
        <w:tabs>
          <w:tab w:val="left" w:pos="284"/>
        </w:tabs>
        <w:suppressAutoHyphens/>
        <w:spacing w:before="0" w:after="0" w:line="20" w:lineRule="atLeast"/>
        <w:ind w:left="0" w:right="86" w:firstLine="0"/>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оптимізовано діяльність закладів освіти, підпорядкованих Управлінню освіти з питань охорони праці, цивільного захисту, безпеки життєдіяльності;</w:t>
      </w:r>
    </w:p>
    <w:p w14:paraId="5C2085FE" w14:textId="77777777" w:rsidR="0046011A" w:rsidRPr="0046011A" w:rsidRDefault="0046011A" w:rsidP="00706A62">
      <w:pPr>
        <w:numPr>
          <w:ilvl w:val="1"/>
          <w:numId w:val="49"/>
        </w:numPr>
        <w:shd w:val="clear" w:color="auto" w:fill="FFFFFF"/>
        <w:tabs>
          <w:tab w:val="left" w:pos="284"/>
        </w:tabs>
        <w:suppressAutoHyphens/>
        <w:spacing w:before="0" w:after="0" w:line="20" w:lineRule="atLeast"/>
        <w:ind w:left="0" w:right="86" w:firstLine="0"/>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налагоджено систему безперервного навчання педагогічних кадрів з питань здорового і безпечного способу життя, із цивільного захисту, безпеки життєдіяльності, підвищення рівня їх професійної підготовки із цієї проблеми;</w:t>
      </w:r>
    </w:p>
    <w:p w14:paraId="66C13C9C" w14:textId="77777777" w:rsidR="0046011A" w:rsidRPr="0046011A" w:rsidRDefault="0046011A" w:rsidP="00706A62">
      <w:pPr>
        <w:numPr>
          <w:ilvl w:val="1"/>
          <w:numId w:val="49"/>
        </w:numPr>
        <w:shd w:val="clear" w:color="auto" w:fill="FFFFFF"/>
        <w:tabs>
          <w:tab w:val="left" w:pos="284"/>
        </w:tabs>
        <w:suppressAutoHyphens/>
        <w:spacing w:before="0" w:after="0" w:line="20" w:lineRule="atLeast"/>
        <w:ind w:left="0" w:right="86" w:firstLine="0"/>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покращено безпечні умови проведення освітнього процесу здобувачів освіти.</w:t>
      </w:r>
    </w:p>
    <w:p w14:paraId="1E3F169F" w14:textId="77777777" w:rsidR="0046011A" w:rsidRPr="0046011A" w:rsidRDefault="0046011A" w:rsidP="0046011A">
      <w:pPr>
        <w:spacing w:before="0" w:after="0" w:line="20" w:lineRule="atLeast"/>
        <w:jc w:val="center"/>
        <w:rPr>
          <w:rFonts w:ascii="Times New Roman" w:eastAsia="Calibri" w:hAnsi="Times New Roman" w:cs="Times New Roman"/>
          <w:b/>
          <w:color w:val="000000"/>
          <w:sz w:val="28"/>
          <w:szCs w:val="28"/>
        </w:rPr>
      </w:pPr>
    </w:p>
    <w:p w14:paraId="7553A574"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b/>
          <w:bCs/>
          <w:i/>
          <w:kern w:val="3"/>
          <w:sz w:val="28"/>
          <w:szCs w:val="28"/>
          <w:lang w:eastAsia="zh-CN"/>
        </w:rPr>
      </w:pPr>
      <w:r w:rsidRPr="0046011A">
        <w:rPr>
          <w:rFonts w:ascii="Times New Roman" w:eastAsia="Calibri" w:hAnsi="Times New Roman" w:cs="Times New Roman"/>
          <w:b/>
          <w:bCs/>
          <w:i/>
          <w:kern w:val="3"/>
          <w:sz w:val="28"/>
          <w:szCs w:val="28"/>
          <w:lang w:eastAsia="zh-CN"/>
        </w:rPr>
        <w:t xml:space="preserve">3.3. </w:t>
      </w:r>
      <w:proofErr w:type="spellStart"/>
      <w:r w:rsidRPr="0046011A">
        <w:rPr>
          <w:rFonts w:ascii="Times New Roman" w:eastAsia="Calibri" w:hAnsi="Times New Roman" w:cs="Times New Roman"/>
          <w:b/>
          <w:bCs/>
          <w:i/>
          <w:kern w:val="3"/>
          <w:sz w:val="28"/>
          <w:szCs w:val="28"/>
          <w:lang w:eastAsia="zh-CN"/>
        </w:rPr>
        <w:t>Проєкт</w:t>
      </w:r>
      <w:proofErr w:type="spellEnd"/>
      <w:r w:rsidRPr="0046011A">
        <w:rPr>
          <w:rFonts w:ascii="Times New Roman" w:eastAsia="Calibri" w:hAnsi="Times New Roman" w:cs="Times New Roman"/>
          <w:b/>
          <w:bCs/>
          <w:i/>
          <w:kern w:val="3"/>
          <w:sz w:val="28"/>
          <w:szCs w:val="28"/>
          <w:lang w:eastAsia="zh-CN"/>
        </w:rPr>
        <w:t xml:space="preserve"> “Шкільний автобус»</w:t>
      </w:r>
    </w:p>
    <w:p w14:paraId="24FF4F39" w14:textId="77777777" w:rsidR="0046011A" w:rsidRPr="0046011A" w:rsidRDefault="0046011A" w:rsidP="0046011A">
      <w:pPr>
        <w:spacing w:before="0" w:after="0" w:line="20" w:lineRule="atLeast"/>
        <w:ind w:firstLine="709"/>
        <w:jc w:val="both"/>
        <w:rPr>
          <w:rFonts w:ascii="Times New Roman" w:eastAsia="Times New Roman" w:hAnsi="Times New Roman" w:cs="Times New Roman"/>
          <w:sz w:val="28"/>
          <w:szCs w:val="28"/>
          <w:lang w:eastAsia="ru-RU"/>
        </w:rPr>
      </w:pPr>
      <w:r w:rsidRPr="0046011A">
        <w:rPr>
          <w:rFonts w:ascii="Times New Roman" w:eastAsia="Times New Roman" w:hAnsi="Times New Roman" w:cs="Times New Roman"/>
          <w:b/>
          <w:i/>
          <w:sz w:val="28"/>
          <w:szCs w:val="28"/>
          <w:lang w:eastAsia="ru-RU"/>
        </w:rPr>
        <w:t>Завдання:</w:t>
      </w:r>
      <w:r w:rsidRPr="0046011A">
        <w:rPr>
          <w:rFonts w:ascii="Times New Roman" w:eastAsia="Times New Roman" w:hAnsi="Times New Roman" w:cs="Times New Roman"/>
          <w:b/>
          <w:sz w:val="28"/>
          <w:szCs w:val="28"/>
          <w:lang w:eastAsia="ru-RU"/>
        </w:rPr>
        <w:t xml:space="preserve"> </w:t>
      </w:r>
      <w:r w:rsidRPr="0046011A">
        <w:rPr>
          <w:rFonts w:ascii="Times New Roman" w:eastAsia="Times New Roman" w:hAnsi="Times New Roman" w:cs="Times New Roman"/>
          <w:sz w:val="28"/>
          <w:szCs w:val="28"/>
          <w:lang w:eastAsia="ru-RU"/>
        </w:rPr>
        <w:t>виконання вимог законодавства щодо забезпечення на території  Сіверської міської ОТГ регулярного безоплатного перевезення до місць навчання і додому учнів та педагогічних працівників;</w:t>
      </w:r>
      <w:r w:rsidRPr="0046011A">
        <w:rPr>
          <w:rFonts w:ascii="Times New Roman" w:eastAsia="Times New Roman" w:hAnsi="Times New Roman" w:cs="Times New Roman"/>
          <w:b/>
          <w:sz w:val="28"/>
          <w:szCs w:val="28"/>
          <w:lang w:eastAsia="ru-RU"/>
        </w:rPr>
        <w:t xml:space="preserve"> </w:t>
      </w:r>
      <w:r w:rsidRPr="0046011A">
        <w:rPr>
          <w:rFonts w:ascii="Times New Roman" w:eastAsia="Times New Roman" w:hAnsi="Times New Roman" w:cs="Times New Roman"/>
          <w:sz w:val="28"/>
          <w:szCs w:val="28"/>
          <w:lang w:eastAsia="ru-RU"/>
        </w:rPr>
        <w:t>забезпечення прав громадян на доступність здобуття загальної середньої освіти.</w:t>
      </w:r>
    </w:p>
    <w:tbl>
      <w:tblPr>
        <w:tblStyle w:val="42"/>
        <w:tblW w:w="10378" w:type="dxa"/>
        <w:tblInd w:w="-714" w:type="dxa"/>
        <w:tblLayout w:type="fixed"/>
        <w:tblLook w:val="04A0" w:firstRow="1" w:lastRow="0" w:firstColumn="1" w:lastColumn="0" w:noHBand="0" w:noVBand="1"/>
      </w:tblPr>
      <w:tblGrid>
        <w:gridCol w:w="3828"/>
        <w:gridCol w:w="1559"/>
        <w:gridCol w:w="709"/>
        <w:gridCol w:w="708"/>
        <w:gridCol w:w="709"/>
        <w:gridCol w:w="709"/>
        <w:gridCol w:w="708"/>
        <w:gridCol w:w="709"/>
        <w:gridCol w:w="709"/>
        <w:gridCol w:w="30"/>
      </w:tblGrid>
      <w:tr w:rsidR="0046011A" w:rsidRPr="0046011A" w14:paraId="79C73BFC" w14:textId="77777777" w:rsidTr="00FC14B2">
        <w:trPr>
          <w:trHeight w:val="210"/>
        </w:trPr>
        <w:tc>
          <w:tcPr>
            <w:tcW w:w="3828" w:type="dxa"/>
            <w:vMerge w:val="restart"/>
          </w:tcPr>
          <w:p w14:paraId="718F0FC0"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proofErr w:type="spellStart"/>
            <w:r w:rsidRPr="0046011A">
              <w:rPr>
                <w:rFonts w:ascii="Times New Roman" w:eastAsia="Calibri" w:hAnsi="Times New Roman" w:cs="Times New Roman"/>
                <w:sz w:val="24"/>
                <w:szCs w:val="24"/>
              </w:rPr>
              <w:t>Шляхи</w:t>
            </w:r>
            <w:proofErr w:type="spellEnd"/>
            <w:r w:rsidRPr="0046011A">
              <w:rPr>
                <w:rFonts w:ascii="Times New Roman" w:eastAsia="Calibri" w:hAnsi="Times New Roman" w:cs="Times New Roman"/>
                <w:sz w:val="24"/>
                <w:szCs w:val="24"/>
              </w:rPr>
              <w:t xml:space="preserve"> </w:t>
            </w:r>
            <w:proofErr w:type="spellStart"/>
            <w:r w:rsidRPr="0046011A">
              <w:rPr>
                <w:rFonts w:ascii="Times New Roman" w:eastAsia="Calibri" w:hAnsi="Times New Roman" w:cs="Times New Roman"/>
                <w:sz w:val="24"/>
                <w:szCs w:val="24"/>
              </w:rPr>
              <w:t>реалізації</w:t>
            </w:r>
            <w:proofErr w:type="spellEnd"/>
          </w:p>
        </w:tc>
        <w:tc>
          <w:tcPr>
            <w:tcW w:w="1559" w:type="dxa"/>
            <w:vMerge w:val="restart"/>
          </w:tcPr>
          <w:p w14:paraId="185C34FC"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proofErr w:type="spellStart"/>
            <w:r w:rsidRPr="0046011A">
              <w:rPr>
                <w:rFonts w:ascii="Times New Roman" w:eastAsia="Calibri" w:hAnsi="Times New Roman" w:cs="Times New Roman"/>
                <w:sz w:val="24"/>
                <w:szCs w:val="24"/>
              </w:rPr>
              <w:t>Виконавці</w:t>
            </w:r>
            <w:proofErr w:type="spellEnd"/>
          </w:p>
        </w:tc>
        <w:tc>
          <w:tcPr>
            <w:tcW w:w="4991" w:type="dxa"/>
            <w:gridSpan w:val="8"/>
          </w:tcPr>
          <w:p w14:paraId="24696152" w14:textId="77777777" w:rsidR="0046011A" w:rsidRPr="0046011A" w:rsidRDefault="0046011A" w:rsidP="0046011A">
            <w:pPr>
              <w:tabs>
                <w:tab w:val="left" w:pos="324"/>
              </w:tabs>
              <w:spacing w:before="0" w:after="0" w:line="20" w:lineRule="atLeast"/>
              <w:ind w:left="-57" w:right="-57"/>
              <w:jc w:val="center"/>
              <w:rPr>
                <w:rFonts w:ascii="Times New Roman" w:eastAsia="Calibri" w:hAnsi="Times New Roman" w:cs="Times New Roman"/>
                <w:sz w:val="24"/>
                <w:szCs w:val="24"/>
              </w:rPr>
            </w:pPr>
            <w:proofErr w:type="spellStart"/>
            <w:r w:rsidRPr="0046011A">
              <w:rPr>
                <w:rFonts w:ascii="Times New Roman" w:eastAsia="Calibri" w:hAnsi="Times New Roman" w:cs="Times New Roman"/>
                <w:sz w:val="24"/>
                <w:szCs w:val="24"/>
              </w:rPr>
              <w:t>Термін</w:t>
            </w:r>
            <w:proofErr w:type="spellEnd"/>
            <w:r w:rsidRPr="0046011A">
              <w:rPr>
                <w:rFonts w:ascii="Times New Roman" w:eastAsia="Calibri" w:hAnsi="Times New Roman" w:cs="Times New Roman"/>
                <w:sz w:val="24"/>
                <w:szCs w:val="24"/>
              </w:rPr>
              <w:t xml:space="preserve"> </w:t>
            </w:r>
            <w:proofErr w:type="spellStart"/>
            <w:r w:rsidRPr="0046011A">
              <w:rPr>
                <w:rFonts w:ascii="Times New Roman" w:eastAsia="Calibri" w:hAnsi="Times New Roman" w:cs="Times New Roman"/>
                <w:sz w:val="24"/>
                <w:szCs w:val="24"/>
              </w:rPr>
              <w:t>виконання</w:t>
            </w:r>
            <w:proofErr w:type="spellEnd"/>
          </w:p>
        </w:tc>
      </w:tr>
      <w:tr w:rsidR="0046011A" w:rsidRPr="0046011A" w14:paraId="7758B87A" w14:textId="77777777" w:rsidTr="00FC14B2">
        <w:trPr>
          <w:gridAfter w:val="1"/>
          <w:wAfter w:w="30" w:type="dxa"/>
          <w:trHeight w:val="210"/>
        </w:trPr>
        <w:tc>
          <w:tcPr>
            <w:tcW w:w="3828" w:type="dxa"/>
            <w:vMerge/>
          </w:tcPr>
          <w:p w14:paraId="6B553166"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p>
        </w:tc>
        <w:tc>
          <w:tcPr>
            <w:tcW w:w="1559" w:type="dxa"/>
            <w:vMerge/>
          </w:tcPr>
          <w:p w14:paraId="3E5503D3"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p>
        </w:tc>
        <w:tc>
          <w:tcPr>
            <w:tcW w:w="709" w:type="dxa"/>
          </w:tcPr>
          <w:p w14:paraId="5E809389"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2021</w:t>
            </w:r>
          </w:p>
        </w:tc>
        <w:tc>
          <w:tcPr>
            <w:tcW w:w="708" w:type="dxa"/>
          </w:tcPr>
          <w:p w14:paraId="05A8DF77"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2022</w:t>
            </w:r>
          </w:p>
        </w:tc>
        <w:tc>
          <w:tcPr>
            <w:tcW w:w="709" w:type="dxa"/>
          </w:tcPr>
          <w:p w14:paraId="3A9192E6"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2023</w:t>
            </w:r>
          </w:p>
        </w:tc>
        <w:tc>
          <w:tcPr>
            <w:tcW w:w="709" w:type="dxa"/>
          </w:tcPr>
          <w:p w14:paraId="7DBD6402"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2024</w:t>
            </w:r>
          </w:p>
        </w:tc>
        <w:tc>
          <w:tcPr>
            <w:tcW w:w="708" w:type="dxa"/>
          </w:tcPr>
          <w:p w14:paraId="65B2947D"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2025</w:t>
            </w:r>
          </w:p>
        </w:tc>
        <w:tc>
          <w:tcPr>
            <w:tcW w:w="709" w:type="dxa"/>
          </w:tcPr>
          <w:p w14:paraId="0EF771AE"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2026</w:t>
            </w:r>
          </w:p>
        </w:tc>
        <w:tc>
          <w:tcPr>
            <w:tcW w:w="709" w:type="dxa"/>
          </w:tcPr>
          <w:p w14:paraId="45D0D3C3"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2027</w:t>
            </w:r>
          </w:p>
        </w:tc>
      </w:tr>
      <w:tr w:rsidR="0046011A" w:rsidRPr="0046011A" w14:paraId="2D6CD77A" w14:textId="77777777" w:rsidTr="00FC14B2">
        <w:trPr>
          <w:gridAfter w:val="1"/>
          <w:wAfter w:w="30" w:type="dxa"/>
          <w:trHeight w:val="210"/>
        </w:trPr>
        <w:tc>
          <w:tcPr>
            <w:tcW w:w="3828" w:type="dxa"/>
          </w:tcPr>
          <w:p w14:paraId="21AA1BF4" w14:textId="77777777" w:rsidR="0046011A" w:rsidRPr="00B51B49" w:rsidRDefault="0046011A" w:rsidP="0046011A">
            <w:pPr>
              <w:spacing w:before="0" w:after="0" w:line="20" w:lineRule="atLeast"/>
              <w:ind w:firstLine="142"/>
              <w:rPr>
                <w:rFonts w:ascii="Times New Roman" w:eastAsia="Calibri" w:hAnsi="Times New Roman" w:cs="Times New Roman"/>
                <w:b/>
                <w:sz w:val="24"/>
                <w:szCs w:val="28"/>
                <w:lang w:val="uk-UA"/>
              </w:rPr>
            </w:pPr>
            <w:r w:rsidRPr="00B51B49">
              <w:rPr>
                <w:rFonts w:ascii="Times New Roman" w:eastAsia="Calibri" w:hAnsi="Times New Roman" w:cs="Times New Roman"/>
                <w:b/>
                <w:sz w:val="24"/>
                <w:szCs w:val="28"/>
                <w:lang w:val="uk-UA"/>
              </w:rPr>
              <w:t>Сприяти:</w:t>
            </w:r>
          </w:p>
          <w:p w14:paraId="15FF2E65" w14:textId="77777777" w:rsidR="0046011A" w:rsidRPr="00B51B49" w:rsidRDefault="0046011A" w:rsidP="0046011A">
            <w:pPr>
              <w:spacing w:before="0" w:after="0" w:line="20" w:lineRule="atLeast"/>
              <w:ind w:firstLine="142"/>
              <w:jc w:val="both"/>
              <w:rPr>
                <w:rFonts w:ascii="Times New Roman" w:eastAsia="Calibri" w:hAnsi="Times New Roman" w:cs="Times New Roman"/>
                <w:b/>
                <w:sz w:val="24"/>
                <w:szCs w:val="28"/>
                <w:lang w:val="uk-UA"/>
              </w:rPr>
            </w:pPr>
            <w:r w:rsidRPr="00B51B49">
              <w:rPr>
                <w:rFonts w:ascii="Times New Roman" w:eastAsia="Times New Roman" w:hAnsi="Times New Roman" w:cs="Times New Roman"/>
                <w:b/>
                <w:sz w:val="24"/>
                <w:szCs w:val="28"/>
                <w:lang w:val="uk-UA" w:eastAsia="ru-RU"/>
              </w:rPr>
              <w:t>-</w:t>
            </w:r>
            <w:r w:rsidRPr="00B51B49">
              <w:rPr>
                <w:rFonts w:ascii="Times New Roman" w:eastAsia="Times New Roman" w:hAnsi="Times New Roman" w:cs="Times New Roman"/>
                <w:sz w:val="24"/>
                <w:szCs w:val="28"/>
                <w:lang w:val="uk-UA" w:eastAsia="ru-RU"/>
              </w:rPr>
              <w:t xml:space="preserve"> збереженню парку автобусів для забезпечення на території Сіверської міської ОТГ регулярного безоплатного перевезення учнів і педагогічних працівників до місць навчання і додому;</w:t>
            </w:r>
          </w:p>
        </w:tc>
        <w:tc>
          <w:tcPr>
            <w:tcW w:w="1559" w:type="dxa"/>
          </w:tcPr>
          <w:p w14:paraId="79A3887E"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11B845A2"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54151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5B9166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89C3B9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CA7CE9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CADB83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F821BAF"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16DDDA2" w14:textId="77777777" w:rsidTr="00FC14B2">
        <w:trPr>
          <w:gridAfter w:val="1"/>
          <w:wAfter w:w="30" w:type="dxa"/>
          <w:trHeight w:val="210"/>
        </w:trPr>
        <w:tc>
          <w:tcPr>
            <w:tcW w:w="3828" w:type="dxa"/>
          </w:tcPr>
          <w:p w14:paraId="43932110" w14:textId="77777777" w:rsidR="0046011A" w:rsidRPr="00B51B49" w:rsidRDefault="0046011A" w:rsidP="0046011A">
            <w:pPr>
              <w:spacing w:before="0" w:after="0" w:line="20" w:lineRule="atLeast"/>
              <w:ind w:firstLine="142"/>
              <w:jc w:val="both"/>
              <w:rPr>
                <w:rFonts w:ascii="Times New Roman" w:eastAsia="Calibri" w:hAnsi="Times New Roman" w:cs="Times New Roman"/>
                <w:b/>
                <w:sz w:val="24"/>
                <w:szCs w:val="28"/>
                <w:lang w:val="uk-UA"/>
              </w:rPr>
            </w:pPr>
            <w:r w:rsidRPr="00B51B49">
              <w:rPr>
                <w:rFonts w:ascii="Times New Roman" w:eastAsia="Calibri" w:hAnsi="Times New Roman" w:cs="Times New Roman"/>
                <w:b/>
                <w:sz w:val="24"/>
                <w:szCs w:val="28"/>
                <w:lang w:val="uk-UA"/>
              </w:rPr>
              <w:t>-</w:t>
            </w:r>
            <w:r w:rsidRPr="00B51B49">
              <w:rPr>
                <w:rFonts w:ascii="Times New Roman" w:eastAsia="Calibri" w:hAnsi="Times New Roman" w:cs="Times New Roman"/>
                <w:sz w:val="24"/>
                <w:szCs w:val="28"/>
                <w:lang w:val="uk-UA"/>
              </w:rPr>
              <w:t xml:space="preserve"> розвитку, модернізації технічної бази для утримання, експлуатації, ремонту, обслуговування </w:t>
            </w:r>
            <w:proofErr w:type="spellStart"/>
            <w:r w:rsidRPr="0046011A">
              <w:rPr>
                <w:rFonts w:ascii="Times New Roman" w:eastAsia="Calibri" w:hAnsi="Times New Roman" w:cs="Times New Roman"/>
                <w:sz w:val="24"/>
                <w:szCs w:val="28"/>
              </w:rPr>
              <w:t>i</w:t>
            </w:r>
            <w:proofErr w:type="spellEnd"/>
            <w:r w:rsidRPr="00B51B49">
              <w:rPr>
                <w:rFonts w:ascii="Times New Roman" w:eastAsia="Calibri" w:hAnsi="Times New Roman" w:cs="Times New Roman"/>
                <w:sz w:val="24"/>
                <w:szCs w:val="28"/>
                <w:lang w:val="uk-UA"/>
              </w:rPr>
              <w:t xml:space="preserve"> збереження автобусів;</w:t>
            </w:r>
          </w:p>
        </w:tc>
        <w:tc>
          <w:tcPr>
            <w:tcW w:w="1559" w:type="dxa"/>
          </w:tcPr>
          <w:p w14:paraId="7E68300F"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7E08BA10"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FD6F98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652F009D"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73761B3"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02ABE1A1"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6FB898D"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AD8923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43349DFD" w14:textId="77777777" w:rsidTr="00FC14B2">
        <w:trPr>
          <w:gridAfter w:val="1"/>
          <w:wAfter w:w="30" w:type="dxa"/>
          <w:trHeight w:val="210"/>
        </w:trPr>
        <w:tc>
          <w:tcPr>
            <w:tcW w:w="3828" w:type="dxa"/>
          </w:tcPr>
          <w:p w14:paraId="1EDC7CA6" w14:textId="77777777" w:rsidR="0046011A" w:rsidRPr="0046011A" w:rsidRDefault="0046011A" w:rsidP="0046011A">
            <w:pPr>
              <w:spacing w:before="0" w:after="0" w:line="20" w:lineRule="atLeast"/>
              <w:ind w:firstLine="142"/>
              <w:rPr>
                <w:rFonts w:ascii="Times New Roman" w:eastAsia="Calibri" w:hAnsi="Times New Roman" w:cs="Times New Roman"/>
                <w:b/>
                <w:sz w:val="24"/>
                <w:szCs w:val="28"/>
                <w:lang w:val="ru-RU"/>
              </w:rPr>
            </w:pPr>
            <w:proofErr w:type="spellStart"/>
            <w:r w:rsidRPr="0046011A">
              <w:rPr>
                <w:rFonts w:ascii="Times New Roman" w:eastAsia="Calibri" w:hAnsi="Times New Roman" w:cs="Times New Roman"/>
                <w:b/>
                <w:sz w:val="24"/>
                <w:szCs w:val="28"/>
                <w:lang w:val="ru-RU"/>
              </w:rPr>
              <w:t>Забезпечити</w:t>
            </w:r>
            <w:proofErr w:type="spellEnd"/>
            <w:r w:rsidRPr="0046011A">
              <w:rPr>
                <w:rFonts w:ascii="Times New Roman" w:eastAsia="Calibri" w:hAnsi="Times New Roman" w:cs="Times New Roman"/>
                <w:b/>
                <w:sz w:val="24"/>
                <w:szCs w:val="28"/>
                <w:lang w:val="ru-RU"/>
              </w:rPr>
              <w:t>:</w:t>
            </w:r>
          </w:p>
          <w:p w14:paraId="0BA6BC42" w14:textId="77777777" w:rsidR="0046011A" w:rsidRPr="0046011A" w:rsidRDefault="0046011A" w:rsidP="0046011A">
            <w:pPr>
              <w:spacing w:before="0" w:after="0" w:line="20" w:lineRule="atLeast"/>
              <w:ind w:firstLine="142"/>
              <w:jc w:val="both"/>
              <w:rPr>
                <w:rFonts w:ascii="Times New Roman" w:eastAsia="Calibri" w:hAnsi="Times New Roman" w:cs="Times New Roman"/>
                <w:sz w:val="24"/>
                <w:szCs w:val="28"/>
                <w:lang w:val="ru-RU"/>
              </w:rPr>
            </w:pPr>
            <w:r w:rsidRPr="0046011A">
              <w:rPr>
                <w:rFonts w:ascii="Times New Roman" w:eastAsia="Calibri" w:hAnsi="Times New Roman" w:cs="Times New Roman"/>
                <w:b/>
                <w:sz w:val="24"/>
                <w:szCs w:val="28"/>
                <w:lang w:val="ru-RU"/>
              </w:rPr>
              <w:t xml:space="preserve">- </w:t>
            </w:r>
            <w:proofErr w:type="spellStart"/>
            <w:r w:rsidRPr="0046011A">
              <w:rPr>
                <w:rFonts w:ascii="Times New Roman" w:eastAsia="Calibri" w:hAnsi="Times New Roman" w:cs="Times New Roman"/>
                <w:sz w:val="24"/>
                <w:szCs w:val="28"/>
                <w:lang w:val="ru-RU"/>
              </w:rPr>
              <w:t>розподіл</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транспортних</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засобів</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відповідно</w:t>
            </w:r>
            <w:proofErr w:type="spellEnd"/>
            <w:r w:rsidRPr="0046011A">
              <w:rPr>
                <w:rFonts w:ascii="Times New Roman" w:eastAsia="Calibri" w:hAnsi="Times New Roman" w:cs="Times New Roman"/>
                <w:sz w:val="24"/>
                <w:szCs w:val="28"/>
                <w:lang w:val="ru-RU"/>
              </w:rPr>
              <w:t xml:space="preserve"> до потреб;</w:t>
            </w:r>
          </w:p>
        </w:tc>
        <w:tc>
          <w:tcPr>
            <w:tcW w:w="1559" w:type="dxa"/>
          </w:tcPr>
          <w:p w14:paraId="1690DC30"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4E5BD75B"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3461A78F"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165E933"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DB0119B"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46A05D78"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12EAF98"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7131C6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09CC2644" w14:textId="77777777" w:rsidTr="00FC14B2">
        <w:trPr>
          <w:gridAfter w:val="1"/>
          <w:wAfter w:w="30" w:type="dxa"/>
          <w:trHeight w:val="210"/>
        </w:trPr>
        <w:tc>
          <w:tcPr>
            <w:tcW w:w="3828" w:type="dxa"/>
          </w:tcPr>
          <w:p w14:paraId="549DCA33" w14:textId="77777777" w:rsidR="0046011A" w:rsidRPr="00B51B49" w:rsidRDefault="0046011A" w:rsidP="0046011A">
            <w:pPr>
              <w:tabs>
                <w:tab w:val="left" w:pos="0"/>
              </w:tabs>
              <w:spacing w:before="0" w:after="0" w:line="20" w:lineRule="atLeast"/>
              <w:ind w:firstLine="142"/>
              <w:jc w:val="both"/>
              <w:rPr>
                <w:rFonts w:ascii="Times New Roman" w:eastAsia="Calibri" w:hAnsi="Times New Roman" w:cs="Times New Roman"/>
                <w:sz w:val="24"/>
                <w:szCs w:val="28"/>
                <w:lang w:val="uk-UA"/>
              </w:rPr>
            </w:pPr>
            <w:r w:rsidRPr="00B51B49">
              <w:rPr>
                <w:rFonts w:ascii="Times New Roman" w:eastAsia="Calibri" w:hAnsi="Times New Roman" w:cs="Times New Roman"/>
                <w:b/>
                <w:sz w:val="24"/>
                <w:szCs w:val="28"/>
                <w:lang w:val="uk-UA"/>
              </w:rPr>
              <w:t>-</w:t>
            </w:r>
            <w:r w:rsidRPr="00B51B49">
              <w:rPr>
                <w:rFonts w:ascii="Times New Roman" w:eastAsia="Calibri" w:hAnsi="Times New Roman" w:cs="Times New Roman"/>
                <w:sz w:val="24"/>
                <w:szCs w:val="28"/>
                <w:lang w:val="uk-UA"/>
              </w:rPr>
              <w:t xml:space="preserve"> закріплення за закладами освіти територій обслуговування з урахуванням потреб в організації перевезення учнів та педагогічних працівників на території Сіверської міської ОТГ;</w:t>
            </w:r>
          </w:p>
        </w:tc>
        <w:tc>
          <w:tcPr>
            <w:tcW w:w="1559" w:type="dxa"/>
          </w:tcPr>
          <w:p w14:paraId="4462F7D2"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23C9FF58"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17559475"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92D1CE7"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62BA9FEF"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C9681BF"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4FC41C6"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C74040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5EEAC6AA" w14:textId="77777777" w:rsidTr="00FC14B2">
        <w:trPr>
          <w:gridAfter w:val="1"/>
          <w:wAfter w:w="30" w:type="dxa"/>
          <w:trHeight w:val="210"/>
        </w:trPr>
        <w:tc>
          <w:tcPr>
            <w:tcW w:w="3828" w:type="dxa"/>
          </w:tcPr>
          <w:p w14:paraId="77E4B360" w14:textId="77777777" w:rsidR="0046011A" w:rsidRPr="00B51B49" w:rsidRDefault="0046011A" w:rsidP="0046011A">
            <w:pPr>
              <w:tabs>
                <w:tab w:val="left" w:pos="115"/>
              </w:tabs>
              <w:spacing w:before="0" w:after="0" w:line="20" w:lineRule="atLeast"/>
              <w:ind w:firstLine="142"/>
              <w:jc w:val="both"/>
              <w:rPr>
                <w:rFonts w:ascii="Times New Roman" w:eastAsia="Calibri" w:hAnsi="Times New Roman" w:cs="Times New Roman"/>
                <w:sz w:val="24"/>
                <w:szCs w:val="28"/>
                <w:lang w:val="uk-UA"/>
              </w:rPr>
            </w:pPr>
            <w:r w:rsidRPr="00B51B49">
              <w:rPr>
                <w:rFonts w:ascii="Times New Roman" w:eastAsia="Calibri" w:hAnsi="Times New Roman" w:cs="Times New Roman"/>
                <w:b/>
                <w:sz w:val="24"/>
                <w:szCs w:val="28"/>
                <w:lang w:val="uk-UA"/>
              </w:rPr>
              <w:t>-</w:t>
            </w:r>
            <w:r w:rsidRPr="00B51B49">
              <w:rPr>
                <w:rFonts w:ascii="Times New Roman" w:eastAsia="Calibri" w:hAnsi="Times New Roman" w:cs="Times New Roman"/>
                <w:sz w:val="24"/>
                <w:szCs w:val="28"/>
                <w:lang w:val="uk-UA"/>
              </w:rPr>
              <w:t xml:space="preserve"> розробку і затвердження маршрутів руху автобусів для перевезення учнів та педагогічних працівників;</w:t>
            </w:r>
          </w:p>
        </w:tc>
        <w:tc>
          <w:tcPr>
            <w:tcW w:w="1559" w:type="dxa"/>
          </w:tcPr>
          <w:p w14:paraId="1BC25E51"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заклади</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0AA90765"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118D697D"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91491EF"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252F8080"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8" w:type="dxa"/>
          </w:tcPr>
          <w:p w14:paraId="2A617FF3"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797651C2"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4B2B806E"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p>
        </w:tc>
      </w:tr>
      <w:tr w:rsidR="0046011A" w:rsidRPr="0046011A" w14:paraId="0D2A04AE" w14:textId="77777777" w:rsidTr="00FC14B2">
        <w:trPr>
          <w:gridAfter w:val="1"/>
          <w:wAfter w:w="30" w:type="dxa"/>
          <w:trHeight w:val="210"/>
        </w:trPr>
        <w:tc>
          <w:tcPr>
            <w:tcW w:w="3828" w:type="dxa"/>
          </w:tcPr>
          <w:p w14:paraId="6FD44544" w14:textId="77777777" w:rsidR="0046011A" w:rsidRPr="0046011A" w:rsidRDefault="0046011A" w:rsidP="0046011A">
            <w:pPr>
              <w:tabs>
                <w:tab w:val="left" w:pos="115"/>
              </w:tabs>
              <w:spacing w:before="0" w:after="0" w:line="20" w:lineRule="atLeast"/>
              <w:ind w:firstLine="142"/>
              <w:jc w:val="both"/>
              <w:rPr>
                <w:rFonts w:ascii="Times New Roman" w:eastAsia="Calibri" w:hAnsi="Times New Roman" w:cs="Times New Roman"/>
                <w:sz w:val="24"/>
                <w:szCs w:val="28"/>
                <w:lang w:val="ru-RU"/>
              </w:rPr>
            </w:pPr>
            <w:r w:rsidRPr="0046011A">
              <w:rPr>
                <w:rFonts w:ascii="Times New Roman" w:eastAsia="Calibri" w:hAnsi="Times New Roman" w:cs="Times New Roman"/>
                <w:b/>
                <w:sz w:val="24"/>
                <w:szCs w:val="28"/>
                <w:lang w:val="ru-RU"/>
              </w:rPr>
              <w:t>-</w:t>
            </w:r>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проведення</w:t>
            </w:r>
            <w:proofErr w:type="spellEnd"/>
            <w:r w:rsidRPr="0046011A">
              <w:rPr>
                <w:rFonts w:ascii="Times New Roman" w:eastAsia="Calibri" w:hAnsi="Times New Roman" w:cs="Times New Roman"/>
                <w:sz w:val="24"/>
                <w:szCs w:val="28"/>
                <w:lang w:val="ru-RU"/>
              </w:rPr>
              <w:t xml:space="preserve"> за </w:t>
            </w:r>
            <w:proofErr w:type="spellStart"/>
            <w:r w:rsidRPr="0046011A">
              <w:rPr>
                <w:rFonts w:ascii="Times New Roman" w:eastAsia="Calibri" w:hAnsi="Times New Roman" w:cs="Times New Roman"/>
                <w:sz w:val="24"/>
                <w:szCs w:val="28"/>
                <w:lang w:val="ru-RU"/>
              </w:rPr>
              <w:t>необхідності</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коригування</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графіків</w:t>
            </w:r>
            <w:proofErr w:type="spellEnd"/>
            <w:r w:rsidRPr="0046011A">
              <w:rPr>
                <w:rFonts w:ascii="Times New Roman" w:eastAsia="Calibri" w:hAnsi="Times New Roman" w:cs="Times New Roman"/>
                <w:sz w:val="24"/>
                <w:szCs w:val="28"/>
                <w:lang w:val="ru-RU"/>
              </w:rPr>
              <w:t xml:space="preserve"> руху </w:t>
            </w:r>
            <w:proofErr w:type="spellStart"/>
            <w:r w:rsidRPr="0046011A">
              <w:rPr>
                <w:rFonts w:ascii="Times New Roman" w:eastAsia="Calibri" w:hAnsi="Times New Roman" w:cs="Times New Roman"/>
                <w:sz w:val="24"/>
                <w:szCs w:val="28"/>
                <w:lang w:val="ru-RU"/>
              </w:rPr>
              <w:t>автобусів</w:t>
            </w:r>
            <w:proofErr w:type="spellEnd"/>
            <w:r w:rsidRPr="0046011A">
              <w:rPr>
                <w:rFonts w:ascii="Times New Roman" w:eastAsia="Calibri" w:hAnsi="Times New Roman" w:cs="Times New Roman"/>
                <w:sz w:val="24"/>
                <w:szCs w:val="28"/>
                <w:lang w:val="ru-RU"/>
              </w:rPr>
              <w:t xml:space="preserve"> та </w:t>
            </w:r>
            <w:proofErr w:type="spellStart"/>
            <w:r w:rsidRPr="0046011A">
              <w:rPr>
                <w:rFonts w:ascii="Times New Roman" w:eastAsia="Calibri" w:hAnsi="Times New Roman" w:cs="Times New Roman"/>
                <w:sz w:val="24"/>
                <w:szCs w:val="28"/>
                <w:lang w:val="ru-RU"/>
              </w:rPr>
              <w:t>розкладів</w:t>
            </w:r>
            <w:proofErr w:type="spellEnd"/>
            <w:r w:rsidRPr="0046011A">
              <w:rPr>
                <w:rFonts w:ascii="Times New Roman" w:eastAsia="Calibri" w:hAnsi="Times New Roman" w:cs="Times New Roman"/>
                <w:sz w:val="24"/>
                <w:szCs w:val="28"/>
                <w:lang w:val="ru-RU"/>
              </w:rPr>
              <w:t xml:space="preserve"> занять;</w:t>
            </w:r>
          </w:p>
        </w:tc>
        <w:tc>
          <w:tcPr>
            <w:tcW w:w="1559" w:type="dxa"/>
          </w:tcPr>
          <w:p w14:paraId="3D7235EB"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заклади</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618B47B8"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374B4565"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DB20E9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2E62A45"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2F05F20"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A7E2218"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3EED9E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5F60C4B3" w14:textId="77777777" w:rsidTr="00FC14B2">
        <w:trPr>
          <w:gridAfter w:val="1"/>
          <w:wAfter w:w="30" w:type="dxa"/>
          <w:trHeight w:val="210"/>
        </w:trPr>
        <w:tc>
          <w:tcPr>
            <w:tcW w:w="3828" w:type="dxa"/>
          </w:tcPr>
          <w:p w14:paraId="20023C90" w14:textId="77777777" w:rsidR="0046011A" w:rsidRPr="0046011A" w:rsidRDefault="0046011A" w:rsidP="0046011A">
            <w:pPr>
              <w:tabs>
                <w:tab w:val="left" w:pos="29"/>
              </w:tabs>
              <w:spacing w:before="0" w:after="0" w:line="20" w:lineRule="atLeast"/>
              <w:ind w:right="45" w:firstLine="171"/>
              <w:jc w:val="both"/>
              <w:rPr>
                <w:rFonts w:ascii="Times New Roman" w:eastAsia="Calibri" w:hAnsi="Times New Roman" w:cs="Times New Roman"/>
                <w:sz w:val="24"/>
                <w:szCs w:val="28"/>
                <w:lang w:val="ru-RU"/>
              </w:rPr>
            </w:pPr>
            <w:r w:rsidRPr="0046011A">
              <w:rPr>
                <w:rFonts w:ascii="Times New Roman" w:eastAsia="Calibri" w:hAnsi="Times New Roman" w:cs="Times New Roman"/>
                <w:b/>
                <w:sz w:val="24"/>
                <w:szCs w:val="28"/>
                <w:lang w:val="ru-RU"/>
              </w:rPr>
              <w:t xml:space="preserve">- </w:t>
            </w:r>
            <w:proofErr w:type="spellStart"/>
            <w:r w:rsidRPr="0046011A">
              <w:rPr>
                <w:rFonts w:ascii="Times New Roman" w:eastAsia="Calibri" w:hAnsi="Times New Roman" w:cs="Times New Roman"/>
                <w:sz w:val="24"/>
                <w:szCs w:val="28"/>
                <w:lang w:val="ru-RU"/>
              </w:rPr>
              <w:t>паливно-мастильними</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матеріалами</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необхідними</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запчастинами</w:t>
            </w:r>
            <w:proofErr w:type="spellEnd"/>
            <w:r w:rsidRPr="0046011A">
              <w:rPr>
                <w:rFonts w:ascii="Times New Roman" w:eastAsia="Calibri" w:hAnsi="Times New Roman" w:cs="Times New Roman"/>
                <w:sz w:val="24"/>
                <w:szCs w:val="28"/>
                <w:lang w:val="ru-RU"/>
              </w:rPr>
              <w:t>;</w:t>
            </w:r>
          </w:p>
        </w:tc>
        <w:tc>
          <w:tcPr>
            <w:tcW w:w="1559" w:type="dxa"/>
          </w:tcPr>
          <w:p w14:paraId="10DA2061"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1B18E855"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595B61C"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B78109B"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822129A"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5E30875E"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06C610CC"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77F07F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7DF52470" w14:textId="77777777" w:rsidTr="00FC14B2">
        <w:trPr>
          <w:gridAfter w:val="1"/>
          <w:wAfter w:w="30" w:type="dxa"/>
          <w:trHeight w:val="210"/>
        </w:trPr>
        <w:tc>
          <w:tcPr>
            <w:tcW w:w="3828" w:type="dxa"/>
          </w:tcPr>
          <w:p w14:paraId="1E66F58D" w14:textId="77777777" w:rsidR="0046011A" w:rsidRPr="0046011A" w:rsidRDefault="0046011A" w:rsidP="0046011A">
            <w:pPr>
              <w:tabs>
                <w:tab w:val="left" w:pos="115"/>
              </w:tabs>
              <w:spacing w:before="0" w:after="0" w:line="20" w:lineRule="atLeast"/>
              <w:ind w:firstLine="142"/>
              <w:jc w:val="both"/>
              <w:rPr>
                <w:rFonts w:ascii="Times New Roman" w:eastAsia="Calibri" w:hAnsi="Times New Roman" w:cs="Times New Roman"/>
                <w:sz w:val="24"/>
                <w:szCs w:val="28"/>
                <w:lang w:val="ru-RU"/>
              </w:rPr>
            </w:pPr>
            <w:r w:rsidRPr="0046011A">
              <w:rPr>
                <w:rFonts w:ascii="Times New Roman" w:eastAsia="Calibri" w:hAnsi="Times New Roman" w:cs="Times New Roman"/>
                <w:b/>
                <w:sz w:val="24"/>
                <w:szCs w:val="28"/>
                <w:lang w:val="ru-RU"/>
              </w:rPr>
              <w:t xml:space="preserve">- </w:t>
            </w:r>
            <w:proofErr w:type="spellStart"/>
            <w:r w:rsidRPr="0046011A">
              <w:rPr>
                <w:rFonts w:ascii="Times New Roman" w:eastAsia="Calibri" w:hAnsi="Times New Roman" w:cs="Times New Roman"/>
                <w:sz w:val="24"/>
                <w:szCs w:val="28"/>
                <w:lang w:val="ru-RU"/>
              </w:rPr>
              <w:t>проведення</w:t>
            </w:r>
            <w:proofErr w:type="spellEnd"/>
            <w:r w:rsidRPr="0046011A">
              <w:rPr>
                <w:rFonts w:ascii="Times New Roman" w:eastAsia="Calibri" w:hAnsi="Times New Roman" w:cs="Times New Roman"/>
                <w:b/>
                <w:sz w:val="24"/>
                <w:szCs w:val="28"/>
                <w:lang w:val="ru-RU"/>
              </w:rPr>
              <w:t xml:space="preserve"> </w:t>
            </w:r>
            <w:proofErr w:type="spellStart"/>
            <w:r w:rsidRPr="0046011A">
              <w:rPr>
                <w:rFonts w:ascii="Times New Roman" w:eastAsia="Calibri" w:hAnsi="Times New Roman" w:cs="Times New Roman"/>
                <w:sz w:val="24"/>
                <w:szCs w:val="28"/>
                <w:lang w:val="ru-RU"/>
              </w:rPr>
              <w:t>технічного</w:t>
            </w:r>
            <w:proofErr w:type="spellEnd"/>
            <w:r w:rsidRPr="0046011A">
              <w:rPr>
                <w:rFonts w:ascii="Times New Roman" w:eastAsia="Calibri" w:hAnsi="Times New Roman" w:cs="Times New Roman"/>
                <w:sz w:val="24"/>
                <w:szCs w:val="28"/>
                <w:lang w:val="ru-RU"/>
              </w:rPr>
              <w:t xml:space="preserve"> контролю, </w:t>
            </w:r>
            <w:proofErr w:type="spellStart"/>
            <w:r w:rsidRPr="0046011A">
              <w:rPr>
                <w:rFonts w:ascii="Times New Roman" w:eastAsia="Calibri" w:hAnsi="Times New Roman" w:cs="Times New Roman"/>
                <w:sz w:val="24"/>
                <w:szCs w:val="28"/>
                <w:lang w:val="ru-RU"/>
              </w:rPr>
              <w:t>техобслуговування</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медогляду</w:t>
            </w:r>
            <w:proofErr w:type="spellEnd"/>
            <w:r w:rsidRPr="0046011A">
              <w:rPr>
                <w:rFonts w:ascii="Times New Roman" w:eastAsia="Calibri" w:hAnsi="Times New Roman" w:cs="Times New Roman"/>
                <w:sz w:val="24"/>
                <w:szCs w:val="28"/>
                <w:lang w:val="ru-RU"/>
              </w:rPr>
              <w:t xml:space="preserve">, </w:t>
            </w:r>
            <w:proofErr w:type="spellStart"/>
            <w:r w:rsidRPr="0046011A">
              <w:rPr>
                <w:rFonts w:ascii="Times New Roman" w:eastAsia="Calibri" w:hAnsi="Times New Roman" w:cs="Times New Roman"/>
                <w:sz w:val="24"/>
                <w:szCs w:val="28"/>
                <w:lang w:val="ru-RU"/>
              </w:rPr>
              <w:t>страхування</w:t>
            </w:r>
            <w:proofErr w:type="spellEnd"/>
          </w:p>
        </w:tc>
        <w:tc>
          <w:tcPr>
            <w:tcW w:w="1559" w:type="dxa"/>
          </w:tcPr>
          <w:p w14:paraId="6EE6D2A0" w14:textId="77777777" w:rsidR="0046011A" w:rsidRPr="0046011A" w:rsidRDefault="0046011A" w:rsidP="0046011A">
            <w:pPr>
              <w:spacing w:before="0" w:after="0" w:line="20" w:lineRule="atLeast"/>
              <w:jc w:val="center"/>
              <w:rPr>
                <w:rFonts w:ascii="Times New Roman" w:eastAsia="Calibri" w:hAnsi="Times New Roman" w:cs="Times New Roman"/>
                <w:sz w:val="24"/>
                <w:szCs w:val="28"/>
              </w:rPr>
            </w:pPr>
            <w:proofErr w:type="spellStart"/>
            <w:r w:rsidRPr="0046011A">
              <w:rPr>
                <w:rFonts w:ascii="Times New Roman" w:eastAsia="Calibri" w:hAnsi="Times New Roman" w:cs="Times New Roman"/>
                <w:sz w:val="24"/>
                <w:szCs w:val="28"/>
              </w:rPr>
              <w:t>Управління</w:t>
            </w:r>
            <w:proofErr w:type="spellEnd"/>
            <w:r w:rsidRPr="0046011A">
              <w:rPr>
                <w:rFonts w:ascii="Times New Roman" w:eastAsia="Calibri" w:hAnsi="Times New Roman" w:cs="Times New Roman"/>
                <w:sz w:val="24"/>
                <w:szCs w:val="28"/>
              </w:rPr>
              <w:t xml:space="preserve"> </w:t>
            </w:r>
            <w:proofErr w:type="spellStart"/>
            <w:r w:rsidRPr="0046011A">
              <w:rPr>
                <w:rFonts w:ascii="Times New Roman" w:eastAsia="Calibri" w:hAnsi="Times New Roman" w:cs="Times New Roman"/>
                <w:sz w:val="24"/>
                <w:szCs w:val="28"/>
              </w:rPr>
              <w:t>освіти</w:t>
            </w:r>
            <w:proofErr w:type="spellEnd"/>
          </w:p>
        </w:tc>
        <w:tc>
          <w:tcPr>
            <w:tcW w:w="709" w:type="dxa"/>
          </w:tcPr>
          <w:p w14:paraId="282B2B01"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1B1D87FA"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6F647A7"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127B699"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B94D8C2"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084C67C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635832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bl>
    <w:p w14:paraId="4083E296" w14:textId="77777777" w:rsidR="0046011A" w:rsidRPr="0046011A" w:rsidRDefault="0046011A" w:rsidP="0046011A">
      <w:pPr>
        <w:spacing w:before="0" w:after="0" w:line="20" w:lineRule="atLeast"/>
        <w:rPr>
          <w:rFonts w:ascii="Calibri" w:eastAsia="Calibri" w:hAnsi="Calibri" w:cs="Times New Roman"/>
          <w:sz w:val="20"/>
          <w:szCs w:val="22"/>
        </w:rPr>
      </w:pPr>
    </w:p>
    <w:p w14:paraId="1E985EC0" w14:textId="77777777" w:rsidR="0046011A" w:rsidRPr="0046011A" w:rsidRDefault="0046011A" w:rsidP="0046011A">
      <w:pPr>
        <w:spacing w:before="0" w:after="0" w:line="20" w:lineRule="atLeast"/>
        <w:rPr>
          <w:rFonts w:ascii="Times New Roman" w:eastAsia="Calibri" w:hAnsi="Times New Roman" w:cs="Times New Roman"/>
          <w:sz w:val="28"/>
          <w:szCs w:val="28"/>
        </w:rPr>
      </w:pPr>
      <w:r w:rsidRPr="0046011A">
        <w:rPr>
          <w:rFonts w:ascii="Times New Roman" w:eastAsia="Calibri" w:hAnsi="Times New Roman" w:cs="Times New Roman"/>
          <w:b/>
          <w:bCs/>
          <w:i/>
          <w:iCs/>
          <w:sz w:val="28"/>
          <w:szCs w:val="28"/>
        </w:rPr>
        <w:t>Очікувані результати:</w:t>
      </w:r>
    </w:p>
    <w:p w14:paraId="56779F73" w14:textId="77777777" w:rsidR="0046011A" w:rsidRPr="0046011A" w:rsidRDefault="0046011A" w:rsidP="0046011A">
      <w:pPr>
        <w:spacing w:before="0" w:after="0" w:line="20" w:lineRule="atLeast"/>
        <w:rPr>
          <w:rFonts w:ascii="Times New Roman" w:eastAsia="Times New Roman" w:hAnsi="Times New Roman" w:cs="Times New Roman"/>
          <w:sz w:val="28"/>
          <w:szCs w:val="28"/>
          <w:lang w:eastAsia="ru-RU"/>
        </w:rPr>
      </w:pPr>
      <w:r w:rsidRPr="0046011A">
        <w:rPr>
          <w:rFonts w:ascii="Times New Roman" w:eastAsia="Times New Roman" w:hAnsi="Times New Roman" w:cs="Times New Roman"/>
          <w:sz w:val="28"/>
          <w:szCs w:val="28"/>
          <w:lang w:eastAsia="ru-RU"/>
        </w:rPr>
        <w:t>- забезпечено доступну загальну середню освіту</w:t>
      </w:r>
    </w:p>
    <w:p w14:paraId="462CE55B" w14:textId="77777777" w:rsidR="0046011A" w:rsidRPr="0046011A" w:rsidRDefault="0046011A" w:rsidP="0046011A">
      <w:pPr>
        <w:spacing w:before="0" w:after="0" w:line="20" w:lineRule="atLeast"/>
        <w:rPr>
          <w:rFonts w:ascii="Times New Roman" w:eastAsia="Times New Roman" w:hAnsi="Times New Roman" w:cs="Times New Roman"/>
          <w:sz w:val="28"/>
          <w:szCs w:val="28"/>
          <w:lang w:eastAsia="ru-RU"/>
        </w:rPr>
      </w:pPr>
      <w:r w:rsidRPr="0046011A">
        <w:rPr>
          <w:rFonts w:ascii="Times New Roman" w:eastAsia="Times New Roman" w:hAnsi="Times New Roman" w:cs="Times New Roman"/>
          <w:sz w:val="28"/>
          <w:szCs w:val="28"/>
          <w:lang w:eastAsia="ru-RU"/>
        </w:rPr>
        <w:t>- забезпечено соціальний захист учасників освітнього процесу.</w:t>
      </w:r>
    </w:p>
    <w:p w14:paraId="4367A116" w14:textId="77777777" w:rsidR="0046011A" w:rsidRPr="0046011A" w:rsidRDefault="0046011A" w:rsidP="0046011A">
      <w:pPr>
        <w:spacing w:before="0" w:after="0" w:line="20" w:lineRule="atLeast"/>
        <w:jc w:val="both"/>
        <w:rPr>
          <w:rFonts w:ascii="Times New Roman" w:eastAsia="Times New Roman" w:hAnsi="Times New Roman" w:cs="Times New Roman"/>
          <w:sz w:val="28"/>
          <w:szCs w:val="28"/>
          <w:lang w:eastAsia="ru-RU"/>
        </w:rPr>
      </w:pPr>
      <w:r w:rsidRPr="0046011A">
        <w:rPr>
          <w:rFonts w:ascii="Times New Roman" w:eastAsia="Times New Roman" w:hAnsi="Times New Roman" w:cs="Times New Roman"/>
          <w:sz w:val="28"/>
          <w:szCs w:val="28"/>
          <w:lang w:eastAsia="ru-RU"/>
        </w:rPr>
        <w:t>- створено належні та безпечні умови для здобуття повної загальної середньої освіти дітьми, які проживають на території Сіверської міської ради.</w:t>
      </w:r>
    </w:p>
    <w:p w14:paraId="799B9857" w14:textId="77777777" w:rsidR="0046011A" w:rsidRPr="0046011A" w:rsidRDefault="0046011A" w:rsidP="0046011A">
      <w:pPr>
        <w:spacing w:before="0" w:after="0" w:line="20" w:lineRule="atLeast"/>
        <w:jc w:val="both"/>
        <w:rPr>
          <w:rFonts w:ascii="Times New Roman" w:eastAsia="Times New Roman" w:hAnsi="Times New Roman" w:cs="Times New Roman"/>
          <w:sz w:val="28"/>
          <w:szCs w:val="28"/>
          <w:lang w:eastAsia="ru-RU"/>
        </w:rPr>
      </w:pPr>
    </w:p>
    <w:p w14:paraId="61302928"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b/>
          <w:bCs/>
          <w:i/>
          <w:kern w:val="3"/>
          <w:sz w:val="28"/>
          <w:szCs w:val="28"/>
          <w:lang w:eastAsia="zh-CN"/>
        </w:rPr>
      </w:pPr>
      <w:r w:rsidRPr="0046011A">
        <w:rPr>
          <w:rFonts w:ascii="Times New Roman" w:eastAsia="Calibri" w:hAnsi="Times New Roman" w:cs="Times New Roman"/>
          <w:b/>
          <w:bCs/>
          <w:i/>
          <w:kern w:val="3"/>
          <w:sz w:val="28"/>
          <w:szCs w:val="28"/>
          <w:lang w:eastAsia="zh-CN"/>
        </w:rPr>
        <w:t xml:space="preserve">3.4. </w:t>
      </w:r>
      <w:proofErr w:type="spellStart"/>
      <w:r w:rsidRPr="0046011A">
        <w:rPr>
          <w:rFonts w:ascii="Times New Roman" w:eastAsia="Calibri" w:hAnsi="Times New Roman" w:cs="Times New Roman"/>
          <w:b/>
          <w:bCs/>
          <w:i/>
          <w:kern w:val="3"/>
          <w:sz w:val="28"/>
          <w:szCs w:val="28"/>
          <w:lang w:eastAsia="zh-CN"/>
        </w:rPr>
        <w:t>Проєкт</w:t>
      </w:r>
      <w:proofErr w:type="spellEnd"/>
      <w:r w:rsidRPr="0046011A">
        <w:rPr>
          <w:rFonts w:ascii="Times New Roman" w:eastAsia="Calibri" w:hAnsi="Times New Roman" w:cs="Times New Roman"/>
          <w:b/>
          <w:bCs/>
          <w:i/>
          <w:kern w:val="3"/>
          <w:sz w:val="28"/>
          <w:szCs w:val="28"/>
          <w:lang w:eastAsia="zh-CN"/>
        </w:rPr>
        <w:t xml:space="preserve"> «Освіта дітей з особливими освітніми потребами»</w:t>
      </w:r>
    </w:p>
    <w:p w14:paraId="0FA7BE93" w14:textId="77777777" w:rsidR="0046011A" w:rsidRPr="0046011A" w:rsidRDefault="0046011A" w:rsidP="0046011A">
      <w:pPr>
        <w:suppressAutoHyphens/>
        <w:spacing w:before="0" w:after="0" w:line="20" w:lineRule="atLeast"/>
        <w:ind w:firstLine="709"/>
        <w:jc w:val="both"/>
        <w:rPr>
          <w:rFonts w:ascii="Times New Roman" w:eastAsia="Times New Roman" w:hAnsi="Times New Roman" w:cs="Times New Roman"/>
          <w:color w:val="000000"/>
          <w:sz w:val="28"/>
          <w:szCs w:val="28"/>
          <w:lang w:eastAsia="ar-SA"/>
        </w:rPr>
      </w:pPr>
      <w:r w:rsidRPr="0046011A">
        <w:rPr>
          <w:rFonts w:ascii="Times New Roman" w:eastAsia="Times New Roman" w:hAnsi="Times New Roman" w:cs="Times New Roman"/>
          <w:b/>
          <w:bCs/>
          <w:i/>
          <w:iCs/>
          <w:sz w:val="28"/>
          <w:szCs w:val="28"/>
          <w:lang w:eastAsia="ar-SA"/>
        </w:rPr>
        <w:t>Завдання</w:t>
      </w:r>
      <w:r w:rsidRPr="0046011A">
        <w:rPr>
          <w:rFonts w:ascii="Times New Roman" w:eastAsia="Times New Roman" w:hAnsi="Times New Roman" w:cs="Times New Roman"/>
          <w:b/>
          <w:bCs/>
          <w:i/>
          <w:iCs/>
          <w:color w:val="000000"/>
          <w:sz w:val="28"/>
          <w:szCs w:val="28"/>
          <w:lang w:eastAsia="ar-SA"/>
        </w:rPr>
        <w:t>:</w:t>
      </w:r>
      <w:r w:rsidRPr="0046011A">
        <w:rPr>
          <w:rFonts w:ascii="Times New Roman" w:eastAsia="Times New Roman" w:hAnsi="Times New Roman" w:cs="Times New Roman"/>
          <w:b/>
          <w:bCs/>
          <w:color w:val="000000"/>
          <w:sz w:val="28"/>
          <w:szCs w:val="28"/>
          <w:lang w:eastAsia="ar-SA"/>
        </w:rPr>
        <w:t xml:space="preserve"> </w:t>
      </w:r>
      <w:r w:rsidRPr="0046011A">
        <w:rPr>
          <w:rFonts w:ascii="Times New Roman" w:eastAsia="Times New Roman" w:hAnsi="Times New Roman" w:cs="Times New Roman"/>
          <w:color w:val="000000"/>
          <w:sz w:val="28"/>
          <w:szCs w:val="28"/>
          <w:lang w:eastAsia="ar-SA"/>
        </w:rPr>
        <w:t>розширення практики інклюзивного та індивідуального навчання (педагогічний патронаж) дітей з особливими освітніми потребами в закладах дошкільної, загальної середньої та позашкільної освіти, розташованих на території Сіверської міської територіальної громади,  шляхом реалізації управлінських інноваційних моделей та підготовки педагогічних кадрів до роботи у форматі інклюзивної освіти; надання якісних послуг фахівцями комунальної установи «</w:t>
      </w:r>
      <w:proofErr w:type="spellStart"/>
      <w:r w:rsidRPr="0046011A">
        <w:rPr>
          <w:rFonts w:ascii="Times New Roman" w:eastAsia="Times New Roman" w:hAnsi="Times New Roman" w:cs="Times New Roman"/>
          <w:color w:val="000000"/>
          <w:sz w:val="28"/>
          <w:szCs w:val="28"/>
          <w:lang w:eastAsia="ar-SA"/>
        </w:rPr>
        <w:t>Інклюзивно</w:t>
      </w:r>
      <w:proofErr w:type="spellEnd"/>
      <w:r w:rsidRPr="0046011A">
        <w:rPr>
          <w:rFonts w:ascii="Times New Roman" w:eastAsia="Times New Roman" w:hAnsi="Times New Roman" w:cs="Times New Roman"/>
          <w:color w:val="000000"/>
          <w:sz w:val="28"/>
          <w:szCs w:val="28"/>
          <w:lang w:eastAsia="ar-SA"/>
        </w:rPr>
        <w:t xml:space="preserve"> - ресурсний центр  Сіверської міської ради».</w:t>
      </w:r>
    </w:p>
    <w:tbl>
      <w:tblPr>
        <w:tblStyle w:val="42"/>
        <w:tblW w:w="10378" w:type="dxa"/>
        <w:tblInd w:w="-714" w:type="dxa"/>
        <w:tblLayout w:type="fixed"/>
        <w:tblLook w:val="04A0" w:firstRow="1" w:lastRow="0" w:firstColumn="1" w:lastColumn="0" w:noHBand="0" w:noVBand="1"/>
      </w:tblPr>
      <w:tblGrid>
        <w:gridCol w:w="3828"/>
        <w:gridCol w:w="1559"/>
        <w:gridCol w:w="709"/>
        <w:gridCol w:w="708"/>
        <w:gridCol w:w="709"/>
        <w:gridCol w:w="709"/>
        <w:gridCol w:w="708"/>
        <w:gridCol w:w="709"/>
        <w:gridCol w:w="709"/>
        <w:gridCol w:w="30"/>
      </w:tblGrid>
      <w:tr w:rsidR="0046011A" w:rsidRPr="0046011A" w14:paraId="12E4982A" w14:textId="77777777" w:rsidTr="00FC14B2">
        <w:trPr>
          <w:trHeight w:val="210"/>
        </w:trPr>
        <w:tc>
          <w:tcPr>
            <w:tcW w:w="3828" w:type="dxa"/>
            <w:vMerge w:val="restart"/>
          </w:tcPr>
          <w:p w14:paraId="3146B51E" w14:textId="77777777" w:rsidR="0046011A" w:rsidRPr="0046011A" w:rsidRDefault="0046011A" w:rsidP="0046011A">
            <w:pPr>
              <w:spacing w:before="0" w:after="0" w:line="20" w:lineRule="atLeast"/>
              <w:jc w:val="both"/>
              <w:rPr>
                <w:rFonts w:ascii="Times New Roman" w:eastAsia="Calibri" w:hAnsi="Times New Roman" w:cs="Times New Roman"/>
                <w:sz w:val="24"/>
                <w:szCs w:val="24"/>
              </w:rPr>
            </w:pPr>
            <w:proofErr w:type="spellStart"/>
            <w:r w:rsidRPr="0046011A">
              <w:rPr>
                <w:rFonts w:ascii="Times New Roman" w:eastAsia="Calibri" w:hAnsi="Times New Roman" w:cs="Times New Roman"/>
                <w:sz w:val="24"/>
                <w:szCs w:val="24"/>
              </w:rPr>
              <w:t>Шляхи</w:t>
            </w:r>
            <w:proofErr w:type="spellEnd"/>
            <w:r w:rsidRPr="0046011A">
              <w:rPr>
                <w:rFonts w:ascii="Times New Roman" w:eastAsia="Calibri" w:hAnsi="Times New Roman" w:cs="Times New Roman"/>
                <w:sz w:val="24"/>
                <w:szCs w:val="24"/>
              </w:rPr>
              <w:t xml:space="preserve"> </w:t>
            </w:r>
            <w:proofErr w:type="spellStart"/>
            <w:r w:rsidRPr="0046011A">
              <w:rPr>
                <w:rFonts w:ascii="Times New Roman" w:eastAsia="Calibri" w:hAnsi="Times New Roman" w:cs="Times New Roman"/>
                <w:sz w:val="24"/>
                <w:szCs w:val="24"/>
              </w:rPr>
              <w:t>реалізації</w:t>
            </w:r>
            <w:proofErr w:type="spellEnd"/>
          </w:p>
        </w:tc>
        <w:tc>
          <w:tcPr>
            <w:tcW w:w="1559" w:type="dxa"/>
            <w:vMerge w:val="restart"/>
          </w:tcPr>
          <w:p w14:paraId="009EFDB8" w14:textId="77777777" w:rsidR="0046011A" w:rsidRPr="0046011A" w:rsidRDefault="0046011A" w:rsidP="0046011A">
            <w:pPr>
              <w:spacing w:before="0" w:after="0" w:line="20" w:lineRule="atLeast"/>
              <w:jc w:val="both"/>
              <w:rPr>
                <w:rFonts w:ascii="Times New Roman" w:eastAsia="Calibri" w:hAnsi="Times New Roman" w:cs="Times New Roman"/>
                <w:sz w:val="24"/>
                <w:szCs w:val="24"/>
              </w:rPr>
            </w:pPr>
            <w:proofErr w:type="spellStart"/>
            <w:r w:rsidRPr="0046011A">
              <w:rPr>
                <w:rFonts w:ascii="Times New Roman" w:eastAsia="Calibri" w:hAnsi="Times New Roman" w:cs="Times New Roman"/>
                <w:sz w:val="24"/>
                <w:szCs w:val="24"/>
              </w:rPr>
              <w:t>Виконавці</w:t>
            </w:r>
            <w:proofErr w:type="spellEnd"/>
          </w:p>
        </w:tc>
        <w:tc>
          <w:tcPr>
            <w:tcW w:w="4991" w:type="dxa"/>
            <w:gridSpan w:val="8"/>
          </w:tcPr>
          <w:p w14:paraId="6E7829B3"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 w:val="24"/>
                <w:szCs w:val="24"/>
              </w:rPr>
            </w:pPr>
            <w:proofErr w:type="spellStart"/>
            <w:r w:rsidRPr="0046011A">
              <w:rPr>
                <w:rFonts w:ascii="Times New Roman" w:eastAsia="Calibri" w:hAnsi="Times New Roman" w:cs="Times New Roman"/>
                <w:sz w:val="24"/>
                <w:szCs w:val="24"/>
              </w:rPr>
              <w:t>Термін</w:t>
            </w:r>
            <w:proofErr w:type="spellEnd"/>
            <w:r w:rsidRPr="0046011A">
              <w:rPr>
                <w:rFonts w:ascii="Times New Roman" w:eastAsia="Calibri" w:hAnsi="Times New Roman" w:cs="Times New Roman"/>
                <w:sz w:val="24"/>
                <w:szCs w:val="24"/>
              </w:rPr>
              <w:t xml:space="preserve"> </w:t>
            </w:r>
            <w:proofErr w:type="spellStart"/>
            <w:r w:rsidRPr="0046011A">
              <w:rPr>
                <w:rFonts w:ascii="Times New Roman" w:eastAsia="Calibri" w:hAnsi="Times New Roman" w:cs="Times New Roman"/>
                <w:sz w:val="24"/>
                <w:szCs w:val="24"/>
              </w:rPr>
              <w:t>виконання</w:t>
            </w:r>
            <w:proofErr w:type="spellEnd"/>
          </w:p>
        </w:tc>
      </w:tr>
      <w:tr w:rsidR="0046011A" w:rsidRPr="0046011A" w14:paraId="7396DB18" w14:textId="77777777" w:rsidTr="00FC14B2">
        <w:trPr>
          <w:gridAfter w:val="1"/>
          <w:wAfter w:w="30" w:type="dxa"/>
          <w:trHeight w:val="210"/>
        </w:trPr>
        <w:tc>
          <w:tcPr>
            <w:tcW w:w="3828" w:type="dxa"/>
            <w:vMerge/>
          </w:tcPr>
          <w:p w14:paraId="66AE4412" w14:textId="77777777" w:rsidR="0046011A" w:rsidRPr="0046011A" w:rsidRDefault="0046011A" w:rsidP="0046011A">
            <w:pPr>
              <w:spacing w:before="0" w:after="0" w:line="20" w:lineRule="atLeast"/>
              <w:jc w:val="both"/>
              <w:rPr>
                <w:rFonts w:ascii="Times New Roman" w:eastAsia="Calibri" w:hAnsi="Times New Roman" w:cs="Times New Roman"/>
                <w:sz w:val="24"/>
                <w:szCs w:val="24"/>
              </w:rPr>
            </w:pPr>
          </w:p>
        </w:tc>
        <w:tc>
          <w:tcPr>
            <w:tcW w:w="1559" w:type="dxa"/>
            <w:vMerge/>
          </w:tcPr>
          <w:p w14:paraId="467644F3" w14:textId="77777777" w:rsidR="0046011A" w:rsidRPr="0046011A" w:rsidRDefault="0046011A" w:rsidP="0046011A">
            <w:pPr>
              <w:spacing w:before="0" w:after="0" w:line="20" w:lineRule="atLeast"/>
              <w:jc w:val="both"/>
              <w:rPr>
                <w:rFonts w:ascii="Times New Roman" w:eastAsia="Calibri" w:hAnsi="Times New Roman" w:cs="Times New Roman"/>
                <w:sz w:val="24"/>
                <w:szCs w:val="24"/>
              </w:rPr>
            </w:pPr>
          </w:p>
        </w:tc>
        <w:tc>
          <w:tcPr>
            <w:tcW w:w="709" w:type="dxa"/>
          </w:tcPr>
          <w:p w14:paraId="423FF305"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2021</w:t>
            </w:r>
          </w:p>
        </w:tc>
        <w:tc>
          <w:tcPr>
            <w:tcW w:w="708" w:type="dxa"/>
          </w:tcPr>
          <w:p w14:paraId="2A5AF15E"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2022</w:t>
            </w:r>
          </w:p>
        </w:tc>
        <w:tc>
          <w:tcPr>
            <w:tcW w:w="709" w:type="dxa"/>
          </w:tcPr>
          <w:p w14:paraId="7DEA61DC"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2023</w:t>
            </w:r>
          </w:p>
        </w:tc>
        <w:tc>
          <w:tcPr>
            <w:tcW w:w="709" w:type="dxa"/>
          </w:tcPr>
          <w:p w14:paraId="23B93666"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2024</w:t>
            </w:r>
          </w:p>
        </w:tc>
        <w:tc>
          <w:tcPr>
            <w:tcW w:w="708" w:type="dxa"/>
          </w:tcPr>
          <w:p w14:paraId="1368BC1A"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2025</w:t>
            </w:r>
          </w:p>
        </w:tc>
        <w:tc>
          <w:tcPr>
            <w:tcW w:w="709" w:type="dxa"/>
          </w:tcPr>
          <w:p w14:paraId="3404EB24" w14:textId="77777777" w:rsidR="0046011A" w:rsidRPr="0046011A" w:rsidRDefault="0046011A" w:rsidP="0046011A">
            <w:pPr>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2026</w:t>
            </w:r>
          </w:p>
        </w:tc>
        <w:tc>
          <w:tcPr>
            <w:tcW w:w="709" w:type="dxa"/>
          </w:tcPr>
          <w:p w14:paraId="3BBD98AC"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 w:val="24"/>
                <w:szCs w:val="24"/>
              </w:rPr>
            </w:pPr>
            <w:r w:rsidRPr="0046011A">
              <w:rPr>
                <w:rFonts w:ascii="Times New Roman" w:eastAsia="Calibri" w:hAnsi="Times New Roman" w:cs="Times New Roman"/>
                <w:sz w:val="24"/>
                <w:szCs w:val="24"/>
              </w:rPr>
              <w:t>2027</w:t>
            </w:r>
          </w:p>
        </w:tc>
      </w:tr>
      <w:tr w:rsidR="0046011A" w:rsidRPr="0046011A" w14:paraId="4D9D8A91" w14:textId="77777777" w:rsidTr="00FC14B2">
        <w:trPr>
          <w:gridAfter w:val="1"/>
          <w:wAfter w:w="30" w:type="dxa"/>
          <w:trHeight w:val="210"/>
        </w:trPr>
        <w:tc>
          <w:tcPr>
            <w:tcW w:w="3828" w:type="dxa"/>
            <w:vAlign w:val="center"/>
          </w:tcPr>
          <w:p w14:paraId="7D601509" w14:textId="77777777" w:rsidR="0046011A" w:rsidRPr="0046011A" w:rsidRDefault="0046011A" w:rsidP="0046011A">
            <w:pPr>
              <w:tabs>
                <w:tab w:val="left" w:pos="268"/>
              </w:tabs>
              <w:suppressAutoHyphens/>
              <w:autoSpaceDN w:val="0"/>
              <w:spacing w:before="0" w:after="0" w:line="20" w:lineRule="atLeast"/>
              <w:jc w:val="both"/>
              <w:textAlignment w:val="baseline"/>
              <w:rPr>
                <w:rFonts w:ascii="Times New Roman" w:eastAsia="Calibri" w:hAnsi="Times New Roman" w:cs="Times New Roman"/>
                <w:b/>
                <w:color w:val="000000"/>
                <w:kern w:val="3"/>
                <w:sz w:val="24"/>
                <w:szCs w:val="28"/>
                <w:lang w:eastAsia="zh-CN"/>
              </w:rPr>
            </w:pPr>
            <w:proofErr w:type="spellStart"/>
            <w:r w:rsidRPr="0046011A">
              <w:rPr>
                <w:rFonts w:ascii="Times New Roman" w:eastAsia="Calibri" w:hAnsi="Times New Roman" w:cs="Times New Roman"/>
                <w:b/>
                <w:color w:val="000000"/>
                <w:kern w:val="3"/>
                <w:sz w:val="24"/>
                <w:szCs w:val="28"/>
                <w:lang w:eastAsia="zh-CN"/>
              </w:rPr>
              <w:t>Створити</w:t>
            </w:r>
            <w:proofErr w:type="spellEnd"/>
            <w:r w:rsidRPr="0046011A">
              <w:rPr>
                <w:rFonts w:ascii="Times New Roman" w:eastAsia="Calibri" w:hAnsi="Times New Roman" w:cs="Times New Roman"/>
                <w:b/>
                <w:color w:val="000000"/>
                <w:kern w:val="3"/>
                <w:sz w:val="24"/>
                <w:szCs w:val="28"/>
                <w:lang w:eastAsia="zh-CN"/>
              </w:rPr>
              <w:t>:</w:t>
            </w:r>
          </w:p>
          <w:p w14:paraId="6A13FB12" w14:textId="77777777" w:rsidR="0046011A" w:rsidRPr="0046011A" w:rsidRDefault="0046011A" w:rsidP="00706A62">
            <w:pPr>
              <w:numPr>
                <w:ilvl w:val="0"/>
                <w:numId w:val="50"/>
              </w:num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умови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на</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базі</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закладів</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для</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надання</w:t>
            </w:r>
            <w:proofErr w:type="spellEnd"/>
            <w:r w:rsidRPr="0046011A">
              <w:rPr>
                <w:rFonts w:ascii="Times New Roman" w:eastAsia="Calibri" w:hAnsi="Times New Roman" w:cs="Times New Roman"/>
                <w:color w:val="000000"/>
                <w:kern w:val="3"/>
                <w:sz w:val="24"/>
                <w:szCs w:val="28"/>
                <w:lang w:eastAsia="zh-CN"/>
              </w:rPr>
              <w:t xml:space="preserve"> </w:t>
            </w:r>
            <w:proofErr w:type="spellStart"/>
            <w:proofErr w:type="gramStart"/>
            <w:r w:rsidRPr="0046011A">
              <w:rPr>
                <w:rFonts w:ascii="Times New Roman" w:eastAsia="Calibri" w:hAnsi="Times New Roman" w:cs="Times New Roman"/>
                <w:color w:val="000000"/>
                <w:kern w:val="3"/>
                <w:sz w:val="24"/>
                <w:szCs w:val="28"/>
                <w:lang w:eastAsia="zh-CN"/>
              </w:rPr>
              <w:t>підтримки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педагогам</w:t>
            </w:r>
            <w:proofErr w:type="spellEnd"/>
            <w:proofErr w:type="gram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які</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працюють</w:t>
            </w:r>
            <w:proofErr w:type="spellEnd"/>
            <w:r w:rsidRPr="0046011A">
              <w:rPr>
                <w:rFonts w:ascii="Times New Roman" w:eastAsia="Calibri" w:hAnsi="Times New Roman" w:cs="Times New Roman"/>
                <w:color w:val="000000"/>
                <w:kern w:val="3"/>
                <w:sz w:val="24"/>
                <w:szCs w:val="28"/>
                <w:lang w:eastAsia="zh-CN"/>
              </w:rPr>
              <w:t xml:space="preserve"> з </w:t>
            </w:r>
            <w:proofErr w:type="spellStart"/>
            <w:r w:rsidRPr="0046011A">
              <w:rPr>
                <w:rFonts w:ascii="Times New Roman" w:eastAsia="Calibri" w:hAnsi="Times New Roman" w:cs="Times New Roman"/>
                <w:color w:val="000000"/>
                <w:kern w:val="3"/>
                <w:sz w:val="24"/>
                <w:szCs w:val="28"/>
                <w:lang w:eastAsia="zh-CN"/>
              </w:rPr>
              <w:t>дітьми</w:t>
            </w:r>
            <w:proofErr w:type="spellEnd"/>
            <w:r w:rsidRPr="0046011A">
              <w:rPr>
                <w:rFonts w:ascii="Times New Roman" w:eastAsia="Calibri" w:hAnsi="Times New Roman" w:cs="Times New Roman"/>
                <w:color w:val="000000"/>
                <w:kern w:val="3"/>
                <w:sz w:val="24"/>
                <w:szCs w:val="28"/>
                <w:lang w:eastAsia="zh-CN"/>
              </w:rPr>
              <w:t xml:space="preserve"> з </w:t>
            </w:r>
            <w:proofErr w:type="spellStart"/>
            <w:r w:rsidRPr="0046011A">
              <w:rPr>
                <w:rFonts w:ascii="Times New Roman" w:eastAsia="Calibri" w:hAnsi="Times New Roman" w:cs="Times New Roman"/>
                <w:color w:val="000000"/>
                <w:kern w:val="3"/>
                <w:sz w:val="24"/>
                <w:szCs w:val="28"/>
                <w:lang w:eastAsia="zh-CN"/>
              </w:rPr>
              <w:t>особливими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освітніми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потребами</w:t>
            </w:r>
            <w:proofErr w:type="spellEnd"/>
            <w:r w:rsidRPr="0046011A">
              <w:rPr>
                <w:rFonts w:ascii="Times New Roman" w:eastAsia="Calibri" w:hAnsi="Times New Roman" w:cs="Times New Roman"/>
                <w:color w:val="000000"/>
                <w:kern w:val="3"/>
                <w:sz w:val="24"/>
                <w:szCs w:val="28"/>
                <w:lang w:eastAsia="zh-CN"/>
              </w:rPr>
              <w:t xml:space="preserve"> в </w:t>
            </w:r>
            <w:proofErr w:type="spellStart"/>
            <w:r w:rsidRPr="0046011A">
              <w:rPr>
                <w:rFonts w:ascii="Times New Roman" w:eastAsia="Calibri" w:hAnsi="Times New Roman" w:cs="Times New Roman"/>
                <w:color w:val="000000"/>
                <w:kern w:val="3"/>
                <w:sz w:val="24"/>
                <w:szCs w:val="28"/>
                <w:lang w:eastAsia="zh-CN"/>
              </w:rPr>
              <w:t>умовах</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інклюзивного</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навчання</w:t>
            </w:r>
            <w:proofErr w:type="spellEnd"/>
          </w:p>
        </w:tc>
        <w:tc>
          <w:tcPr>
            <w:tcW w:w="1559" w:type="dxa"/>
          </w:tcPr>
          <w:p w14:paraId="1B93C4AC"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Управління</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p>
        </w:tc>
        <w:tc>
          <w:tcPr>
            <w:tcW w:w="709" w:type="dxa"/>
          </w:tcPr>
          <w:p w14:paraId="0EECB9E1"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p w14:paraId="2AA3937A" w14:textId="77777777" w:rsidR="0046011A" w:rsidRPr="0046011A" w:rsidRDefault="0046011A" w:rsidP="0046011A">
            <w:pPr>
              <w:spacing w:before="0" w:after="0" w:line="20" w:lineRule="atLeast"/>
              <w:rPr>
                <w:rFonts w:ascii="Times New Roman" w:eastAsia="Calibri" w:hAnsi="Times New Roman" w:cs="Times New Roman"/>
                <w:szCs w:val="28"/>
              </w:rPr>
            </w:pPr>
          </w:p>
          <w:p w14:paraId="605D85A3" w14:textId="77777777" w:rsidR="0046011A" w:rsidRPr="0046011A" w:rsidRDefault="0046011A" w:rsidP="0046011A">
            <w:pPr>
              <w:spacing w:before="0" w:after="0" w:line="20" w:lineRule="atLeast"/>
              <w:rPr>
                <w:rFonts w:ascii="Times New Roman" w:eastAsia="Calibri" w:hAnsi="Times New Roman" w:cs="Times New Roman"/>
                <w:szCs w:val="28"/>
              </w:rPr>
            </w:pPr>
          </w:p>
          <w:p w14:paraId="7EDCA1A4" w14:textId="77777777" w:rsidR="0046011A" w:rsidRPr="0046011A" w:rsidRDefault="0046011A" w:rsidP="0046011A">
            <w:pPr>
              <w:spacing w:before="0" w:after="0" w:line="20" w:lineRule="atLeast"/>
              <w:rPr>
                <w:rFonts w:ascii="Times New Roman" w:eastAsia="Calibri" w:hAnsi="Times New Roman" w:cs="Times New Roman"/>
                <w:szCs w:val="28"/>
              </w:rPr>
            </w:pPr>
          </w:p>
          <w:p w14:paraId="71321234" w14:textId="77777777" w:rsidR="0046011A" w:rsidRPr="0046011A" w:rsidRDefault="0046011A" w:rsidP="0046011A">
            <w:pPr>
              <w:spacing w:before="0" w:after="0" w:line="20" w:lineRule="atLeast"/>
              <w:rPr>
                <w:rFonts w:ascii="Times New Roman" w:eastAsia="Calibri" w:hAnsi="Times New Roman" w:cs="Times New Roman"/>
                <w:szCs w:val="28"/>
              </w:rPr>
            </w:pPr>
          </w:p>
          <w:p w14:paraId="28F13806" w14:textId="77777777" w:rsidR="0046011A" w:rsidRPr="0046011A" w:rsidRDefault="0046011A" w:rsidP="0046011A">
            <w:pPr>
              <w:spacing w:before="0" w:after="0" w:line="20" w:lineRule="atLeast"/>
              <w:rPr>
                <w:rFonts w:ascii="Times New Roman" w:eastAsia="Calibri" w:hAnsi="Times New Roman" w:cs="Times New Roman"/>
                <w:szCs w:val="28"/>
              </w:rPr>
            </w:pPr>
          </w:p>
        </w:tc>
        <w:tc>
          <w:tcPr>
            <w:tcW w:w="708" w:type="dxa"/>
          </w:tcPr>
          <w:p w14:paraId="48FEFDA5"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9557702"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EC38049"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0D1D5467"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393BABC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139487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3E725BB1" w14:textId="77777777" w:rsidTr="00FC14B2">
        <w:trPr>
          <w:gridAfter w:val="1"/>
          <w:wAfter w:w="30" w:type="dxa"/>
          <w:trHeight w:val="210"/>
        </w:trPr>
        <w:tc>
          <w:tcPr>
            <w:tcW w:w="3828" w:type="dxa"/>
            <w:vAlign w:val="center"/>
          </w:tcPr>
          <w:p w14:paraId="2FD9C341" w14:textId="77777777" w:rsidR="0046011A" w:rsidRPr="0046011A" w:rsidRDefault="0046011A" w:rsidP="00706A62">
            <w:pPr>
              <w:numPr>
                <w:ilvl w:val="0"/>
                <w:numId w:val="50"/>
              </w:num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val="ru-RU" w:eastAsia="zh-CN"/>
              </w:rPr>
            </w:pPr>
            <w:proofErr w:type="spellStart"/>
            <w:r w:rsidRPr="0046011A">
              <w:rPr>
                <w:rFonts w:ascii="Times New Roman" w:eastAsia="Calibri" w:hAnsi="Times New Roman" w:cs="Times New Roman"/>
                <w:color w:val="000000"/>
                <w:kern w:val="3"/>
                <w:sz w:val="24"/>
                <w:szCs w:val="28"/>
                <w:lang w:val="ru-RU" w:eastAsia="zh-CN"/>
              </w:rPr>
              <w:t>сенсорні</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ресурсні</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кімнати</w:t>
            </w:r>
            <w:proofErr w:type="spellEnd"/>
            <w:r w:rsidRPr="0046011A">
              <w:rPr>
                <w:rFonts w:ascii="Times New Roman" w:eastAsia="Calibri" w:hAnsi="Times New Roman" w:cs="Times New Roman"/>
                <w:color w:val="000000"/>
                <w:kern w:val="3"/>
                <w:sz w:val="24"/>
                <w:szCs w:val="28"/>
                <w:lang w:val="ru-RU" w:eastAsia="zh-CN"/>
              </w:rPr>
              <w:t xml:space="preserve"> в закладах </w:t>
            </w:r>
            <w:proofErr w:type="spellStart"/>
            <w:r w:rsidRPr="0046011A">
              <w:rPr>
                <w:rFonts w:ascii="Times New Roman" w:eastAsia="Calibri" w:hAnsi="Times New Roman" w:cs="Times New Roman"/>
                <w:color w:val="000000"/>
                <w:kern w:val="3"/>
                <w:sz w:val="24"/>
                <w:szCs w:val="28"/>
                <w:lang w:val="ru-RU" w:eastAsia="zh-CN"/>
              </w:rPr>
              <w:t>освіти</w:t>
            </w:r>
            <w:proofErr w:type="spellEnd"/>
            <w:r w:rsidRPr="0046011A">
              <w:rPr>
                <w:rFonts w:ascii="Times New Roman" w:eastAsia="Calibri" w:hAnsi="Times New Roman" w:cs="Times New Roman"/>
                <w:color w:val="000000"/>
                <w:kern w:val="3"/>
                <w:sz w:val="24"/>
                <w:szCs w:val="28"/>
                <w:lang w:val="ru-RU" w:eastAsia="zh-CN"/>
              </w:rPr>
              <w:t xml:space="preserve"> для </w:t>
            </w:r>
            <w:proofErr w:type="spellStart"/>
            <w:r w:rsidRPr="0046011A">
              <w:rPr>
                <w:rFonts w:ascii="Times New Roman" w:eastAsia="Calibri" w:hAnsi="Times New Roman" w:cs="Times New Roman"/>
                <w:color w:val="000000"/>
                <w:kern w:val="3"/>
                <w:sz w:val="24"/>
                <w:szCs w:val="28"/>
                <w:lang w:val="ru-RU" w:eastAsia="zh-CN"/>
              </w:rPr>
              <w:t>надання</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освітніх</w:t>
            </w:r>
            <w:proofErr w:type="spellEnd"/>
            <w:r w:rsidRPr="0046011A">
              <w:rPr>
                <w:rFonts w:ascii="Times New Roman" w:eastAsia="Calibri" w:hAnsi="Times New Roman" w:cs="Times New Roman"/>
                <w:color w:val="000000"/>
                <w:kern w:val="3"/>
                <w:sz w:val="24"/>
                <w:szCs w:val="28"/>
                <w:lang w:val="ru-RU" w:eastAsia="zh-CN"/>
              </w:rPr>
              <w:t xml:space="preserve"> послух </w:t>
            </w:r>
            <w:proofErr w:type="spellStart"/>
            <w:r w:rsidRPr="0046011A">
              <w:rPr>
                <w:rFonts w:ascii="Times New Roman" w:eastAsia="Calibri" w:hAnsi="Times New Roman" w:cs="Times New Roman"/>
                <w:color w:val="000000"/>
                <w:kern w:val="3"/>
                <w:sz w:val="24"/>
                <w:szCs w:val="28"/>
                <w:lang w:val="ru-RU" w:eastAsia="zh-CN"/>
              </w:rPr>
              <w:t>дітям</w:t>
            </w:r>
            <w:proofErr w:type="spellEnd"/>
            <w:r w:rsidRPr="0046011A">
              <w:rPr>
                <w:rFonts w:ascii="Times New Roman" w:eastAsia="Calibri" w:hAnsi="Times New Roman" w:cs="Times New Roman"/>
                <w:color w:val="000000"/>
                <w:kern w:val="3"/>
                <w:sz w:val="24"/>
                <w:szCs w:val="28"/>
                <w:lang w:val="ru-RU" w:eastAsia="zh-CN"/>
              </w:rPr>
              <w:t xml:space="preserve"> з </w:t>
            </w:r>
            <w:proofErr w:type="spellStart"/>
            <w:r w:rsidRPr="0046011A">
              <w:rPr>
                <w:rFonts w:ascii="Times New Roman" w:eastAsia="Calibri" w:hAnsi="Times New Roman" w:cs="Times New Roman"/>
                <w:color w:val="000000"/>
                <w:kern w:val="3"/>
                <w:sz w:val="24"/>
                <w:szCs w:val="28"/>
                <w:lang w:val="ru-RU" w:eastAsia="zh-CN"/>
              </w:rPr>
              <w:t>особливими</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освітніми</w:t>
            </w:r>
            <w:proofErr w:type="spellEnd"/>
            <w:r w:rsidRPr="0046011A">
              <w:rPr>
                <w:rFonts w:ascii="Times New Roman" w:eastAsia="Calibri" w:hAnsi="Times New Roman" w:cs="Times New Roman"/>
                <w:color w:val="000000"/>
                <w:kern w:val="3"/>
                <w:sz w:val="24"/>
                <w:szCs w:val="28"/>
                <w:lang w:val="ru-RU" w:eastAsia="zh-CN"/>
              </w:rPr>
              <w:t xml:space="preserve"> потребами</w:t>
            </w:r>
          </w:p>
        </w:tc>
        <w:tc>
          <w:tcPr>
            <w:tcW w:w="1559" w:type="dxa"/>
          </w:tcPr>
          <w:p w14:paraId="502461A4"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p>
        </w:tc>
        <w:tc>
          <w:tcPr>
            <w:tcW w:w="709" w:type="dxa"/>
          </w:tcPr>
          <w:p w14:paraId="1EC29FEE" w14:textId="77777777" w:rsidR="0046011A" w:rsidRPr="0046011A" w:rsidRDefault="0046011A" w:rsidP="0046011A">
            <w:pPr>
              <w:spacing w:before="0" w:after="0" w:line="20" w:lineRule="atLeast"/>
              <w:rPr>
                <w:rFonts w:ascii="Times New Roman" w:eastAsia="Calibri" w:hAnsi="Times New Roman" w:cs="Times New Roman"/>
                <w:szCs w:val="28"/>
              </w:rPr>
            </w:pPr>
          </w:p>
        </w:tc>
        <w:tc>
          <w:tcPr>
            <w:tcW w:w="708" w:type="dxa"/>
          </w:tcPr>
          <w:p w14:paraId="2B7E2EA6"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22D07132"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31934B4E"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7ABCB564"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3487B72A"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558A873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p>
        </w:tc>
      </w:tr>
      <w:tr w:rsidR="0046011A" w:rsidRPr="0046011A" w14:paraId="546DCCA1" w14:textId="77777777" w:rsidTr="00FC14B2">
        <w:trPr>
          <w:gridAfter w:val="1"/>
          <w:wAfter w:w="30" w:type="dxa"/>
          <w:trHeight w:val="210"/>
        </w:trPr>
        <w:tc>
          <w:tcPr>
            <w:tcW w:w="3828" w:type="dxa"/>
          </w:tcPr>
          <w:p w14:paraId="443461CD" w14:textId="77777777" w:rsidR="0046011A" w:rsidRPr="0046011A" w:rsidRDefault="0046011A" w:rsidP="00706A62">
            <w:pPr>
              <w:numPr>
                <w:ilvl w:val="0"/>
                <w:numId w:val="51"/>
              </w:num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val="ru-RU" w:eastAsia="zh-CN"/>
              </w:rPr>
            </w:pPr>
            <w:proofErr w:type="spellStart"/>
            <w:r w:rsidRPr="0046011A">
              <w:rPr>
                <w:rFonts w:ascii="Times New Roman" w:eastAsia="Calibri" w:hAnsi="Times New Roman" w:cs="Times New Roman"/>
                <w:color w:val="000000"/>
                <w:kern w:val="3"/>
                <w:sz w:val="24"/>
                <w:szCs w:val="28"/>
                <w:lang w:val="ru-RU" w:eastAsia="zh-CN"/>
              </w:rPr>
              <w:t>інклюзивне</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освітнє</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середовище</w:t>
            </w:r>
            <w:proofErr w:type="spellEnd"/>
            <w:r w:rsidRPr="0046011A">
              <w:rPr>
                <w:rFonts w:ascii="Times New Roman" w:eastAsia="Calibri" w:hAnsi="Times New Roman" w:cs="Times New Roman"/>
                <w:color w:val="000000"/>
                <w:kern w:val="3"/>
                <w:sz w:val="24"/>
                <w:szCs w:val="28"/>
                <w:lang w:val="ru-RU" w:eastAsia="zh-CN"/>
              </w:rPr>
              <w:t xml:space="preserve">, з </w:t>
            </w:r>
            <w:proofErr w:type="spellStart"/>
            <w:r w:rsidRPr="0046011A">
              <w:rPr>
                <w:rFonts w:ascii="Times New Roman" w:eastAsia="Calibri" w:hAnsi="Times New Roman" w:cs="Times New Roman"/>
                <w:color w:val="000000"/>
                <w:kern w:val="3"/>
                <w:sz w:val="24"/>
                <w:szCs w:val="28"/>
                <w:lang w:val="ru-RU" w:eastAsia="zh-CN"/>
              </w:rPr>
              <w:t>урахуванням</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вимог</w:t>
            </w:r>
            <w:proofErr w:type="spellEnd"/>
            <w:r w:rsidRPr="0046011A">
              <w:rPr>
                <w:rFonts w:ascii="Times New Roman" w:eastAsia="Calibri" w:hAnsi="Times New Roman" w:cs="Times New Roman"/>
                <w:color w:val="000000"/>
                <w:kern w:val="3"/>
                <w:sz w:val="24"/>
                <w:szCs w:val="28"/>
                <w:lang w:val="ru-RU" w:eastAsia="zh-CN"/>
              </w:rPr>
              <w:t xml:space="preserve"> до </w:t>
            </w:r>
            <w:proofErr w:type="spellStart"/>
            <w:r w:rsidRPr="0046011A">
              <w:rPr>
                <w:rFonts w:ascii="Times New Roman" w:eastAsia="Calibri" w:hAnsi="Times New Roman" w:cs="Times New Roman"/>
                <w:color w:val="000000"/>
                <w:kern w:val="3"/>
                <w:sz w:val="24"/>
                <w:szCs w:val="28"/>
                <w:lang w:val="ru-RU" w:eastAsia="zh-CN"/>
              </w:rPr>
              <w:t>сучасного</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освітнього</w:t>
            </w:r>
            <w:proofErr w:type="spellEnd"/>
            <w:r w:rsidRPr="0046011A">
              <w:rPr>
                <w:rFonts w:ascii="Times New Roman" w:eastAsia="Calibri" w:hAnsi="Times New Roman" w:cs="Times New Roman"/>
                <w:color w:val="000000"/>
                <w:kern w:val="3"/>
                <w:sz w:val="24"/>
                <w:szCs w:val="28"/>
                <w:lang w:val="ru-RU" w:eastAsia="zh-CN"/>
              </w:rPr>
              <w:t xml:space="preserve"> дизайну для </w:t>
            </w:r>
            <w:proofErr w:type="spellStart"/>
            <w:r w:rsidRPr="0046011A">
              <w:rPr>
                <w:rFonts w:ascii="Times New Roman" w:eastAsia="Calibri" w:hAnsi="Times New Roman" w:cs="Times New Roman"/>
                <w:color w:val="000000"/>
                <w:kern w:val="3"/>
                <w:sz w:val="24"/>
                <w:szCs w:val="28"/>
                <w:lang w:val="ru-RU" w:eastAsia="zh-CN"/>
              </w:rPr>
              <w:t>дітей</w:t>
            </w:r>
            <w:proofErr w:type="spellEnd"/>
            <w:r w:rsidRPr="0046011A">
              <w:rPr>
                <w:rFonts w:ascii="Times New Roman" w:eastAsia="Calibri" w:hAnsi="Times New Roman" w:cs="Times New Roman"/>
                <w:color w:val="000000"/>
                <w:kern w:val="3"/>
                <w:sz w:val="24"/>
                <w:szCs w:val="28"/>
                <w:lang w:val="ru-RU" w:eastAsia="zh-CN"/>
              </w:rPr>
              <w:t xml:space="preserve"> з </w:t>
            </w:r>
            <w:proofErr w:type="spellStart"/>
            <w:r w:rsidRPr="0046011A">
              <w:rPr>
                <w:rFonts w:ascii="Times New Roman" w:eastAsia="Calibri" w:hAnsi="Times New Roman" w:cs="Times New Roman"/>
                <w:color w:val="000000"/>
                <w:kern w:val="3"/>
                <w:sz w:val="24"/>
                <w:szCs w:val="28"/>
                <w:lang w:val="ru-RU" w:eastAsia="zh-CN"/>
              </w:rPr>
              <w:t>особливими</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освітніми</w:t>
            </w:r>
            <w:proofErr w:type="spellEnd"/>
            <w:r w:rsidRPr="0046011A">
              <w:rPr>
                <w:rFonts w:ascii="Times New Roman" w:eastAsia="Calibri" w:hAnsi="Times New Roman" w:cs="Times New Roman"/>
                <w:color w:val="000000"/>
                <w:kern w:val="3"/>
                <w:sz w:val="24"/>
                <w:szCs w:val="28"/>
                <w:lang w:val="ru-RU" w:eastAsia="zh-CN"/>
              </w:rPr>
              <w:t xml:space="preserve"> потребами</w:t>
            </w:r>
          </w:p>
        </w:tc>
        <w:tc>
          <w:tcPr>
            <w:tcW w:w="1559" w:type="dxa"/>
          </w:tcPr>
          <w:p w14:paraId="2898E0C6"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Управління</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p>
        </w:tc>
        <w:tc>
          <w:tcPr>
            <w:tcW w:w="709" w:type="dxa"/>
          </w:tcPr>
          <w:p w14:paraId="0BF3C39B"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1A3C337"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284C769"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AE2C3FC"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48858745"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5A32B0C"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FB7420E"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5111408C" w14:textId="77777777" w:rsidTr="00FC14B2">
        <w:trPr>
          <w:gridAfter w:val="1"/>
          <w:wAfter w:w="30" w:type="dxa"/>
          <w:trHeight w:val="210"/>
        </w:trPr>
        <w:tc>
          <w:tcPr>
            <w:tcW w:w="3828" w:type="dxa"/>
          </w:tcPr>
          <w:p w14:paraId="13502983" w14:textId="77777777" w:rsidR="0046011A" w:rsidRPr="00B51B49" w:rsidRDefault="0046011A" w:rsidP="00706A62">
            <w:pPr>
              <w:numPr>
                <w:ilvl w:val="0"/>
                <w:numId w:val="51"/>
              </w:numPr>
              <w:suppressAutoHyphens/>
              <w:spacing w:before="0" w:after="0" w:line="20" w:lineRule="atLeast"/>
              <w:jc w:val="both"/>
              <w:rPr>
                <w:rFonts w:ascii="Times New Roman" w:eastAsia="Times New Roman" w:hAnsi="Times New Roman" w:cs="Times New Roman"/>
                <w:color w:val="000000"/>
                <w:sz w:val="24"/>
                <w:szCs w:val="28"/>
                <w:lang w:val="uk-UA" w:eastAsia="ar-SA"/>
              </w:rPr>
            </w:pPr>
            <w:r w:rsidRPr="00B51B49">
              <w:rPr>
                <w:rFonts w:ascii="Times New Roman" w:eastAsia="Times New Roman" w:hAnsi="Times New Roman" w:cs="Times New Roman"/>
                <w:color w:val="000000"/>
                <w:sz w:val="24"/>
                <w:szCs w:val="28"/>
                <w:lang w:val="uk-UA" w:eastAsia="ar-SA"/>
              </w:rPr>
              <w:t xml:space="preserve">проведення комплексної психолого-педагогічної оцінки розвитку дітей з особливими освітніми потребами та якісне надання корекційно – </w:t>
            </w:r>
            <w:proofErr w:type="spellStart"/>
            <w:r w:rsidRPr="00B51B49">
              <w:rPr>
                <w:rFonts w:ascii="Times New Roman" w:eastAsia="Times New Roman" w:hAnsi="Times New Roman" w:cs="Times New Roman"/>
                <w:color w:val="000000"/>
                <w:sz w:val="24"/>
                <w:szCs w:val="28"/>
                <w:lang w:val="uk-UA" w:eastAsia="ar-SA"/>
              </w:rPr>
              <w:t>розвиткових</w:t>
            </w:r>
            <w:proofErr w:type="spellEnd"/>
            <w:r w:rsidRPr="00B51B49">
              <w:rPr>
                <w:rFonts w:ascii="Times New Roman" w:eastAsia="Times New Roman" w:hAnsi="Times New Roman" w:cs="Times New Roman"/>
                <w:color w:val="000000"/>
                <w:sz w:val="24"/>
                <w:szCs w:val="28"/>
                <w:lang w:val="uk-UA" w:eastAsia="ar-SA"/>
              </w:rPr>
              <w:t xml:space="preserve"> послуг  фахівцями комунальної установи «</w:t>
            </w:r>
            <w:proofErr w:type="spellStart"/>
            <w:r w:rsidRPr="00B51B49">
              <w:rPr>
                <w:rFonts w:ascii="Times New Roman" w:eastAsia="Times New Roman" w:hAnsi="Times New Roman" w:cs="Times New Roman"/>
                <w:color w:val="000000"/>
                <w:sz w:val="24"/>
                <w:szCs w:val="28"/>
                <w:lang w:val="uk-UA" w:eastAsia="ar-SA"/>
              </w:rPr>
              <w:t>Інклюзивно</w:t>
            </w:r>
            <w:proofErr w:type="spellEnd"/>
            <w:r w:rsidRPr="00B51B49">
              <w:rPr>
                <w:rFonts w:ascii="Times New Roman" w:eastAsia="Times New Roman" w:hAnsi="Times New Roman" w:cs="Times New Roman"/>
                <w:color w:val="000000"/>
                <w:sz w:val="24"/>
                <w:szCs w:val="28"/>
                <w:lang w:val="uk-UA" w:eastAsia="ar-SA"/>
              </w:rPr>
              <w:t xml:space="preserve"> - ресурсний центр»</w:t>
            </w:r>
          </w:p>
        </w:tc>
        <w:tc>
          <w:tcPr>
            <w:tcW w:w="1559" w:type="dxa"/>
          </w:tcPr>
          <w:p w14:paraId="05554515" w14:textId="77777777" w:rsidR="0046011A" w:rsidRPr="0046011A" w:rsidRDefault="0046011A" w:rsidP="0046011A">
            <w:pPr>
              <w:suppressAutoHyphens/>
              <w:autoSpaceDN w:val="0"/>
              <w:spacing w:before="0" w:after="0" w:line="20" w:lineRule="atLeast"/>
              <w:textAlignment w:val="baseline"/>
              <w:rPr>
                <w:rFonts w:ascii="Times New Roman" w:eastAsia="Calibri" w:hAnsi="Times New Roman" w:cs="Times New Roman"/>
                <w:color w:val="000000"/>
                <w:kern w:val="3"/>
                <w:sz w:val="24"/>
                <w:szCs w:val="28"/>
                <w:lang w:eastAsia="zh-CN"/>
              </w:rPr>
            </w:pPr>
            <w:r w:rsidRPr="0046011A">
              <w:rPr>
                <w:rFonts w:ascii="Times New Roman" w:eastAsia="Calibri" w:hAnsi="Times New Roman" w:cs="Times New Roman"/>
                <w:color w:val="000000"/>
                <w:kern w:val="3"/>
                <w:sz w:val="24"/>
                <w:szCs w:val="28"/>
                <w:lang w:eastAsia="zh-CN"/>
              </w:rPr>
              <w:t xml:space="preserve">КУ «ІРЦ      </w:t>
            </w:r>
          </w:p>
        </w:tc>
        <w:tc>
          <w:tcPr>
            <w:tcW w:w="709" w:type="dxa"/>
          </w:tcPr>
          <w:p w14:paraId="3347FCD6"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6BBB7F26"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309B3BE"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64138E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3F307DDC"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25944A7"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5AB8B70"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518AED3A" w14:textId="77777777" w:rsidTr="00FC14B2">
        <w:trPr>
          <w:gridAfter w:val="1"/>
          <w:wAfter w:w="30" w:type="dxa"/>
          <w:trHeight w:val="210"/>
        </w:trPr>
        <w:tc>
          <w:tcPr>
            <w:tcW w:w="3828" w:type="dxa"/>
          </w:tcPr>
          <w:p w14:paraId="1DE61440" w14:textId="77777777" w:rsidR="0046011A" w:rsidRPr="0046011A" w:rsidRDefault="0046011A" w:rsidP="00706A62">
            <w:pPr>
              <w:numPr>
                <w:ilvl w:val="0"/>
                <w:numId w:val="51"/>
              </w:numPr>
              <w:suppressAutoHyphens/>
              <w:spacing w:before="0" w:after="0" w:line="20" w:lineRule="atLeast"/>
              <w:jc w:val="both"/>
              <w:rPr>
                <w:rFonts w:ascii="Times New Roman" w:eastAsia="Times New Roman" w:hAnsi="Times New Roman" w:cs="Times New Roman"/>
                <w:color w:val="000000"/>
                <w:sz w:val="24"/>
                <w:szCs w:val="28"/>
                <w:lang w:val="ru-RU" w:eastAsia="ar-SA"/>
              </w:rPr>
            </w:pPr>
            <w:proofErr w:type="spellStart"/>
            <w:r w:rsidRPr="0046011A">
              <w:rPr>
                <w:rFonts w:ascii="Times New Roman" w:eastAsia="Times New Roman" w:hAnsi="Times New Roman" w:cs="Times New Roman"/>
                <w:color w:val="000000"/>
                <w:sz w:val="24"/>
                <w:szCs w:val="28"/>
                <w:lang w:val="ru-RU" w:eastAsia="ar-SA"/>
              </w:rPr>
              <w:t>надання</w:t>
            </w:r>
            <w:proofErr w:type="spellEnd"/>
            <w:r w:rsidRPr="0046011A">
              <w:rPr>
                <w:rFonts w:ascii="Times New Roman" w:eastAsia="Times New Roman" w:hAnsi="Times New Roman" w:cs="Times New Roman"/>
                <w:color w:val="000000"/>
                <w:sz w:val="24"/>
                <w:szCs w:val="28"/>
                <w:lang w:val="ru-RU" w:eastAsia="ar-SA"/>
              </w:rPr>
              <w:t xml:space="preserve"> </w:t>
            </w:r>
            <w:proofErr w:type="spellStart"/>
            <w:r w:rsidRPr="0046011A">
              <w:rPr>
                <w:rFonts w:ascii="Times New Roman" w:eastAsia="Times New Roman" w:hAnsi="Times New Roman" w:cs="Times New Roman"/>
                <w:color w:val="000000"/>
                <w:sz w:val="24"/>
                <w:szCs w:val="28"/>
                <w:lang w:val="ru-RU" w:eastAsia="ar-SA"/>
              </w:rPr>
              <w:t>корекційно-розвиткових</w:t>
            </w:r>
            <w:proofErr w:type="spellEnd"/>
            <w:r w:rsidRPr="0046011A">
              <w:rPr>
                <w:rFonts w:ascii="Times New Roman" w:eastAsia="Times New Roman" w:hAnsi="Times New Roman" w:cs="Times New Roman"/>
                <w:color w:val="000000"/>
                <w:sz w:val="24"/>
                <w:szCs w:val="28"/>
                <w:lang w:val="ru-RU" w:eastAsia="ar-SA"/>
              </w:rPr>
              <w:t xml:space="preserve"> </w:t>
            </w:r>
            <w:proofErr w:type="spellStart"/>
            <w:r w:rsidRPr="0046011A">
              <w:rPr>
                <w:rFonts w:ascii="Times New Roman" w:eastAsia="Times New Roman" w:hAnsi="Times New Roman" w:cs="Times New Roman"/>
                <w:color w:val="000000"/>
                <w:sz w:val="24"/>
                <w:szCs w:val="28"/>
                <w:lang w:val="ru-RU" w:eastAsia="ar-SA"/>
              </w:rPr>
              <w:t>послуг</w:t>
            </w:r>
            <w:proofErr w:type="spellEnd"/>
            <w:r w:rsidRPr="0046011A">
              <w:rPr>
                <w:rFonts w:ascii="Times New Roman" w:eastAsia="Times New Roman" w:hAnsi="Times New Roman" w:cs="Times New Roman"/>
                <w:color w:val="000000"/>
                <w:sz w:val="24"/>
                <w:szCs w:val="28"/>
                <w:lang w:val="ru-RU" w:eastAsia="ar-SA"/>
              </w:rPr>
              <w:t xml:space="preserve"> </w:t>
            </w:r>
            <w:proofErr w:type="spellStart"/>
            <w:r w:rsidRPr="0046011A">
              <w:rPr>
                <w:rFonts w:ascii="Times New Roman" w:eastAsia="Times New Roman" w:hAnsi="Times New Roman" w:cs="Times New Roman"/>
                <w:color w:val="000000"/>
                <w:sz w:val="24"/>
                <w:szCs w:val="28"/>
                <w:lang w:val="ru-RU" w:eastAsia="ar-SA"/>
              </w:rPr>
              <w:t>дітям</w:t>
            </w:r>
            <w:proofErr w:type="spellEnd"/>
            <w:r w:rsidRPr="0046011A">
              <w:rPr>
                <w:rFonts w:ascii="Times New Roman" w:eastAsia="Times New Roman" w:hAnsi="Times New Roman" w:cs="Times New Roman"/>
                <w:color w:val="000000"/>
                <w:sz w:val="24"/>
                <w:szCs w:val="28"/>
                <w:lang w:val="ru-RU" w:eastAsia="ar-SA"/>
              </w:rPr>
              <w:t xml:space="preserve"> та </w:t>
            </w:r>
            <w:proofErr w:type="spellStart"/>
            <w:r w:rsidRPr="0046011A">
              <w:rPr>
                <w:rFonts w:ascii="Times New Roman" w:eastAsia="Times New Roman" w:hAnsi="Times New Roman" w:cs="Times New Roman"/>
                <w:color w:val="000000"/>
                <w:sz w:val="24"/>
                <w:szCs w:val="28"/>
                <w:lang w:val="ru-RU" w:eastAsia="ar-SA"/>
              </w:rPr>
              <w:t>учням</w:t>
            </w:r>
            <w:proofErr w:type="spellEnd"/>
            <w:r w:rsidRPr="0046011A">
              <w:rPr>
                <w:rFonts w:ascii="Times New Roman" w:eastAsia="Times New Roman" w:hAnsi="Times New Roman" w:cs="Times New Roman"/>
                <w:color w:val="000000"/>
                <w:sz w:val="24"/>
                <w:szCs w:val="28"/>
                <w:lang w:val="ru-RU" w:eastAsia="ar-SA"/>
              </w:rPr>
              <w:t xml:space="preserve"> </w:t>
            </w:r>
            <w:proofErr w:type="spellStart"/>
            <w:r w:rsidRPr="0046011A">
              <w:rPr>
                <w:rFonts w:ascii="Times New Roman" w:eastAsia="Times New Roman" w:hAnsi="Times New Roman" w:cs="Times New Roman"/>
                <w:color w:val="000000"/>
                <w:sz w:val="24"/>
                <w:szCs w:val="28"/>
                <w:lang w:val="ru-RU" w:eastAsia="ar-SA"/>
              </w:rPr>
              <w:t>інклюзивних</w:t>
            </w:r>
            <w:proofErr w:type="spellEnd"/>
            <w:r w:rsidRPr="0046011A">
              <w:rPr>
                <w:rFonts w:ascii="Times New Roman" w:eastAsia="Times New Roman" w:hAnsi="Times New Roman" w:cs="Times New Roman"/>
                <w:color w:val="000000"/>
                <w:sz w:val="24"/>
                <w:szCs w:val="28"/>
                <w:lang w:val="ru-RU" w:eastAsia="ar-SA"/>
              </w:rPr>
              <w:t xml:space="preserve"> </w:t>
            </w:r>
            <w:proofErr w:type="spellStart"/>
            <w:r w:rsidRPr="0046011A">
              <w:rPr>
                <w:rFonts w:ascii="Times New Roman" w:eastAsia="Times New Roman" w:hAnsi="Times New Roman" w:cs="Times New Roman"/>
                <w:color w:val="000000"/>
                <w:sz w:val="24"/>
                <w:szCs w:val="28"/>
                <w:lang w:val="ru-RU" w:eastAsia="ar-SA"/>
              </w:rPr>
              <w:t>груп</w:t>
            </w:r>
            <w:proofErr w:type="spellEnd"/>
            <w:r w:rsidRPr="0046011A">
              <w:rPr>
                <w:rFonts w:ascii="Times New Roman" w:eastAsia="Times New Roman" w:hAnsi="Times New Roman" w:cs="Times New Roman"/>
                <w:color w:val="000000"/>
                <w:sz w:val="24"/>
                <w:szCs w:val="28"/>
                <w:lang w:val="ru-RU" w:eastAsia="ar-SA"/>
              </w:rPr>
              <w:t xml:space="preserve">, </w:t>
            </w:r>
            <w:proofErr w:type="spellStart"/>
            <w:r w:rsidRPr="0046011A">
              <w:rPr>
                <w:rFonts w:ascii="Times New Roman" w:eastAsia="Times New Roman" w:hAnsi="Times New Roman" w:cs="Times New Roman"/>
                <w:color w:val="000000"/>
                <w:sz w:val="24"/>
                <w:szCs w:val="28"/>
                <w:lang w:val="ru-RU" w:eastAsia="ar-SA"/>
              </w:rPr>
              <w:t>класів</w:t>
            </w:r>
            <w:proofErr w:type="spellEnd"/>
            <w:r w:rsidRPr="0046011A">
              <w:rPr>
                <w:rFonts w:ascii="Times New Roman" w:eastAsia="Times New Roman" w:hAnsi="Times New Roman" w:cs="Times New Roman"/>
                <w:color w:val="000000"/>
                <w:sz w:val="24"/>
                <w:szCs w:val="28"/>
                <w:lang w:val="ru-RU" w:eastAsia="ar-SA"/>
              </w:rPr>
              <w:t xml:space="preserve"> </w:t>
            </w:r>
            <w:proofErr w:type="spellStart"/>
            <w:r w:rsidRPr="0046011A">
              <w:rPr>
                <w:rFonts w:ascii="Times New Roman" w:eastAsia="Times New Roman" w:hAnsi="Times New Roman" w:cs="Times New Roman"/>
                <w:color w:val="000000"/>
                <w:sz w:val="24"/>
                <w:szCs w:val="28"/>
                <w:lang w:val="ru-RU" w:eastAsia="ar-SA"/>
              </w:rPr>
              <w:t>практичними</w:t>
            </w:r>
            <w:proofErr w:type="spellEnd"/>
            <w:r w:rsidRPr="0046011A">
              <w:rPr>
                <w:rFonts w:ascii="Times New Roman" w:eastAsia="Times New Roman" w:hAnsi="Times New Roman" w:cs="Times New Roman"/>
                <w:color w:val="000000"/>
                <w:sz w:val="24"/>
                <w:szCs w:val="28"/>
                <w:lang w:val="ru-RU" w:eastAsia="ar-SA"/>
              </w:rPr>
              <w:t xml:space="preserve"> психологами, </w:t>
            </w:r>
            <w:proofErr w:type="spellStart"/>
            <w:r w:rsidRPr="0046011A">
              <w:rPr>
                <w:rFonts w:ascii="Times New Roman" w:eastAsia="Times New Roman" w:hAnsi="Times New Roman" w:cs="Times New Roman"/>
                <w:color w:val="000000"/>
                <w:sz w:val="24"/>
                <w:szCs w:val="28"/>
                <w:lang w:val="ru-RU" w:eastAsia="ar-SA"/>
              </w:rPr>
              <w:t>вчителями</w:t>
            </w:r>
            <w:proofErr w:type="spellEnd"/>
            <w:r w:rsidRPr="0046011A">
              <w:rPr>
                <w:rFonts w:ascii="Times New Roman" w:eastAsia="Times New Roman" w:hAnsi="Times New Roman" w:cs="Times New Roman"/>
                <w:color w:val="000000"/>
                <w:sz w:val="24"/>
                <w:szCs w:val="28"/>
                <w:lang w:val="ru-RU" w:eastAsia="ar-SA"/>
              </w:rPr>
              <w:t xml:space="preserve">-логопедами, </w:t>
            </w:r>
            <w:proofErr w:type="spellStart"/>
            <w:r w:rsidRPr="0046011A">
              <w:rPr>
                <w:rFonts w:ascii="Times New Roman" w:eastAsia="Times New Roman" w:hAnsi="Times New Roman" w:cs="Times New Roman"/>
                <w:color w:val="000000"/>
                <w:sz w:val="24"/>
                <w:szCs w:val="28"/>
                <w:lang w:val="ru-RU" w:eastAsia="ar-SA"/>
              </w:rPr>
              <w:t>вчителями</w:t>
            </w:r>
            <w:proofErr w:type="spellEnd"/>
            <w:r w:rsidRPr="0046011A">
              <w:rPr>
                <w:rFonts w:ascii="Times New Roman" w:eastAsia="Times New Roman" w:hAnsi="Times New Roman" w:cs="Times New Roman"/>
                <w:color w:val="000000"/>
                <w:sz w:val="24"/>
                <w:szCs w:val="28"/>
                <w:lang w:val="ru-RU" w:eastAsia="ar-SA"/>
              </w:rPr>
              <w:t>-дефектологами</w:t>
            </w:r>
          </w:p>
        </w:tc>
        <w:tc>
          <w:tcPr>
            <w:tcW w:w="1559" w:type="dxa"/>
          </w:tcPr>
          <w:p w14:paraId="1EA3A97A"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p>
        </w:tc>
        <w:tc>
          <w:tcPr>
            <w:tcW w:w="709" w:type="dxa"/>
          </w:tcPr>
          <w:p w14:paraId="07A97914"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0B9699E2"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B9A2D9F"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4D50148"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0A9EFCCE"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0550F8E"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A426E3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7183580E" w14:textId="77777777" w:rsidTr="00FC14B2">
        <w:trPr>
          <w:gridAfter w:val="1"/>
          <w:wAfter w:w="30" w:type="dxa"/>
          <w:trHeight w:val="210"/>
        </w:trPr>
        <w:tc>
          <w:tcPr>
            <w:tcW w:w="3828" w:type="dxa"/>
          </w:tcPr>
          <w:p w14:paraId="59BB9B37" w14:textId="77777777" w:rsidR="0046011A" w:rsidRPr="00B51B49" w:rsidRDefault="0046011A" w:rsidP="00706A62">
            <w:pPr>
              <w:numPr>
                <w:ilvl w:val="0"/>
                <w:numId w:val="51"/>
              </w:num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val="uk-UA" w:eastAsia="zh-CN"/>
              </w:rPr>
            </w:pPr>
            <w:r w:rsidRPr="00B51B49">
              <w:rPr>
                <w:rFonts w:ascii="Times New Roman" w:eastAsia="Calibri" w:hAnsi="Times New Roman" w:cs="Times New Roman"/>
                <w:color w:val="000000"/>
                <w:kern w:val="3"/>
                <w:sz w:val="24"/>
                <w:szCs w:val="28"/>
                <w:lang w:val="uk-UA" w:eastAsia="zh-CN"/>
              </w:rPr>
              <w:t>надання консультаційних послуг батькам дітей з особливими освітніми потребами, зокрема з інвалідністю, на базі закладів дошкільної, загальної середньої, позашкільної освіти, у яких навчаються такі діти з використанням сучасних дистанційних технологій</w:t>
            </w:r>
          </w:p>
        </w:tc>
        <w:tc>
          <w:tcPr>
            <w:tcW w:w="1559" w:type="dxa"/>
          </w:tcPr>
          <w:p w14:paraId="0D3E8252"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r w:rsidRPr="0046011A">
              <w:rPr>
                <w:rFonts w:ascii="Times New Roman" w:eastAsia="Calibri" w:hAnsi="Times New Roman" w:cs="Times New Roman"/>
                <w:color w:val="000000"/>
                <w:kern w:val="3"/>
                <w:sz w:val="24"/>
                <w:szCs w:val="28"/>
                <w:lang w:eastAsia="zh-CN"/>
              </w:rPr>
              <w:t>, КУ «ІРЦ»</w:t>
            </w:r>
          </w:p>
        </w:tc>
        <w:tc>
          <w:tcPr>
            <w:tcW w:w="709" w:type="dxa"/>
          </w:tcPr>
          <w:p w14:paraId="321A4880"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355C1FA2"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A36481E"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F797E90"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72F9481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604F2B83"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845315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57ED58A4" w14:textId="77777777" w:rsidTr="00FC14B2">
        <w:trPr>
          <w:gridAfter w:val="1"/>
          <w:wAfter w:w="30" w:type="dxa"/>
          <w:trHeight w:val="210"/>
        </w:trPr>
        <w:tc>
          <w:tcPr>
            <w:tcW w:w="3828" w:type="dxa"/>
          </w:tcPr>
          <w:p w14:paraId="56D615C8" w14:textId="77777777" w:rsidR="0046011A" w:rsidRPr="00B51B49" w:rsidRDefault="0046011A" w:rsidP="00706A62">
            <w:pPr>
              <w:numPr>
                <w:ilvl w:val="0"/>
                <w:numId w:val="51"/>
              </w:num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val="uk-UA" w:eastAsia="zh-CN"/>
              </w:rPr>
            </w:pPr>
            <w:r w:rsidRPr="00B51B49">
              <w:rPr>
                <w:rFonts w:ascii="Times New Roman" w:eastAsia="Calibri" w:hAnsi="Times New Roman" w:cs="Times New Roman"/>
                <w:color w:val="000000"/>
                <w:kern w:val="3"/>
                <w:sz w:val="24"/>
                <w:szCs w:val="28"/>
                <w:lang w:val="uk-UA" w:eastAsia="zh-CN"/>
              </w:rPr>
              <w:t>вивчення та узагальнення кращого досвіду педагогічних колективів закладів дошкільної, загальної середньої, позашкільної освіти, які впроваджують інклюзивне навчання</w:t>
            </w:r>
          </w:p>
        </w:tc>
        <w:tc>
          <w:tcPr>
            <w:tcW w:w="1559" w:type="dxa"/>
          </w:tcPr>
          <w:p w14:paraId="6E0E8DDE"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p>
        </w:tc>
        <w:tc>
          <w:tcPr>
            <w:tcW w:w="709" w:type="dxa"/>
          </w:tcPr>
          <w:p w14:paraId="3F657349"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32049841"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551BC31"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BADA80C"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3014C521"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7DB44A1"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1E48C76"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14DA118E" w14:textId="77777777" w:rsidTr="00FC14B2">
        <w:trPr>
          <w:gridAfter w:val="1"/>
          <w:wAfter w:w="30" w:type="dxa"/>
          <w:trHeight w:val="210"/>
        </w:trPr>
        <w:tc>
          <w:tcPr>
            <w:tcW w:w="3828" w:type="dxa"/>
          </w:tcPr>
          <w:p w14:paraId="476E7A3F" w14:textId="77777777" w:rsidR="0046011A" w:rsidRPr="00B51B49" w:rsidRDefault="0046011A" w:rsidP="00706A62">
            <w:pPr>
              <w:numPr>
                <w:ilvl w:val="0"/>
                <w:numId w:val="51"/>
              </w:num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val="uk-UA" w:eastAsia="zh-CN"/>
              </w:rPr>
            </w:pPr>
            <w:r w:rsidRPr="00B51B49">
              <w:rPr>
                <w:rFonts w:ascii="Times New Roman" w:eastAsia="Calibri" w:hAnsi="Times New Roman" w:cs="Times New Roman"/>
                <w:color w:val="000000"/>
                <w:kern w:val="3"/>
                <w:sz w:val="24"/>
                <w:szCs w:val="28"/>
                <w:lang w:val="uk-UA" w:eastAsia="zh-CN"/>
              </w:rPr>
              <w:t>спеціалізованою навчальною літературою та технічними засобами навчання з урахуванням нозологій дітей з особливими освітніми потребами.</w:t>
            </w:r>
          </w:p>
        </w:tc>
        <w:tc>
          <w:tcPr>
            <w:tcW w:w="1559" w:type="dxa"/>
          </w:tcPr>
          <w:p w14:paraId="7454A796"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Управління</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p>
        </w:tc>
        <w:tc>
          <w:tcPr>
            <w:tcW w:w="709" w:type="dxa"/>
          </w:tcPr>
          <w:p w14:paraId="6EAE2A7D"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AA0E723"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79CFE89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381A5ED1"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66B444E0"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2CC3341F"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57B34E9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r w:rsidR="0046011A" w:rsidRPr="0046011A" w14:paraId="213C9C53" w14:textId="77777777" w:rsidTr="00FC14B2">
        <w:trPr>
          <w:gridAfter w:val="1"/>
          <w:wAfter w:w="30" w:type="dxa"/>
          <w:trHeight w:val="210"/>
        </w:trPr>
        <w:tc>
          <w:tcPr>
            <w:tcW w:w="3828" w:type="dxa"/>
          </w:tcPr>
          <w:p w14:paraId="0CE03840" w14:textId="77777777" w:rsidR="0046011A" w:rsidRPr="0046011A" w:rsidRDefault="0046011A" w:rsidP="0046011A">
            <w:pPr>
              <w:tabs>
                <w:tab w:val="left" w:pos="268"/>
              </w:tabs>
              <w:suppressAutoHyphens/>
              <w:autoSpaceDN w:val="0"/>
              <w:spacing w:before="0" w:after="0" w:line="20" w:lineRule="atLeast"/>
              <w:jc w:val="both"/>
              <w:textAlignment w:val="baseline"/>
              <w:rPr>
                <w:rFonts w:ascii="Times New Roman" w:eastAsia="Calibri" w:hAnsi="Times New Roman" w:cs="Times New Roman"/>
                <w:b/>
                <w:color w:val="000000"/>
                <w:kern w:val="3"/>
                <w:sz w:val="24"/>
                <w:szCs w:val="28"/>
                <w:lang w:val="ru-RU" w:eastAsia="zh-CN"/>
              </w:rPr>
            </w:pPr>
            <w:proofErr w:type="spellStart"/>
            <w:r w:rsidRPr="0046011A">
              <w:rPr>
                <w:rFonts w:ascii="Times New Roman" w:eastAsia="Calibri" w:hAnsi="Times New Roman" w:cs="Times New Roman"/>
                <w:b/>
                <w:color w:val="000000"/>
                <w:kern w:val="3"/>
                <w:sz w:val="24"/>
                <w:szCs w:val="28"/>
                <w:lang w:val="ru-RU" w:eastAsia="zh-CN"/>
              </w:rPr>
              <w:t>Запровадити</w:t>
            </w:r>
            <w:proofErr w:type="spellEnd"/>
            <w:r w:rsidRPr="0046011A">
              <w:rPr>
                <w:rFonts w:ascii="Times New Roman" w:eastAsia="Calibri" w:hAnsi="Times New Roman" w:cs="Times New Roman"/>
                <w:b/>
                <w:color w:val="000000"/>
                <w:kern w:val="3"/>
                <w:sz w:val="24"/>
                <w:szCs w:val="28"/>
                <w:lang w:val="ru-RU" w:eastAsia="zh-CN"/>
              </w:rPr>
              <w:t>:</w:t>
            </w:r>
          </w:p>
          <w:p w14:paraId="10DAA38E" w14:textId="77777777" w:rsidR="0046011A" w:rsidRPr="0046011A" w:rsidRDefault="0046011A" w:rsidP="0046011A">
            <w:p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val="ru-RU" w:eastAsia="zh-CN"/>
              </w:rPr>
            </w:pPr>
            <w:r w:rsidRPr="0046011A">
              <w:rPr>
                <w:rFonts w:ascii="Times New Roman" w:eastAsia="Calibri" w:hAnsi="Times New Roman" w:cs="Times New Roman"/>
                <w:color w:val="000000"/>
                <w:kern w:val="3"/>
                <w:sz w:val="24"/>
                <w:szCs w:val="28"/>
                <w:lang w:val="ru-RU" w:eastAsia="zh-CN"/>
              </w:rPr>
              <w:t xml:space="preserve">-систему </w:t>
            </w:r>
            <w:proofErr w:type="spellStart"/>
            <w:r w:rsidRPr="0046011A">
              <w:rPr>
                <w:rFonts w:ascii="Times New Roman" w:eastAsia="Calibri" w:hAnsi="Times New Roman" w:cs="Times New Roman"/>
                <w:color w:val="000000"/>
                <w:kern w:val="3"/>
                <w:sz w:val="24"/>
                <w:szCs w:val="28"/>
                <w:lang w:val="ru-RU" w:eastAsia="zh-CN"/>
              </w:rPr>
              <w:t>раннього</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виявлення</w:t>
            </w:r>
            <w:proofErr w:type="spellEnd"/>
            <w:r w:rsidRPr="0046011A">
              <w:rPr>
                <w:rFonts w:ascii="Times New Roman" w:eastAsia="Calibri" w:hAnsi="Times New Roman" w:cs="Times New Roman"/>
                <w:color w:val="000000"/>
                <w:kern w:val="3"/>
                <w:sz w:val="24"/>
                <w:szCs w:val="28"/>
                <w:lang w:val="ru-RU" w:eastAsia="zh-CN"/>
              </w:rPr>
              <w:t xml:space="preserve"> й </w:t>
            </w:r>
            <w:proofErr w:type="spellStart"/>
            <w:r w:rsidRPr="0046011A">
              <w:rPr>
                <w:rFonts w:ascii="Times New Roman" w:eastAsia="Calibri" w:hAnsi="Times New Roman" w:cs="Times New Roman"/>
                <w:color w:val="000000"/>
                <w:kern w:val="3"/>
                <w:sz w:val="24"/>
                <w:szCs w:val="28"/>
                <w:lang w:val="ru-RU" w:eastAsia="zh-CN"/>
              </w:rPr>
              <w:t>надання</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потрібної</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підтримки</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дітям</w:t>
            </w:r>
            <w:proofErr w:type="spellEnd"/>
            <w:r w:rsidRPr="0046011A">
              <w:rPr>
                <w:rFonts w:ascii="Times New Roman" w:eastAsia="Calibri" w:hAnsi="Times New Roman" w:cs="Times New Roman"/>
                <w:color w:val="000000"/>
                <w:kern w:val="3"/>
                <w:sz w:val="24"/>
                <w:szCs w:val="28"/>
                <w:lang w:val="ru-RU" w:eastAsia="zh-CN"/>
              </w:rPr>
              <w:t xml:space="preserve"> з </w:t>
            </w:r>
            <w:proofErr w:type="spellStart"/>
            <w:r w:rsidRPr="0046011A">
              <w:rPr>
                <w:rFonts w:ascii="Times New Roman" w:eastAsia="Calibri" w:hAnsi="Times New Roman" w:cs="Times New Roman"/>
                <w:color w:val="000000"/>
                <w:kern w:val="3"/>
                <w:sz w:val="24"/>
                <w:szCs w:val="28"/>
                <w:lang w:val="ru-RU" w:eastAsia="zh-CN"/>
              </w:rPr>
              <w:t>особливими</w:t>
            </w:r>
            <w:proofErr w:type="spellEnd"/>
            <w:r w:rsidRPr="0046011A">
              <w:rPr>
                <w:rFonts w:ascii="Times New Roman" w:eastAsia="Calibri" w:hAnsi="Times New Roman" w:cs="Times New Roman"/>
                <w:color w:val="000000"/>
                <w:kern w:val="3"/>
                <w:sz w:val="24"/>
                <w:szCs w:val="28"/>
                <w:lang w:val="ru-RU" w:eastAsia="zh-CN"/>
              </w:rPr>
              <w:t xml:space="preserve"> </w:t>
            </w:r>
            <w:proofErr w:type="spellStart"/>
            <w:r w:rsidRPr="0046011A">
              <w:rPr>
                <w:rFonts w:ascii="Times New Roman" w:eastAsia="Calibri" w:hAnsi="Times New Roman" w:cs="Times New Roman"/>
                <w:color w:val="000000"/>
                <w:kern w:val="3"/>
                <w:sz w:val="24"/>
                <w:szCs w:val="28"/>
                <w:lang w:val="ru-RU" w:eastAsia="zh-CN"/>
              </w:rPr>
              <w:t>освітніми</w:t>
            </w:r>
            <w:proofErr w:type="spellEnd"/>
            <w:r w:rsidRPr="0046011A">
              <w:rPr>
                <w:rFonts w:ascii="Times New Roman" w:eastAsia="Calibri" w:hAnsi="Times New Roman" w:cs="Times New Roman"/>
                <w:color w:val="000000"/>
                <w:kern w:val="3"/>
                <w:sz w:val="24"/>
                <w:szCs w:val="28"/>
                <w:lang w:val="ru-RU" w:eastAsia="zh-CN"/>
              </w:rPr>
              <w:t xml:space="preserve"> потребами;</w:t>
            </w:r>
          </w:p>
        </w:tc>
        <w:tc>
          <w:tcPr>
            <w:tcW w:w="1559" w:type="dxa"/>
          </w:tcPr>
          <w:p w14:paraId="2EC129D2"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заклади</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p>
        </w:tc>
        <w:tc>
          <w:tcPr>
            <w:tcW w:w="709" w:type="dxa"/>
          </w:tcPr>
          <w:p w14:paraId="436E2FB6"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75292B76"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47753F9C"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78161351"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8" w:type="dxa"/>
          </w:tcPr>
          <w:p w14:paraId="01F00DDB"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71502EBF" w14:textId="77777777" w:rsidR="0046011A" w:rsidRPr="0046011A" w:rsidRDefault="0046011A" w:rsidP="0046011A">
            <w:pPr>
              <w:spacing w:before="0" w:after="0" w:line="20" w:lineRule="atLeast"/>
              <w:jc w:val="both"/>
              <w:rPr>
                <w:rFonts w:ascii="Times New Roman" w:eastAsia="Calibri" w:hAnsi="Times New Roman" w:cs="Times New Roman"/>
                <w:szCs w:val="28"/>
              </w:rPr>
            </w:pPr>
          </w:p>
        </w:tc>
        <w:tc>
          <w:tcPr>
            <w:tcW w:w="709" w:type="dxa"/>
          </w:tcPr>
          <w:p w14:paraId="2C1E4B54"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p>
        </w:tc>
      </w:tr>
      <w:tr w:rsidR="0046011A" w:rsidRPr="0046011A" w14:paraId="1FF227EB" w14:textId="77777777" w:rsidTr="00FC14B2">
        <w:trPr>
          <w:gridAfter w:val="1"/>
          <w:wAfter w:w="30" w:type="dxa"/>
          <w:trHeight w:val="210"/>
        </w:trPr>
        <w:tc>
          <w:tcPr>
            <w:tcW w:w="3828" w:type="dxa"/>
            <w:vAlign w:val="center"/>
          </w:tcPr>
          <w:p w14:paraId="2D45E895" w14:textId="77777777" w:rsidR="0046011A" w:rsidRPr="0046011A" w:rsidRDefault="0046011A" w:rsidP="0046011A">
            <w:pPr>
              <w:tabs>
                <w:tab w:val="left" w:pos="268"/>
              </w:tabs>
              <w:suppressAutoHyphens/>
              <w:autoSpaceDN w:val="0"/>
              <w:spacing w:before="0" w:after="0" w:line="20" w:lineRule="atLeast"/>
              <w:jc w:val="both"/>
              <w:textAlignment w:val="baseline"/>
              <w:rPr>
                <w:rFonts w:ascii="Times New Roman" w:eastAsia="Calibri" w:hAnsi="Times New Roman" w:cs="Times New Roman"/>
                <w:b/>
                <w:color w:val="000000"/>
                <w:kern w:val="3"/>
                <w:sz w:val="24"/>
                <w:szCs w:val="28"/>
                <w:lang w:eastAsia="ja-JP"/>
              </w:rPr>
            </w:pPr>
            <w:proofErr w:type="spellStart"/>
            <w:r w:rsidRPr="0046011A">
              <w:rPr>
                <w:rFonts w:ascii="Times New Roman" w:eastAsia="Calibri" w:hAnsi="Times New Roman" w:cs="Times New Roman"/>
                <w:b/>
                <w:color w:val="000000"/>
                <w:kern w:val="3"/>
                <w:sz w:val="24"/>
                <w:szCs w:val="28"/>
                <w:lang w:eastAsia="ja-JP"/>
              </w:rPr>
              <w:lastRenderedPageBreak/>
              <w:t>Проводити</w:t>
            </w:r>
            <w:proofErr w:type="spellEnd"/>
            <w:r w:rsidRPr="0046011A">
              <w:rPr>
                <w:rFonts w:ascii="Times New Roman" w:eastAsia="Calibri" w:hAnsi="Times New Roman" w:cs="Times New Roman"/>
                <w:b/>
                <w:color w:val="000000"/>
                <w:kern w:val="3"/>
                <w:sz w:val="24"/>
                <w:szCs w:val="28"/>
                <w:lang w:eastAsia="ja-JP"/>
              </w:rPr>
              <w:t>:</w:t>
            </w:r>
          </w:p>
          <w:p w14:paraId="6DF85A18" w14:textId="77777777" w:rsidR="0046011A" w:rsidRPr="0046011A" w:rsidRDefault="0046011A" w:rsidP="00706A62">
            <w:pPr>
              <w:numPr>
                <w:ilvl w:val="0"/>
                <w:numId w:val="53"/>
              </w:numPr>
              <w:tabs>
                <w:tab w:val="left" w:pos="268"/>
              </w:tabs>
              <w:suppressAutoHyphens/>
              <w:autoSpaceDN w:val="0"/>
              <w:spacing w:before="0" w:after="0" w:line="20" w:lineRule="atLeast"/>
              <w:jc w:val="both"/>
              <w:textAlignment w:val="baseline"/>
              <w:rPr>
                <w:rFonts w:ascii="Times New Roman" w:eastAsia="Calibri" w:hAnsi="Times New Roman" w:cs="Times New Roman"/>
                <w:color w:val="000000"/>
                <w:kern w:val="3"/>
                <w:sz w:val="24"/>
                <w:szCs w:val="28"/>
                <w:lang w:eastAsia="ja-JP"/>
              </w:rPr>
            </w:pPr>
            <w:proofErr w:type="spellStart"/>
            <w:r w:rsidRPr="0046011A">
              <w:rPr>
                <w:rFonts w:ascii="Times New Roman" w:eastAsia="Calibri" w:hAnsi="Times New Roman" w:cs="Times New Roman"/>
                <w:color w:val="000000"/>
                <w:kern w:val="3"/>
                <w:sz w:val="24"/>
                <w:szCs w:val="28"/>
                <w:lang w:eastAsia="ja-JP"/>
              </w:rPr>
              <w:t>щорічні</w:t>
            </w:r>
            <w:proofErr w:type="spellEnd"/>
            <w:r w:rsidRPr="0046011A">
              <w:rPr>
                <w:rFonts w:ascii="Times New Roman" w:eastAsia="Calibri" w:hAnsi="Times New Roman" w:cs="Times New Roman"/>
                <w:color w:val="000000"/>
                <w:kern w:val="3"/>
                <w:sz w:val="24"/>
                <w:szCs w:val="28"/>
                <w:lang w:eastAsia="ja-JP"/>
              </w:rPr>
              <w:t xml:space="preserve"> </w:t>
            </w:r>
            <w:proofErr w:type="spellStart"/>
            <w:r w:rsidRPr="0046011A">
              <w:rPr>
                <w:rFonts w:ascii="Times New Roman" w:eastAsia="Calibri" w:hAnsi="Times New Roman" w:cs="Times New Roman"/>
                <w:color w:val="000000"/>
                <w:kern w:val="3"/>
                <w:sz w:val="24"/>
                <w:szCs w:val="28"/>
                <w:lang w:eastAsia="ja-JP"/>
              </w:rPr>
              <w:t>моніторингові</w:t>
            </w:r>
            <w:proofErr w:type="spellEnd"/>
            <w:r w:rsidRPr="0046011A">
              <w:rPr>
                <w:rFonts w:ascii="Times New Roman" w:eastAsia="Calibri" w:hAnsi="Times New Roman" w:cs="Times New Roman"/>
                <w:color w:val="000000"/>
                <w:kern w:val="3"/>
                <w:sz w:val="24"/>
                <w:szCs w:val="28"/>
                <w:lang w:eastAsia="ja-JP"/>
              </w:rPr>
              <w:t xml:space="preserve"> </w:t>
            </w:r>
            <w:proofErr w:type="spellStart"/>
            <w:r w:rsidRPr="0046011A">
              <w:rPr>
                <w:rFonts w:ascii="Times New Roman" w:eastAsia="Calibri" w:hAnsi="Times New Roman" w:cs="Times New Roman"/>
                <w:color w:val="000000"/>
                <w:kern w:val="3"/>
                <w:sz w:val="24"/>
                <w:szCs w:val="28"/>
                <w:lang w:eastAsia="ja-JP"/>
              </w:rPr>
              <w:t>дослідження</w:t>
            </w:r>
            <w:proofErr w:type="spellEnd"/>
            <w:r w:rsidRPr="0046011A">
              <w:rPr>
                <w:rFonts w:ascii="Times New Roman" w:eastAsia="Calibri" w:hAnsi="Times New Roman" w:cs="Times New Roman"/>
                <w:color w:val="000000"/>
                <w:kern w:val="3"/>
                <w:sz w:val="24"/>
                <w:szCs w:val="28"/>
                <w:lang w:eastAsia="ja-JP"/>
              </w:rPr>
              <w:t xml:space="preserve"> </w:t>
            </w:r>
            <w:proofErr w:type="spellStart"/>
            <w:r w:rsidRPr="0046011A">
              <w:rPr>
                <w:rFonts w:ascii="Times New Roman" w:eastAsia="Calibri" w:hAnsi="Times New Roman" w:cs="Times New Roman"/>
                <w:color w:val="000000"/>
                <w:kern w:val="3"/>
                <w:sz w:val="24"/>
                <w:szCs w:val="28"/>
                <w:lang w:eastAsia="ja-JP"/>
              </w:rPr>
              <w:t>стану</w:t>
            </w:r>
            <w:proofErr w:type="spellEnd"/>
            <w:r w:rsidRPr="0046011A">
              <w:rPr>
                <w:rFonts w:ascii="Times New Roman" w:eastAsia="Calibri" w:hAnsi="Times New Roman" w:cs="Times New Roman"/>
                <w:color w:val="000000"/>
                <w:kern w:val="3"/>
                <w:sz w:val="24"/>
                <w:szCs w:val="28"/>
                <w:lang w:eastAsia="ja-JP"/>
              </w:rPr>
              <w:t xml:space="preserve"> </w:t>
            </w:r>
            <w:proofErr w:type="spellStart"/>
            <w:r w:rsidRPr="0046011A">
              <w:rPr>
                <w:rFonts w:ascii="Times New Roman" w:eastAsia="Calibri" w:hAnsi="Times New Roman" w:cs="Times New Roman"/>
                <w:color w:val="000000"/>
                <w:kern w:val="3"/>
                <w:sz w:val="24"/>
                <w:szCs w:val="28"/>
                <w:lang w:eastAsia="ja-JP"/>
              </w:rPr>
              <w:t>інклюзивної</w:t>
            </w:r>
            <w:proofErr w:type="spellEnd"/>
            <w:r w:rsidRPr="0046011A">
              <w:rPr>
                <w:rFonts w:ascii="Times New Roman" w:eastAsia="Calibri" w:hAnsi="Times New Roman" w:cs="Times New Roman"/>
                <w:color w:val="000000"/>
                <w:kern w:val="3"/>
                <w:sz w:val="24"/>
                <w:szCs w:val="28"/>
                <w:lang w:eastAsia="ja-JP"/>
              </w:rPr>
              <w:t xml:space="preserve"> </w:t>
            </w:r>
            <w:proofErr w:type="spellStart"/>
            <w:r w:rsidRPr="0046011A">
              <w:rPr>
                <w:rFonts w:ascii="Times New Roman" w:eastAsia="Calibri" w:hAnsi="Times New Roman" w:cs="Times New Roman"/>
                <w:color w:val="000000"/>
                <w:kern w:val="3"/>
                <w:sz w:val="24"/>
                <w:szCs w:val="28"/>
                <w:lang w:eastAsia="ja-JP"/>
              </w:rPr>
              <w:t>освіти</w:t>
            </w:r>
            <w:proofErr w:type="spellEnd"/>
            <w:r w:rsidRPr="0046011A">
              <w:rPr>
                <w:rFonts w:ascii="Times New Roman" w:eastAsia="Calibri" w:hAnsi="Times New Roman" w:cs="Times New Roman"/>
                <w:color w:val="000000"/>
                <w:kern w:val="3"/>
                <w:sz w:val="24"/>
                <w:szCs w:val="28"/>
                <w:lang w:eastAsia="ja-JP"/>
              </w:rPr>
              <w:t>.</w:t>
            </w:r>
          </w:p>
        </w:tc>
        <w:tc>
          <w:tcPr>
            <w:tcW w:w="1559" w:type="dxa"/>
          </w:tcPr>
          <w:p w14:paraId="6BA52CDF"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46011A">
              <w:rPr>
                <w:rFonts w:ascii="Times New Roman" w:eastAsia="Calibri" w:hAnsi="Times New Roman" w:cs="Times New Roman"/>
                <w:color w:val="000000"/>
                <w:kern w:val="3"/>
                <w:sz w:val="24"/>
                <w:szCs w:val="28"/>
                <w:lang w:eastAsia="zh-CN"/>
              </w:rPr>
              <w:t>Управління</w:t>
            </w:r>
            <w:proofErr w:type="spellEnd"/>
            <w:r w:rsidRPr="0046011A">
              <w:rPr>
                <w:rFonts w:ascii="Times New Roman" w:eastAsia="Calibri" w:hAnsi="Times New Roman" w:cs="Times New Roman"/>
                <w:color w:val="000000"/>
                <w:kern w:val="3"/>
                <w:sz w:val="24"/>
                <w:szCs w:val="28"/>
                <w:lang w:eastAsia="zh-CN"/>
              </w:rPr>
              <w:t xml:space="preserve"> </w:t>
            </w:r>
            <w:proofErr w:type="spellStart"/>
            <w:r w:rsidRPr="0046011A">
              <w:rPr>
                <w:rFonts w:ascii="Times New Roman" w:eastAsia="Calibri" w:hAnsi="Times New Roman" w:cs="Times New Roman"/>
                <w:color w:val="000000"/>
                <w:kern w:val="3"/>
                <w:sz w:val="24"/>
                <w:szCs w:val="28"/>
                <w:lang w:eastAsia="zh-CN"/>
              </w:rPr>
              <w:t>освіти</w:t>
            </w:r>
            <w:proofErr w:type="spellEnd"/>
            <w:r w:rsidRPr="0046011A">
              <w:rPr>
                <w:rFonts w:ascii="Times New Roman" w:eastAsia="Calibri" w:hAnsi="Times New Roman" w:cs="Times New Roman"/>
                <w:color w:val="000000"/>
                <w:kern w:val="3"/>
                <w:sz w:val="24"/>
                <w:szCs w:val="28"/>
                <w:lang w:eastAsia="zh-CN"/>
              </w:rPr>
              <w:t xml:space="preserve"> </w:t>
            </w:r>
          </w:p>
        </w:tc>
        <w:tc>
          <w:tcPr>
            <w:tcW w:w="709" w:type="dxa"/>
          </w:tcPr>
          <w:p w14:paraId="3AB7656B" w14:textId="77777777" w:rsidR="0046011A" w:rsidRPr="0046011A" w:rsidRDefault="0046011A" w:rsidP="0046011A">
            <w:pPr>
              <w:spacing w:before="0" w:after="0" w:line="20" w:lineRule="atLeast"/>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28BA7DD5"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57A248E"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09D91CB4"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8" w:type="dxa"/>
          </w:tcPr>
          <w:p w14:paraId="692ED2F2"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445F7889" w14:textId="77777777" w:rsidR="0046011A" w:rsidRPr="0046011A" w:rsidRDefault="0046011A" w:rsidP="0046011A">
            <w:pPr>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c>
          <w:tcPr>
            <w:tcW w:w="709" w:type="dxa"/>
          </w:tcPr>
          <w:p w14:paraId="1DA00BD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8"/>
              </w:rPr>
            </w:pPr>
            <w:r w:rsidRPr="0046011A">
              <w:rPr>
                <w:rFonts w:ascii="Times New Roman" w:eastAsia="Calibri" w:hAnsi="Times New Roman" w:cs="Times New Roman"/>
                <w:szCs w:val="28"/>
              </w:rPr>
              <w:t>+</w:t>
            </w:r>
          </w:p>
        </w:tc>
      </w:tr>
    </w:tbl>
    <w:p w14:paraId="27F237CB" w14:textId="77777777" w:rsidR="0046011A" w:rsidRPr="0046011A" w:rsidRDefault="0046011A" w:rsidP="0046011A">
      <w:pPr>
        <w:spacing w:before="0" w:after="0" w:line="20" w:lineRule="atLeast"/>
        <w:rPr>
          <w:rFonts w:ascii="Calibri" w:eastAsia="Calibri" w:hAnsi="Calibri" w:cs="Times New Roman"/>
          <w:sz w:val="20"/>
          <w:szCs w:val="22"/>
        </w:rPr>
      </w:pPr>
    </w:p>
    <w:p w14:paraId="12531CEC" w14:textId="77777777" w:rsidR="0046011A" w:rsidRPr="0046011A" w:rsidRDefault="0046011A" w:rsidP="0046011A">
      <w:pPr>
        <w:suppressAutoHyphens/>
        <w:autoSpaceDN w:val="0"/>
        <w:spacing w:before="0" w:after="0" w:line="20" w:lineRule="atLeast"/>
        <w:textAlignment w:val="baseline"/>
        <w:rPr>
          <w:rFonts w:ascii="Times New Roman" w:eastAsia="Calibri" w:hAnsi="Times New Roman" w:cs="Times New Roman"/>
          <w:b/>
          <w:bCs/>
          <w:i/>
          <w:iCs/>
          <w:color w:val="000000"/>
          <w:kern w:val="3"/>
          <w:sz w:val="28"/>
          <w:szCs w:val="28"/>
          <w:lang w:eastAsia="zh-CN"/>
        </w:rPr>
      </w:pPr>
      <w:r w:rsidRPr="0046011A">
        <w:rPr>
          <w:rFonts w:ascii="Times New Roman" w:eastAsia="Calibri" w:hAnsi="Times New Roman" w:cs="Times New Roman"/>
          <w:b/>
          <w:bCs/>
          <w:i/>
          <w:iCs/>
          <w:color w:val="000000"/>
          <w:kern w:val="3"/>
          <w:sz w:val="28"/>
          <w:szCs w:val="28"/>
          <w:lang w:eastAsia="zh-CN"/>
        </w:rPr>
        <w:t>Очікувані результати:</w:t>
      </w:r>
    </w:p>
    <w:p w14:paraId="198949BA" w14:textId="77777777" w:rsidR="0046011A" w:rsidRPr="0046011A" w:rsidRDefault="0046011A" w:rsidP="00706A62">
      <w:pPr>
        <w:numPr>
          <w:ilvl w:val="0"/>
          <w:numId w:val="54"/>
        </w:numPr>
        <w:tabs>
          <w:tab w:val="left" w:pos="426"/>
        </w:tabs>
        <w:suppressAutoHyphens/>
        <w:autoSpaceDN w:val="0"/>
        <w:spacing w:before="0" w:after="0" w:line="20" w:lineRule="atLeast"/>
        <w:jc w:val="both"/>
        <w:textAlignment w:val="baseline"/>
        <w:rPr>
          <w:rFonts w:ascii="Times New Roman" w:eastAsia="Times New Roman" w:hAnsi="Times New Roman" w:cs="Times New Roman"/>
          <w:color w:val="000000"/>
          <w:sz w:val="28"/>
          <w:szCs w:val="28"/>
          <w:lang w:eastAsia="ar-SA"/>
        </w:rPr>
      </w:pPr>
      <w:r w:rsidRPr="0046011A">
        <w:rPr>
          <w:rFonts w:ascii="Times New Roman" w:eastAsia="Times New Roman" w:hAnsi="Times New Roman" w:cs="Times New Roman"/>
          <w:color w:val="000000"/>
          <w:sz w:val="28"/>
          <w:szCs w:val="28"/>
          <w:lang w:eastAsia="ar-SA"/>
        </w:rPr>
        <w:t>створено ефективну мережу закладів з  інклюзивною освітою на території Сіверської міської територіальної громади;</w:t>
      </w:r>
    </w:p>
    <w:p w14:paraId="42DE1CB1" w14:textId="77777777" w:rsidR="0046011A" w:rsidRPr="0046011A" w:rsidRDefault="0046011A" w:rsidP="00706A62">
      <w:pPr>
        <w:numPr>
          <w:ilvl w:val="0"/>
          <w:numId w:val="54"/>
        </w:numPr>
        <w:tabs>
          <w:tab w:val="left" w:pos="426"/>
        </w:tabs>
        <w:suppressAutoHyphens/>
        <w:autoSpaceDN w:val="0"/>
        <w:spacing w:before="0" w:after="0" w:line="20" w:lineRule="atLeast"/>
        <w:jc w:val="both"/>
        <w:textAlignment w:val="baseline"/>
        <w:rPr>
          <w:rFonts w:ascii="Calibri" w:eastAsia="Times New Roman" w:hAnsi="Calibri" w:cs="Times New Roman"/>
          <w:szCs w:val="22"/>
          <w:lang w:eastAsia="ar-SA"/>
        </w:rPr>
      </w:pPr>
      <w:r w:rsidRPr="0046011A">
        <w:rPr>
          <w:rFonts w:ascii="Times New Roman" w:eastAsia="Times New Roman" w:hAnsi="Times New Roman" w:cs="Times New Roman"/>
          <w:color w:val="000000"/>
          <w:sz w:val="28"/>
          <w:szCs w:val="28"/>
          <w:lang w:eastAsia="ar-SA"/>
        </w:rPr>
        <w:t xml:space="preserve">створено безпечне освітнє середовище, </w:t>
      </w:r>
      <w:r w:rsidRPr="0046011A">
        <w:rPr>
          <w:rFonts w:ascii="Times New Roman" w:eastAsia="Times New Roman" w:hAnsi="Times New Roman" w:cs="Times New Roman"/>
          <w:color w:val="000000"/>
          <w:sz w:val="28"/>
          <w:szCs w:val="28"/>
          <w:lang w:eastAsia="ru-RU"/>
        </w:rPr>
        <w:t xml:space="preserve">толерантне ставлення до дітей з особливими освітніми потребами з боку однолітків, педагогів, батьків, громадськості; сформовано навички вирішення конфліктів мирним шляхом, полегшено </w:t>
      </w:r>
      <w:r w:rsidRPr="0046011A">
        <w:rPr>
          <w:rFonts w:ascii="Times New Roman" w:eastAsia="Times New Roman" w:hAnsi="Times New Roman" w:cs="Times New Roman"/>
          <w:color w:val="000000"/>
          <w:sz w:val="28"/>
          <w:szCs w:val="28"/>
          <w:lang w:eastAsia="ar-SA"/>
        </w:rPr>
        <w:t xml:space="preserve">соціально-психологічну </w:t>
      </w:r>
      <w:r w:rsidRPr="0046011A">
        <w:rPr>
          <w:rFonts w:ascii="Times New Roman" w:eastAsia="Times New Roman" w:hAnsi="Times New Roman" w:cs="Times New Roman"/>
          <w:color w:val="000000"/>
          <w:sz w:val="28"/>
          <w:szCs w:val="28"/>
          <w:lang w:eastAsia="ru-RU"/>
        </w:rPr>
        <w:t>адаптацію та створено умови для самоактуалізації дітей в умовах закладу освіти;</w:t>
      </w:r>
    </w:p>
    <w:p w14:paraId="5DFF8E03" w14:textId="77777777" w:rsidR="0046011A" w:rsidRPr="0046011A" w:rsidRDefault="0046011A" w:rsidP="00706A62">
      <w:pPr>
        <w:widowControl w:val="0"/>
        <w:numPr>
          <w:ilvl w:val="0"/>
          <w:numId w:val="54"/>
        </w:numPr>
        <w:tabs>
          <w:tab w:val="left" w:pos="426"/>
        </w:tabs>
        <w:suppressAutoHyphens/>
        <w:autoSpaceDN w:val="0"/>
        <w:spacing w:before="0" w:after="0" w:line="20" w:lineRule="atLeast"/>
        <w:jc w:val="both"/>
        <w:textAlignment w:val="baseline"/>
        <w:rPr>
          <w:rFonts w:ascii="Calibri" w:eastAsia="Calibri" w:hAnsi="Calibri" w:cs="Times New Roman"/>
          <w:szCs w:val="22"/>
        </w:rPr>
      </w:pPr>
      <w:r w:rsidRPr="0046011A">
        <w:rPr>
          <w:rFonts w:ascii="Times New Roman" w:eastAsia="Calibri" w:hAnsi="Times New Roman" w:cs="Times New Roman"/>
          <w:color w:val="000000"/>
          <w:sz w:val="28"/>
          <w:szCs w:val="28"/>
        </w:rPr>
        <w:t>посилено співпрацю та розвиток партнерських відносин закладів освіти з міжвідомчими службами, соціальними партнерами та КУ «ІРЦ м. Сіверськ».</w:t>
      </w:r>
    </w:p>
    <w:p w14:paraId="2FF7EF85" w14:textId="77777777" w:rsidR="0046011A" w:rsidRPr="0046011A" w:rsidRDefault="0046011A" w:rsidP="0046011A">
      <w:pPr>
        <w:widowControl w:val="0"/>
        <w:tabs>
          <w:tab w:val="left" w:pos="426"/>
        </w:tabs>
        <w:suppressAutoHyphens/>
        <w:autoSpaceDN w:val="0"/>
        <w:spacing w:before="0" w:after="0" w:line="20" w:lineRule="atLeast"/>
        <w:contextualSpacing/>
        <w:jc w:val="both"/>
        <w:textAlignment w:val="baseline"/>
        <w:rPr>
          <w:rFonts w:ascii="Calibri" w:eastAsia="Calibri" w:hAnsi="Calibri" w:cs="Times New Roman"/>
          <w:szCs w:val="22"/>
        </w:rPr>
      </w:pPr>
    </w:p>
    <w:p w14:paraId="55AC8068" w14:textId="77777777" w:rsidR="0046011A" w:rsidRPr="0046011A" w:rsidRDefault="0046011A" w:rsidP="0046011A">
      <w:pPr>
        <w:tabs>
          <w:tab w:val="left" w:pos="3570"/>
        </w:tabs>
        <w:spacing w:before="0" w:after="0" w:line="20" w:lineRule="atLeast"/>
        <w:jc w:val="center"/>
        <w:rPr>
          <w:rFonts w:ascii="Times New Roman" w:eastAsia="Calibri" w:hAnsi="Times New Roman" w:cs="Times New Roman"/>
          <w:b/>
          <w:bCs/>
          <w:sz w:val="28"/>
          <w:szCs w:val="28"/>
        </w:rPr>
      </w:pPr>
      <w:r w:rsidRPr="0046011A">
        <w:rPr>
          <w:rFonts w:ascii="Times New Roman" w:eastAsia="Calibri" w:hAnsi="Times New Roman" w:cs="Times New Roman"/>
          <w:b/>
          <w:bCs/>
          <w:sz w:val="28"/>
          <w:szCs w:val="28"/>
        </w:rPr>
        <w:t>4. ВИХОВАННЯ НА ЦІННОСТЯХ СТАЛОГО РОЗВИТКУ</w:t>
      </w:r>
    </w:p>
    <w:p w14:paraId="55C6ED5F" w14:textId="77777777" w:rsidR="0046011A" w:rsidRPr="0046011A" w:rsidRDefault="0046011A" w:rsidP="0046011A">
      <w:pPr>
        <w:suppressAutoHyphens/>
        <w:autoSpaceDN w:val="0"/>
        <w:spacing w:before="0" w:after="0" w:line="20" w:lineRule="atLeast"/>
        <w:jc w:val="center"/>
        <w:textAlignment w:val="baseline"/>
        <w:rPr>
          <w:rFonts w:ascii="Times New Roman" w:eastAsia="Calibri" w:hAnsi="Times New Roman" w:cs="Times New Roman"/>
          <w:b/>
          <w:bCs/>
          <w:i/>
          <w:kern w:val="3"/>
          <w:sz w:val="28"/>
          <w:szCs w:val="28"/>
          <w:lang w:eastAsia="zh-CN"/>
        </w:rPr>
      </w:pPr>
      <w:r w:rsidRPr="0046011A">
        <w:rPr>
          <w:rFonts w:ascii="Times New Roman" w:eastAsia="Calibri" w:hAnsi="Times New Roman" w:cs="Times New Roman"/>
          <w:b/>
          <w:bCs/>
          <w:i/>
          <w:kern w:val="3"/>
          <w:sz w:val="28"/>
          <w:szCs w:val="28"/>
          <w:lang w:eastAsia="zh-CN"/>
        </w:rPr>
        <w:t xml:space="preserve">4.1. </w:t>
      </w:r>
      <w:proofErr w:type="spellStart"/>
      <w:r w:rsidRPr="0046011A">
        <w:rPr>
          <w:rFonts w:ascii="Times New Roman" w:eastAsia="Calibri" w:hAnsi="Times New Roman" w:cs="Times New Roman"/>
          <w:b/>
          <w:bCs/>
          <w:i/>
          <w:kern w:val="3"/>
          <w:sz w:val="28"/>
          <w:szCs w:val="28"/>
          <w:lang w:eastAsia="zh-CN"/>
        </w:rPr>
        <w:t>Проєкт</w:t>
      </w:r>
      <w:proofErr w:type="spellEnd"/>
      <w:r w:rsidRPr="0046011A">
        <w:rPr>
          <w:rFonts w:ascii="Times New Roman" w:eastAsia="Calibri" w:hAnsi="Times New Roman" w:cs="Times New Roman"/>
          <w:b/>
          <w:bCs/>
          <w:i/>
          <w:kern w:val="3"/>
          <w:sz w:val="28"/>
          <w:szCs w:val="28"/>
          <w:lang w:eastAsia="zh-CN"/>
        </w:rPr>
        <w:t xml:space="preserve"> «</w:t>
      </w:r>
      <w:proofErr w:type="spellStart"/>
      <w:r w:rsidRPr="0046011A">
        <w:rPr>
          <w:rFonts w:ascii="Times New Roman" w:eastAsia="Calibri" w:hAnsi="Times New Roman" w:cs="Times New Roman"/>
          <w:b/>
          <w:bCs/>
          <w:i/>
          <w:kern w:val="3"/>
          <w:sz w:val="28"/>
          <w:szCs w:val="28"/>
          <w:lang w:eastAsia="zh-CN"/>
        </w:rPr>
        <w:t>Позашкілля</w:t>
      </w:r>
      <w:proofErr w:type="spellEnd"/>
      <w:r w:rsidRPr="0046011A">
        <w:rPr>
          <w:rFonts w:ascii="Times New Roman" w:eastAsia="Calibri" w:hAnsi="Times New Roman" w:cs="Times New Roman"/>
          <w:b/>
          <w:bCs/>
          <w:i/>
          <w:kern w:val="3"/>
          <w:sz w:val="28"/>
          <w:szCs w:val="28"/>
          <w:lang w:eastAsia="zh-CN"/>
        </w:rPr>
        <w:t>»</w:t>
      </w:r>
    </w:p>
    <w:p w14:paraId="4B8D3C50" w14:textId="77777777" w:rsidR="0046011A" w:rsidRPr="0046011A" w:rsidRDefault="0046011A" w:rsidP="0046011A">
      <w:pPr>
        <w:spacing w:before="0" w:after="0" w:line="20" w:lineRule="atLeast"/>
        <w:ind w:right="-6" w:firstLine="709"/>
        <w:jc w:val="both"/>
        <w:rPr>
          <w:rFonts w:ascii="Times New Roman" w:eastAsia="Times New Roman" w:hAnsi="Times New Roman" w:cs="Times New Roman"/>
          <w:b/>
          <w:bCs/>
          <w:i/>
          <w:iCs/>
          <w:sz w:val="28"/>
          <w:szCs w:val="28"/>
          <w:lang w:eastAsia="ru-RU"/>
        </w:rPr>
      </w:pPr>
      <w:r w:rsidRPr="0046011A">
        <w:rPr>
          <w:rFonts w:ascii="Times New Roman" w:eastAsia="Times New Roman" w:hAnsi="Times New Roman" w:cs="Times New Roman"/>
          <w:b/>
          <w:i/>
          <w:sz w:val="28"/>
          <w:szCs w:val="28"/>
          <w:lang w:eastAsia="ru-RU"/>
        </w:rPr>
        <w:t>Завдання</w:t>
      </w:r>
      <w:r w:rsidRPr="0046011A">
        <w:rPr>
          <w:rFonts w:ascii="Times New Roman" w:eastAsia="Times New Roman" w:hAnsi="Times New Roman" w:cs="Times New Roman"/>
          <w:b/>
          <w:bCs/>
          <w:i/>
          <w:iCs/>
          <w:sz w:val="28"/>
          <w:szCs w:val="28"/>
          <w:lang w:eastAsia="ru-RU"/>
        </w:rPr>
        <w:t xml:space="preserve">: </w:t>
      </w:r>
      <w:r w:rsidRPr="0046011A">
        <w:rPr>
          <w:rFonts w:ascii="Times New Roman" w:eastAsia="Times New Roman" w:hAnsi="Times New Roman" w:cs="Times New Roman"/>
          <w:sz w:val="28"/>
          <w:szCs w:val="28"/>
          <w:lang w:eastAsia="ru-RU"/>
        </w:rPr>
        <w:t>розвиток позашкільної освіти на території Сіверської міської ОТГ, створення відповідних умов для всебічного гармонійного розвитку вихованців, задоволення їх інтересів, духовних запитів і потреб у професійному визначенні.</w:t>
      </w:r>
    </w:p>
    <w:tbl>
      <w:tblPr>
        <w:tblStyle w:val="42"/>
        <w:tblW w:w="10094" w:type="dxa"/>
        <w:tblInd w:w="-289" w:type="dxa"/>
        <w:tblLayout w:type="fixed"/>
        <w:tblLook w:val="04A0" w:firstRow="1" w:lastRow="0" w:firstColumn="1" w:lastColumn="0" w:noHBand="0" w:noVBand="1"/>
      </w:tblPr>
      <w:tblGrid>
        <w:gridCol w:w="3544"/>
        <w:gridCol w:w="1559"/>
        <w:gridCol w:w="709"/>
        <w:gridCol w:w="708"/>
        <w:gridCol w:w="709"/>
        <w:gridCol w:w="709"/>
        <w:gridCol w:w="708"/>
        <w:gridCol w:w="709"/>
        <w:gridCol w:w="709"/>
        <w:gridCol w:w="30"/>
      </w:tblGrid>
      <w:tr w:rsidR="0046011A" w:rsidRPr="0046011A" w14:paraId="1F96B816" w14:textId="77777777" w:rsidTr="00FC14B2">
        <w:trPr>
          <w:trHeight w:val="210"/>
        </w:trPr>
        <w:tc>
          <w:tcPr>
            <w:tcW w:w="3544" w:type="dxa"/>
            <w:vMerge w:val="restart"/>
          </w:tcPr>
          <w:p w14:paraId="044FAAFF"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559" w:type="dxa"/>
            <w:vMerge w:val="restart"/>
          </w:tcPr>
          <w:p w14:paraId="7F5FBB9E"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4991" w:type="dxa"/>
            <w:gridSpan w:val="8"/>
          </w:tcPr>
          <w:p w14:paraId="16ADAB70"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6ED75BBD" w14:textId="77777777" w:rsidTr="00FC14B2">
        <w:trPr>
          <w:gridAfter w:val="1"/>
          <w:wAfter w:w="30" w:type="dxa"/>
          <w:trHeight w:val="210"/>
        </w:trPr>
        <w:tc>
          <w:tcPr>
            <w:tcW w:w="3544" w:type="dxa"/>
            <w:vMerge/>
          </w:tcPr>
          <w:p w14:paraId="7420FA0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559" w:type="dxa"/>
            <w:vMerge/>
          </w:tcPr>
          <w:p w14:paraId="30240CA6"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720601C3"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8" w:type="dxa"/>
          </w:tcPr>
          <w:p w14:paraId="6B7E7E4A"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9" w:type="dxa"/>
          </w:tcPr>
          <w:p w14:paraId="6EBFBED0"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709" w:type="dxa"/>
          </w:tcPr>
          <w:p w14:paraId="4D081AFC"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8" w:type="dxa"/>
          </w:tcPr>
          <w:p w14:paraId="4B002544"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5FA274DF"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9" w:type="dxa"/>
          </w:tcPr>
          <w:p w14:paraId="766A80AD"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224D65DA" w14:textId="77777777" w:rsidTr="00FC14B2">
        <w:trPr>
          <w:gridAfter w:val="1"/>
          <w:wAfter w:w="30" w:type="dxa"/>
          <w:trHeight w:val="815"/>
        </w:trPr>
        <w:tc>
          <w:tcPr>
            <w:tcW w:w="3544" w:type="dxa"/>
          </w:tcPr>
          <w:p w14:paraId="56E75B45" w14:textId="77777777" w:rsidR="0046011A" w:rsidRPr="0046011A" w:rsidRDefault="0046011A" w:rsidP="0046011A">
            <w:pPr>
              <w:tabs>
                <w:tab w:val="left" w:pos="426"/>
              </w:tabs>
              <w:suppressAutoHyphens/>
              <w:spacing w:before="0" w:after="0" w:line="20" w:lineRule="atLeast"/>
              <w:jc w:val="both"/>
              <w:rPr>
                <w:rFonts w:ascii="Times New Roman" w:eastAsia="Calibri" w:hAnsi="Times New Roman" w:cs="Times New Roman"/>
                <w:b/>
                <w:szCs w:val="22"/>
              </w:rPr>
            </w:pPr>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b/>
                <w:szCs w:val="22"/>
              </w:rPr>
              <w:t>Створити</w:t>
            </w:r>
            <w:proofErr w:type="spellEnd"/>
            <w:r w:rsidRPr="0046011A">
              <w:rPr>
                <w:rFonts w:ascii="Times New Roman" w:eastAsia="Calibri" w:hAnsi="Times New Roman" w:cs="Times New Roman"/>
                <w:b/>
                <w:szCs w:val="22"/>
              </w:rPr>
              <w:t>:</w:t>
            </w:r>
          </w:p>
          <w:p w14:paraId="04A5386B" w14:textId="77777777" w:rsidR="0046011A" w:rsidRPr="0046011A" w:rsidRDefault="0046011A" w:rsidP="00706A62">
            <w:pPr>
              <w:numPr>
                <w:ilvl w:val="0"/>
                <w:numId w:val="55"/>
              </w:numPr>
              <w:tabs>
                <w:tab w:val="left" w:pos="426"/>
              </w:tabs>
              <w:suppressAutoHyphens/>
              <w:spacing w:before="0" w:after="0" w:line="20" w:lineRule="atLeast"/>
              <w:ind w:left="0" w:firstLine="0"/>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умови</w:t>
            </w:r>
            <w:proofErr w:type="spellEnd"/>
            <w:r w:rsidRPr="0046011A">
              <w:rPr>
                <w:rFonts w:ascii="Times New Roman" w:eastAsia="Calibri" w:hAnsi="Times New Roman" w:cs="Times New Roman"/>
                <w:szCs w:val="22"/>
                <w:lang w:val="ru-RU"/>
              </w:rPr>
              <w:t xml:space="preserve"> по </w:t>
            </w:r>
            <w:proofErr w:type="spellStart"/>
            <w:r w:rsidRPr="0046011A">
              <w:rPr>
                <w:rFonts w:ascii="Times New Roman" w:eastAsia="Calibri" w:hAnsi="Times New Roman" w:cs="Times New Roman"/>
                <w:szCs w:val="22"/>
                <w:lang w:val="ru-RU"/>
              </w:rPr>
              <w:t>залученню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фахівців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різного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профілю</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розробленні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освітнього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середовища</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використанням</w:t>
            </w:r>
            <w:proofErr w:type="spellEnd"/>
            <w:r w:rsidRPr="0046011A">
              <w:rPr>
                <w:rFonts w:ascii="Times New Roman" w:eastAsia="Calibri" w:hAnsi="Times New Roman" w:cs="Times New Roman"/>
                <w:szCs w:val="22"/>
                <w:lang w:val="ru-RU"/>
              </w:rPr>
              <w:t xml:space="preserve"> ІКТ</w:t>
            </w:r>
          </w:p>
        </w:tc>
        <w:tc>
          <w:tcPr>
            <w:tcW w:w="1559" w:type="dxa"/>
            <w:vAlign w:val="center"/>
          </w:tcPr>
          <w:p w14:paraId="517205E3"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1E58A4F7"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9BD66D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21FB23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5045C2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34FB67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4178E2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6B469D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2B62FF1" w14:textId="77777777" w:rsidTr="00FC14B2">
        <w:trPr>
          <w:gridAfter w:val="1"/>
          <w:wAfter w:w="30" w:type="dxa"/>
          <w:trHeight w:val="210"/>
        </w:trPr>
        <w:tc>
          <w:tcPr>
            <w:tcW w:w="3544" w:type="dxa"/>
          </w:tcPr>
          <w:p w14:paraId="0E4922A2" w14:textId="77777777" w:rsidR="0046011A" w:rsidRPr="00B51B49" w:rsidRDefault="0046011A" w:rsidP="00706A62">
            <w:pPr>
              <w:numPr>
                <w:ilvl w:val="0"/>
                <w:numId w:val="55"/>
              </w:numPr>
              <w:tabs>
                <w:tab w:val="left" w:pos="426"/>
              </w:tabs>
              <w:suppressAutoHyphens/>
              <w:spacing w:before="0" w:after="0" w:line="20" w:lineRule="atLeast"/>
              <w:ind w:left="0" w:firstLine="0"/>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умови для забезпечення позашкільною освітою  закладів загальної середньої освіти, розташованих в сільській місцевості</w:t>
            </w:r>
          </w:p>
        </w:tc>
        <w:tc>
          <w:tcPr>
            <w:tcW w:w="1559" w:type="dxa"/>
            <w:vAlign w:val="center"/>
          </w:tcPr>
          <w:p w14:paraId="26C24A70"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06AE7D4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F082D4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7BD267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E79E69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58F371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242701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D1DA7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3CFC6B3" w14:textId="77777777" w:rsidTr="00FC14B2">
        <w:trPr>
          <w:gridAfter w:val="1"/>
          <w:wAfter w:w="30" w:type="dxa"/>
          <w:trHeight w:val="210"/>
        </w:trPr>
        <w:tc>
          <w:tcPr>
            <w:tcW w:w="3544" w:type="dxa"/>
          </w:tcPr>
          <w:p w14:paraId="1259F2F1" w14:textId="77777777" w:rsidR="0046011A" w:rsidRPr="0046011A" w:rsidRDefault="0046011A" w:rsidP="00706A62">
            <w:pPr>
              <w:numPr>
                <w:ilvl w:val="0"/>
                <w:numId w:val="55"/>
              </w:numPr>
              <w:tabs>
                <w:tab w:val="left" w:pos="426"/>
              </w:tabs>
              <w:suppressAutoHyphens/>
              <w:spacing w:before="0" w:after="0" w:line="20" w:lineRule="atLeast"/>
              <w:ind w:left="0" w:firstLine="0"/>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умови</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поліпшення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якості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проведення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змагань</w:t>
            </w:r>
            <w:proofErr w:type="spellEnd"/>
            <w:r w:rsidRPr="0046011A">
              <w:rPr>
                <w:rFonts w:ascii="Times New Roman" w:eastAsia="Calibri" w:hAnsi="Times New Roman" w:cs="Times New Roman"/>
                <w:szCs w:val="22"/>
                <w:lang w:val="ru-RU"/>
              </w:rPr>
              <w:t xml:space="preserve"> і </w:t>
            </w:r>
            <w:proofErr w:type="spellStart"/>
            <w:r w:rsidRPr="0046011A">
              <w:rPr>
                <w:rFonts w:ascii="Times New Roman" w:eastAsia="Calibri" w:hAnsi="Times New Roman" w:cs="Times New Roman"/>
                <w:szCs w:val="22"/>
                <w:lang w:val="ru-RU"/>
              </w:rPr>
              <w:t>спортивних</w:t>
            </w:r>
            <w:proofErr w:type="spellEnd"/>
            <w:r w:rsidRPr="0046011A">
              <w:rPr>
                <w:rFonts w:ascii="Times New Roman" w:eastAsia="Calibri" w:hAnsi="Times New Roman" w:cs="Times New Roman"/>
                <w:szCs w:val="22"/>
                <w:lang w:val="ru-RU"/>
              </w:rPr>
              <w:t xml:space="preserve"> свят </w:t>
            </w:r>
            <w:proofErr w:type="spellStart"/>
            <w:r w:rsidRPr="0046011A">
              <w:rPr>
                <w:rFonts w:ascii="Times New Roman" w:eastAsia="Calibri" w:hAnsi="Times New Roman" w:cs="Times New Roman"/>
                <w:szCs w:val="22"/>
                <w:lang w:val="ru-RU"/>
              </w:rPr>
              <w:t>усіх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рівнів</w:t>
            </w:r>
            <w:proofErr w:type="spellEnd"/>
          </w:p>
        </w:tc>
        <w:tc>
          <w:tcPr>
            <w:tcW w:w="1559" w:type="dxa"/>
            <w:vAlign w:val="center"/>
          </w:tcPr>
          <w:p w14:paraId="1FC9B87B"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18B7119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22B801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9DDB3D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4935D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8A45BA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45D76A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09EB69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989440A" w14:textId="77777777" w:rsidTr="00FC14B2">
        <w:trPr>
          <w:gridAfter w:val="1"/>
          <w:wAfter w:w="30" w:type="dxa"/>
          <w:trHeight w:val="210"/>
        </w:trPr>
        <w:tc>
          <w:tcPr>
            <w:tcW w:w="3544" w:type="dxa"/>
          </w:tcPr>
          <w:p w14:paraId="1506A6EF" w14:textId="77777777" w:rsidR="0046011A" w:rsidRPr="00B51B49" w:rsidRDefault="0046011A" w:rsidP="0046011A">
            <w:pPr>
              <w:tabs>
                <w:tab w:val="left" w:pos="284"/>
              </w:tabs>
              <w:suppressAutoHyphens/>
              <w:spacing w:before="0" w:after="0" w:line="20" w:lineRule="atLeast"/>
              <w:jc w:val="both"/>
              <w:rPr>
                <w:rFonts w:ascii="Times New Roman" w:eastAsia="Calibri" w:hAnsi="Times New Roman" w:cs="Times New Roman"/>
                <w:b/>
                <w:szCs w:val="22"/>
                <w:lang w:val="uk-UA"/>
              </w:rPr>
            </w:pPr>
            <w:r w:rsidRPr="00B51B49">
              <w:rPr>
                <w:rFonts w:ascii="Times New Roman" w:eastAsia="Calibri" w:hAnsi="Times New Roman" w:cs="Times New Roman"/>
                <w:b/>
                <w:szCs w:val="22"/>
                <w:lang w:val="uk-UA"/>
              </w:rPr>
              <w:t>Запровадити:</w:t>
            </w:r>
          </w:p>
          <w:p w14:paraId="3B3ED380" w14:textId="77777777" w:rsidR="0046011A" w:rsidRPr="00B51B49" w:rsidRDefault="0046011A" w:rsidP="0046011A">
            <w:pPr>
              <w:tabs>
                <w:tab w:val="left" w:pos="284"/>
              </w:tabs>
              <w:suppressAutoHyphens/>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співпрацю та взаємодію ЗПО Сіверської міської ОТГ із закладами подібного профілю з області та інших регіонів України</w:t>
            </w:r>
          </w:p>
        </w:tc>
        <w:tc>
          <w:tcPr>
            <w:tcW w:w="1559" w:type="dxa"/>
          </w:tcPr>
          <w:p w14:paraId="7444A393" w14:textId="77777777" w:rsidR="0046011A" w:rsidRPr="0046011A" w:rsidRDefault="0046011A" w:rsidP="0046011A">
            <w:pPr>
              <w:widowControl w:val="0"/>
              <w:autoSpaceDE w:val="0"/>
              <w:autoSpaceDN w:val="0"/>
              <w:spacing w:before="0" w:after="0" w:line="20" w:lineRule="atLeast"/>
              <w:jc w:val="center"/>
              <w:rPr>
                <w:rFonts w:ascii="Times New Roman" w:eastAsia="Times New Roman" w:hAnsi="Times New Roman" w:cs="Times New Roman"/>
                <w:szCs w:val="22"/>
              </w:rPr>
            </w:pPr>
            <w:r w:rsidRPr="0046011A">
              <w:rPr>
                <w:rFonts w:ascii="Times New Roman" w:eastAsia="Times New Roman" w:hAnsi="Times New Roman" w:cs="Times New Roman"/>
                <w:szCs w:val="22"/>
              </w:rPr>
              <w:t>ЗПО</w:t>
            </w:r>
          </w:p>
        </w:tc>
        <w:tc>
          <w:tcPr>
            <w:tcW w:w="709" w:type="dxa"/>
          </w:tcPr>
          <w:p w14:paraId="08442296"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8EF826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76B505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AF5CAA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26D747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C18D6D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FF79E8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D03DD5B" w14:textId="77777777" w:rsidTr="00FC14B2">
        <w:trPr>
          <w:gridAfter w:val="1"/>
          <w:wAfter w:w="30" w:type="dxa"/>
          <w:trHeight w:val="210"/>
        </w:trPr>
        <w:tc>
          <w:tcPr>
            <w:tcW w:w="3544" w:type="dxa"/>
          </w:tcPr>
          <w:p w14:paraId="7203E083" w14:textId="77777777" w:rsidR="0046011A" w:rsidRPr="0046011A" w:rsidRDefault="0046011A" w:rsidP="00706A62">
            <w:pPr>
              <w:numPr>
                <w:ilvl w:val="0"/>
                <w:numId w:val="56"/>
              </w:numPr>
              <w:tabs>
                <w:tab w:val="left" w:pos="284"/>
              </w:tabs>
              <w:suppressAutoHyphens/>
              <w:spacing w:before="0" w:after="0" w:line="20" w:lineRule="atLeast"/>
              <w:ind w:left="0" w:firstLine="0"/>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співпрацю</w:t>
            </w:r>
            <w:proofErr w:type="spellEnd"/>
            <w:r w:rsidRPr="0046011A">
              <w:rPr>
                <w:rFonts w:ascii="Times New Roman" w:eastAsia="Calibri" w:hAnsi="Times New Roman" w:cs="Times New Roman"/>
                <w:szCs w:val="22"/>
                <w:lang w:val="ru-RU"/>
              </w:rPr>
              <w:t xml:space="preserve"> з закладами </w:t>
            </w:r>
            <w:proofErr w:type="spellStart"/>
            <w:r w:rsidRPr="0046011A">
              <w:rPr>
                <w:rFonts w:ascii="Times New Roman" w:eastAsia="Calibri" w:hAnsi="Times New Roman" w:cs="Times New Roman"/>
                <w:szCs w:val="22"/>
                <w:lang w:val="ru-RU"/>
              </w:rPr>
              <w:t>вищими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та закладами </w:t>
            </w:r>
            <w:proofErr w:type="spellStart"/>
            <w:r w:rsidRPr="0046011A">
              <w:rPr>
                <w:rFonts w:ascii="Times New Roman" w:eastAsia="Calibri" w:hAnsi="Times New Roman" w:cs="Times New Roman"/>
                <w:szCs w:val="22"/>
                <w:lang w:val="ru-RU"/>
              </w:rPr>
              <w:t>профтехосвіти</w:t>
            </w:r>
            <w:proofErr w:type="spellEnd"/>
          </w:p>
        </w:tc>
        <w:tc>
          <w:tcPr>
            <w:tcW w:w="1559" w:type="dxa"/>
          </w:tcPr>
          <w:p w14:paraId="19C8FA3A" w14:textId="77777777" w:rsidR="0046011A" w:rsidRPr="0046011A" w:rsidRDefault="0046011A" w:rsidP="0046011A">
            <w:pPr>
              <w:widowControl w:val="0"/>
              <w:autoSpaceDE w:val="0"/>
              <w:autoSpaceDN w:val="0"/>
              <w:spacing w:before="0" w:after="0" w:line="20" w:lineRule="atLeast"/>
              <w:jc w:val="center"/>
              <w:rPr>
                <w:rFonts w:ascii="Times New Roman" w:eastAsia="Times New Roman" w:hAnsi="Times New Roman" w:cs="Times New Roman"/>
                <w:szCs w:val="22"/>
              </w:rPr>
            </w:pPr>
            <w:r w:rsidRPr="0046011A">
              <w:rPr>
                <w:rFonts w:ascii="Times New Roman" w:eastAsia="Times New Roman" w:hAnsi="Times New Roman" w:cs="Times New Roman"/>
                <w:szCs w:val="22"/>
              </w:rPr>
              <w:t>ЗПО</w:t>
            </w:r>
          </w:p>
        </w:tc>
        <w:tc>
          <w:tcPr>
            <w:tcW w:w="709" w:type="dxa"/>
          </w:tcPr>
          <w:p w14:paraId="4E3447A1"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6ACCD0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E430BD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D2B1A9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9A6FB2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5FCDB4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0753F2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CCCE27E" w14:textId="77777777" w:rsidTr="00FC14B2">
        <w:trPr>
          <w:gridAfter w:val="1"/>
          <w:wAfter w:w="30" w:type="dxa"/>
          <w:trHeight w:val="210"/>
        </w:trPr>
        <w:tc>
          <w:tcPr>
            <w:tcW w:w="3544" w:type="dxa"/>
          </w:tcPr>
          <w:p w14:paraId="484FDC60" w14:textId="77777777" w:rsidR="0046011A" w:rsidRPr="0046011A" w:rsidRDefault="0046011A" w:rsidP="0046011A">
            <w:pPr>
              <w:tabs>
                <w:tab w:val="left" w:pos="284"/>
              </w:tabs>
              <w:suppressAutoHyphens/>
              <w:spacing w:before="0" w:after="0" w:line="20" w:lineRule="atLeast"/>
              <w:jc w:val="both"/>
              <w:rPr>
                <w:rFonts w:ascii="Times New Roman" w:eastAsia="Calibri" w:hAnsi="Times New Roman" w:cs="Times New Roman"/>
                <w:b/>
                <w:szCs w:val="22"/>
              </w:rPr>
            </w:pPr>
            <w:proofErr w:type="spellStart"/>
            <w:r w:rsidRPr="0046011A">
              <w:rPr>
                <w:rFonts w:ascii="Times New Roman" w:eastAsia="Calibri" w:hAnsi="Times New Roman" w:cs="Times New Roman"/>
                <w:b/>
                <w:szCs w:val="22"/>
              </w:rPr>
              <w:t>Проводити</w:t>
            </w:r>
            <w:proofErr w:type="spellEnd"/>
            <w:r w:rsidRPr="0046011A">
              <w:rPr>
                <w:rFonts w:ascii="Times New Roman" w:eastAsia="Calibri" w:hAnsi="Times New Roman" w:cs="Times New Roman"/>
                <w:b/>
                <w:szCs w:val="22"/>
              </w:rPr>
              <w:t>:</w:t>
            </w:r>
          </w:p>
          <w:p w14:paraId="3AC63381" w14:textId="77777777" w:rsidR="0046011A" w:rsidRPr="0046011A" w:rsidRDefault="0046011A" w:rsidP="00706A62">
            <w:pPr>
              <w:numPr>
                <w:ilvl w:val="0"/>
                <w:numId w:val="56"/>
              </w:numPr>
              <w:tabs>
                <w:tab w:val="left" w:pos="284"/>
              </w:tabs>
              <w:suppressAutoHyphens/>
              <w:spacing w:before="0" w:after="0" w:line="20" w:lineRule="atLeast"/>
              <w:ind w:left="0" w:firstLine="0"/>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систематичний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моніторинг</w:t>
            </w:r>
            <w:proofErr w:type="spellEnd"/>
            <w:r w:rsidRPr="0046011A">
              <w:rPr>
                <w:rFonts w:ascii="Times New Roman" w:eastAsia="Calibri" w:hAnsi="Times New Roman" w:cs="Times New Roman"/>
                <w:szCs w:val="22"/>
                <w:lang w:val="ru-RU"/>
              </w:rPr>
              <w:t xml:space="preserve"> потреб </w:t>
            </w:r>
            <w:proofErr w:type="spellStart"/>
            <w:r w:rsidRPr="0046011A">
              <w:rPr>
                <w:rFonts w:ascii="Times New Roman" w:eastAsia="Calibri" w:hAnsi="Times New Roman" w:cs="Times New Roman"/>
                <w:szCs w:val="22"/>
                <w:lang w:val="ru-RU"/>
              </w:rPr>
              <w:t>дітей</w:t>
            </w:r>
            <w:proofErr w:type="spellEnd"/>
            <w:r w:rsidRPr="0046011A">
              <w:rPr>
                <w:rFonts w:ascii="Times New Roman" w:eastAsia="Calibri" w:hAnsi="Times New Roman" w:cs="Times New Roman"/>
                <w:szCs w:val="22"/>
                <w:lang w:val="ru-RU"/>
              </w:rPr>
              <w:t xml:space="preserve"> і </w:t>
            </w:r>
            <w:proofErr w:type="spellStart"/>
            <w:r w:rsidRPr="0046011A">
              <w:rPr>
                <w:rFonts w:ascii="Times New Roman" w:eastAsia="Calibri" w:hAnsi="Times New Roman" w:cs="Times New Roman"/>
                <w:szCs w:val="22"/>
                <w:lang w:val="ru-RU"/>
              </w:rPr>
              <w:t>молоді</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додатковій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освіті</w:t>
            </w:r>
            <w:proofErr w:type="spellEnd"/>
            <w:r w:rsidRPr="0046011A">
              <w:rPr>
                <w:rFonts w:ascii="Times New Roman" w:eastAsia="Calibri" w:hAnsi="Times New Roman" w:cs="Times New Roman"/>
                <w:szCs w:val="22"/>
                <w:lang w:val="ru-RU"/>
              </w:rPr>
              <w:t xml:space="preserve"> з метою </w:t>
            </w:r>
            <w:proofErr w:type="spellStart"/>
            <w:r w:rsidRPr="0046011A">
              <w:rPr>
                <w:rFonts w:ascii="Times New Roman" w:eastAsia="Calibri" w:hAnsi="Times New Roman" w:cs="Times New Roman"/>
                <w:szCs w:val="22"/>
                <w:lang w:val="ru-RU"/>
              </w:rPr>
              <w:t>надання</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наближення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послуг</w:t>
            </w:r>
            <w:proofErr w:type="spellEnd"/>
            <w:r w:rsidRPr="0046011A">
              <w:rPr>
                <w:rFonts w:ascii="Times New Roman" w:eastAsia="Calibri" w:hAnsi="Times New Roman" w:cs="Times New Roman"/>
                <w:szCs w:val="22"/>
                <w:lang w:val="ru-RU"/>
              </w:rPr>
              <w:t xml:space="preserve"> до потреб </w:t>
            </w:r>
            <w:proofErr w:type="spellStart"/>
            <w:r w:rsidRPr="0046011A">
              <w:rPr>
                <w:rFonts w:ascii="Times New Roman" w:eastAsia="Calibri" w:hAnsi="Times New Roman" w:cs="Times New Roman"/>
                <w:szCs w:val="22"/>
                <w:lang w:val="ru-RU"/>
              </w:rPr>
              <w:t>дітей</w:t>
            </w:r>
            <w:proofErr w:type="spellEnd"/>
          </w:p>
        </w:tc>
        <w:tc>
          <w:tcPr>
            <w:tcW w:w="1559" w:type="dxa"/>
            <w:vAlign w:val="center"/>
          </w:tcPr>
          <w:p w14:paraId="60B2B387"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429E2FD0"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99D1C5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B56523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99DACF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100C85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613425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BE50A6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2BD80EE" w14:textId="77777777" w:rsidTr="00FC14B2">
        <w:trPr>
          <w:gridAfter w:val="1"/>
          <w:wAfter w:w="30" w:type="dxa"/>
          <w:trHeight w:val="210"/>
        </w:trPr>
        <w:tc>
          <w:tcPr>
            <w:tcW w:w="3544" w:type="dxa"/>
          </w:tcPr>
          <w:p w14:paraId="1B19C3C8" w14:textId="77777777" w:rsidR="0046011A" w:rsidRPr="0046011A" w:rsidRDefault="0046011A" w:rsidP="00706A62">
            <w:pPr>
              <w:numPr>
                <w:ilvl w:val="0"/>
                <w:numId w:val="56"/>
              </w:numPr>
              <w:tabs>
                <w:tab w:val="left" w:pos="284"/>
              </w:tabs>
              <w:suppressAutoHyphens/>
              <w:spacing w:before="0" w:after="0" w:line="20" w:lineRule="atLeast"/>
              <w:ind w:left="0" w:firstLine="0"/>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профорієнтаційну</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роботу</w:t>
            </w:r>
            <w:proofErr w:type="spellEnd"/>
            <w:r w:rsidRPr="0046011A">
              <w:rPr>
                <w:rFonts w:ascii="Times New Roman" w:eastAsia="Calibri" w:hAnsi="Times New Roman" w:cs="Times New Roman"/>
                <w:szCs w:val="22"/>
              </w:rPr>
              <w:t xml:space="preserve"> з </w:t>
            </w:r>
            <w:proofErr w:type="spellStart"/>
            <w:r w:rsidRPr="0046011A">
              <w:rPr>
                <w:rFonts w:ascii="Times New Roman" w:eastAsia="Calibri" w:hAnsi="Times New Roman" w:cs="Times New Roman"/>
                <w:szCs w:val="22"/>
              </w:rPr>
              <w:t>підлітками</w:t>
            </w:r>
            <w:proofErr w:type="spellEnd"/>
            <w:r w:rsidRPr="0046011A">
              <w:rPr>
                <w:rFonts w:ascii="Times New Roman" w:eastAsia="Calibri" w:hAnsi="Times New Roman" w:cs="Times New Roman"/>
                <w:szCs w:val="22"/>
              </w:rPr>
              <w:t xml:space="preserve"> </w:t>
            </w:r>
          </w:p>
        </w:tc>
        <w:tc>
          <w:tcPr>
            <w:tcW w:w="1559" w:type="dxa"/>
          </w:tcPr>
          <w:p w14:paraId="4678987D" w14:textId="77777777" w:rsidR="0046011A" w:rsidRPr="0046011A" w:rsidRDefault="0046011A" w:rsidP="0046011A">
            <w:pPr>
              <w:widowControl w:val="0"/>
              <w:autoSpaceDE w:val="0"/>
              <w:autoSpaceDN w:val="0"/>
              <w:spacing w:before="0" w:after="0" w:line="20" w:lineRule="atLeast"/>
              <w:jc w:val="center"/>
              <w:rPr>
                <w:rFonts w:ascii="Times New Roman" w:eastAsia="Times New Roman" w:hAnsi="Times New Roman" w:cs="Times New Roman"/>
                <w:szCs w:val="22"/>
              </w:rPr>
            </w:pPr>
            <w:r w:rsidRPr="0046011A">
              <w:rPr>
                <w:rFonts w:ascii="Times New Roman" w:eastAsia="Times New Roman" w:hAnsi="Times New Roman" w:cs="Times New Roman"/>
                <w:szCs w:val="22"/>
              </w:rPr>
              <w:t>ЗПО</w:t>
            </w:r>
          </w:p>
        </w:tc>
        <w:tc>
          <w:tcPr>
            <w:tcW w:w="709" w:type="dxa"/>
          </w:tcPr>
          <w:p w14:paraId="1B7EBC2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8057F6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5F5A50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BC9CF9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82ECFD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6E7629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5BDF06D"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97039F4" w14:textId="77777777" w:rsidTr="00FC14B2">
        <w:trPr>
          <w:gridAfter w:val="1"/>
          <w:wAfter w:w="30" w:type="dxa"/>
          <w:trHeight w:val="210"/>
        </w:trPr>
        <w:tc>
          <w:tcPr>
            <w:tcW w:w="3544" w:type="dxa"/>
          </w:tcPr>
          <w:p w14:paraId="7B08038C" w14:textId="77777777" w:rsidR="0046011A" w:rsidRPr="00B51B49" w:rsidRDefault="0046011A" w:rsidP="00706A62">
            <w:pPr>
              <w:numPr>
                <w:ilvl w:val="0"/>
                <w:numId w:val="57"/>
              </w:numPr>
              <w:tabs>
                <w:tab w:val="left" w:pos="284"/>
              </w:tabs>
              <w:suppressAutoHyphens/>
              <w:spacing w:before="0" w:after="0" w:line="20" w:lineRule="atLeast"/>
              <w:ind w:left="0" w:firstLine="0"/>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семінари, тренінги, круглі столи методичні об’єднання педагогів ЗПО</w:t>
            </w:r>
          </w:p>
        </w:tc>
        <w:tc>
          <w:tcPr>
            <w:tcW w:w="1559" w:type="dxa"/>
            <w:vAlign w:val="center"/>
          </w:tcPr>
          <w:p w14:paraId="7D7D10EF"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ЗПО</w:t>
            </w:r>
          </w:p>
        </w:tc>
        <w:tc>
          <w:tcPr>
            <w:tcW w:w="709" w:type="dxa"/>
          </w:tcPr>
          <w:p w14:paraId="41FFA36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72D572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17542B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A8E491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F97D27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E7340B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68723AC"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6457A58" w14:textId="77777777" w:rsidTr="00FC14B2">
        <w:trPr>
          <w:gridAfter w:val="1"/>
          <w:wAfter w:w="30" w:type="dxa"/>
          <w:trHeight w:val="210"/>
        </w:trPr>
        <w:tc>
          <w:tcPr>
            <w:tcW w:w="3544" w:type="dxa"/>
          </w:tcPr>
          <w:p w14:paraId="516C0F85" w14:textId="77777777" w:rsidR="0046011A" w:rsidRPr="00B51B49" w:rsidRDefault="0046011A" w:rsidP="00706A62">
            <w:pPr>
              <w:numPr>
                <w:ilvl w:val="0"/>
                <w:numId w:val="58"/>
              </w:numPr>
              <w:tabs>
                <w:tab w:val="left" w:pos="284"/>
              </w:tabs>
              <w:spacing w:before="0" w:after="0" w:line="20" w:lineRule="atLeast"/>
              <w:ind w:left="0" w:firstLine="0"/>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lastRenderedPageBreak/>
              <w:t>спільні методичні  заходи (семінари, тренінги, практикуми), спрямовані на підвищення рівня співпраці ЗПО та ЗЗСО.</w:t>
            </w:r>
          </w:p>
        </w:tc>
        <w:tc>
          <w:tcPr>
            <w:tcW w:w="1559" w:type="dxa"/>
            <w:vAlign w:val="center"/>
          </w:tcPr>
          <w:p w14:paraId="399C3EE7"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ЗПО</w:t>
            </w:r>
          </w:p>
        </w:tc>
        <w:tc>
          <w:tcPr>
            <w:tcW w:w="709" w:type="dxa"/>
          </w:tcPr>
          <w:p w14:paraId="3A25F8B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DC435D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B514D8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917C2C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F992A5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1FAD6D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F1225EA"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D1F5EDB" w14:textId="77777777" w:rsidTr="00FC14B2">
        <w:trPr>
          <w:gridAfter w:val="1"/>
          <w:wAfter w:w="30" w:type="dxa"/>
          <w:trHeight w:val="210"/>
        </w:trPr>
        <w:tc>
          <w:tcPr>
            <w:tcW w:w="3544" w:type="dxa"/>
          </w:tcPr>
          <w:p w14:paraId="52735104" w14:textId="77777777" w:rsidR="0046011A" w:rsidRPr="0046011A" w:rsidRDefault="0046011A" w:rsidP="0046011A">
            <w:pPr>
              <w:tabs>
                <w:tab w:val="left" w:pos="284"/>
              </w:tabs>
              <w:suppressAutoHyphens/>
              <w:spacing w:before="0" w:after="0" w:line="20" w:lineRule="atLeast"/>
              <w:jc w:val="both"/>
              <w:rPr>
                <w:rFonts w:ascii="Times New Roman" w:eastAsia="Calibri" w:hAnsi="Times New Roman" w:cs="Times New Roman"/>
                <w:b/>
                <w:szCs w:val="22"/>
              </w:rPr>
            </w:pPr>
            <w:proofErr w:type="spellStart"/>
            <w:r w:rsidRPr="0046011A">
              <w:rPr>
                <w:rFonts w:ascii="Times New Roman" w:eastAsia="Calibri" w:hAnsi="Times New Roman" w:cs="Times New Roman"/>
                <w:b/>
                <w:szCs w:val="22"/>
              </w:rPr>
              <w:t>Сприяти</w:t>
            </w:r>
            <w:proofErr w:type="spellEnd"/>
            <w:r w:rsidRPr="0046011A">
              <w:rPr>
                <w:rFonts w:ascii="Times New Roman" w:eastAsia="Calibri" w:hAnsi="Times New Roman" w:cs="Times New Roman"/>
                <w:b/>
                <w:szCs w:val="22"/>
              </w:rPr>
              <w:t>:</w:t>
            </w:r>
          </w:p>
          <w:p w14:paraId="2CF7F87F" w14:textId="77777777" w:rsidR="0046011A" w:rsidRPr="0046011A" w:rsidRDefault="0046011A" w:rsidP="00706A62">
            <w:pPr>
              <w:numPr>
                <w:ilvl w:val="0"/>
                <w:numId w:val="57"/>
              </w:numPr>
              <w:tabs>
                <w:tab w:val="left" w:pos="284"/>
              </w:tabs>
              <w:suppressAutoHyphens/>
              <w:spacing w:before="0" w:after="0" w:line="20" w:lineRule="atLeast"/>
              <w:ind w:left="0" w:firstLine="0"/>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проходженню</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педагогічними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працівниками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курсів</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підвищення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кваліфікації</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керівних</w:t>
            </w:r>
            <w:proofErr w:type="spellEnd"/>
            <w:r w:rsidRPr="0046011A">
              <w:rPr>
                <w:rFonts w:ascii="Times New Roman" w:eastAsia="Calibri" w:hAnsi="Times New Roman" w:cs="Times New Roman"/>
                <w:szCs w:val="22"/>
              </w:rPr>
              <w:t xml:space="preserve"> і </w:t>
            </w:r>
            <w:proofErr w:type="spellStart"/>
            <w:r w:rsidRPr="0046011A">
              <w:rPr>
                <w:rFonts w:ascii="Times New Roman" w:eastAsia="Calibri" w:hAnsi="Times New Roman" w:cs="Times New Roman"/>
                <w:szCs w:val="22"/>
              </w:rPr>
              <w:t>педагогічних</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кадрів</w:t>
            </w:r>
            <w:proofErr w:type="spellEnd"/>
            <w:r w:rsidRPr="0046011A">
              <w:rPr>
                <w:rFonts w:ascii="Times New Roman" w:eastAsia="Calibri" w:hAnsi="Times New Roman" w:cs="Times New Roman"/>
                <w:szCs w:val="22"/>
              </w:rPr>
              <w:t xml:space="preserve"> ЗПО;</w:t>
            </w:r>
          </w:p>
        </w:tc>
        <w:tc>
          <w:tcPr>
            <w:tcW w:w="1559" w:type="dxa"/>
            <w:vAlign w:val="center"/>
          </w:tcPr>
          <w:p w14:paraId="4004E525"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16D7A17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959668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5C0551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E8E193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C6A517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5C3E6B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7770C4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5FAF8133" w14:textId="77777777" w:rsidTr="00FC14B2">
        <w:trPr>
          <w:gridAfter w:val="1"/>
          <w:wAfter w:w="30" w:type="dxa"/>
          <w:trHeight w:val="210"/>
        </w:trPr>
        <w:tc>
          <w:tcPr>
            <w:tcW w:w="3544" w:type="dxa"/>
          </w:tcPr>
          <w:p w14:paraId="5786C795" w14:textId="77777777" w:rsidR="0046011A" w:rsidRPr="00B51B49" w:rsidRDefault="0046011A" w:rsidP="00706A62">
            <w:pPr>
              <w:numPr>
                <w:ilvl w:val="0"/>
                <w:numId w:val="57"/>
              </w:numPr>
              <w:tabs>
                <w:tab w:val="left" w:pos="284"/>
              </w:tabs>
              <w:suppressAutoHyphens/>
              <w:spacing w:before="0" w:after="0" w:line="20" w:lineRule="atLeast"/>
              <w:ind w:left="0" w:firstLine="0"/>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xml:space="preserve">розвитку творчих здібностей, обдарувань учнів закладів освіти віддалених населених пунктів Сіверської міської ОТГ </w:t>
            </w:r>
          </w:p>
        </w:tc>
        <w:tc>
          <w:tcPr>
            <w:tcW w:w="1559" w:type="dxa"/>
            <w:vAlign w:val="center"/>
          </w:tcPr>
          <w:p w14:paraId="68A378AB"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6259144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E6BF80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F1717A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3F27BB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88006F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29857D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96EEE0E"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84558DF" w14:textId="77777777" w:rsidTr="00FC14B2">
        <w:trPr>
          <w:gridAfter w:val="1"/>
          <w:wAfter w:w="30" w:type="dxa"/>
          <w:trHeight w:val="210"/>
        </w:trPr>
        <w:tc>
          <w:tcPr>
            <w:tcW w:w="3544" w:type="dxa"/>
          </w:tcPr>
          <w:p w14:paraId="6AFC73DE" w14:textId="77777777" w:rsidR="0046011A" w:rsidRPr="00B51B49" w:rsidRDefault="0046011A" w:rsidP="00706A62">
            <w:pPr>
              <w:numPr>
                <w:ilvl w:val="0"/>
                <w:numId w:val="57"/>
              </w:numPr>
              <w:tabs>
                <w:tab w:val="left" w:pos="284"/>
              </w:tabs>
              <w:suppressAutoHyphens/>
              <w:spacing w:before="0" w:after="0" w:line="20" w:lineRule="atLeast"/>
              <w:ind w:left="0" w:firstLine="0"/>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участі педагогів ЗПО в обласних технопарках з обміну досвідом щодо інноваційних форм навчання та виховання</w:t>
            </w:r>
          </w:p>
        </w:tc>
        <w:tc>
          <w:tcPr>
            <w:tcW w:w="1559" w:type="dxa"/>
            <w:vAlign w:val="center"/>
          </w:tcPr>
          <w:p w14:paraId="71F5EC87"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ЗПО</w:t>
            </w:r>
          </w:p>
        </w:tc>
        <w:tc>
          <w:tcPr>
            <w:tcW w:w="709" w:type="dxa"/>
          </w:tcPr>
          <w:p w14:paraId="027FF201"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173C6B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19A1BD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02BDA8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D6B2D5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3B6E9E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B37019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0E7A21B" w14:textId="77777777" w:rsidTr="00FC14B2">
        <w:trPr>
          <w:gridAfter w:val="1"/>
          <w:wAfter w:w="30" w:type="dxa"/>
          <w:trHeight w:val="210"/>
        </w:trPr>
        <w:tc>
          <w:tcPr>
            <w:tcW w:w="3544" w:type="dxa"/>
          </w:tcPr>
          <w:p w14:paraId="276F3A61" w14:textId="77777777" w:rsidR="0046011A" w:rsidRPr="0046011A" w:rsidRDefault="0046011A" w:rsidP="00706A62">
            <w:pPr>
              <w:numPr>
                <w:ilvl w:val="0"/>
                <w:numId w:val="57"/>
              </w:numPr>
              <w:tabs>
                <w:tab w:val="left" w:pos="284"/>
              </w:tabs>
              <w:suppressAutoHyphens/>
              <w:spacing w:before="0" w:after="0" w:line="20" w:lineRule="atLeast"/>
              <w:ind w:left="0" w:firstLine="0"/>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педагогів</w:t>
            </w:r>
            <w:proofErr w:type="spellEnd"/>
            <w:r w:rsidRPr="0046011A">
              <w:rPr>
                <w:rFonts w:ascii="Times New Roman" w:eastAsia="Calibri" w:hAnsi="Times New Roman" w:cs="Times New Roman"/>
                <w:szCs w:val="22"/>
                <w:lang w:val="ru-RU"/>
              </w:rPr>
              <w:t xml:space="preserve"> ЗПО </w:t>
            </w:r>
            <w:proofErr w:type="gramStart"/>
            <w:r w:rsidRPr="0046011A">
              <w:rPr>
                <w:rFonts w:ascii="Times New Roman" w:eastAsia="Calibri" w:hAnsi="Times New Roman" w:cs="Times New Roman"/>
                <w:szCs w:val="22"/>
                <w:lang w:val="ru-RU"/>
              </w:rPr>
              <w:t>у конкурсах</w:t>
            </w:r>
            <w:proofErr w:type="gram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фахової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майстерності</w:t>
            </w:r>
            <w:proofErr w:type="spellEnd"/>
          </w:p>
        </w:tc>
        <w:tc>
          <w:tcPr>
            <w:tcW w:w="1559" w:type="dxa"/>
          </w:tcPr>
          <w:p w14:paraId="711F6D22" w14:textId="77777777" w:rsidR="0046011A" w:rsidRPr="0046011A" w:rsidRDefault="0046011A" w:rsidP="0046011A">
            <w:pPr>
              <w:widowControl w:val="0"/>
              <w:autoSpaceDE w:val="0"/>
              <w:autoSpaceDN w:val="0"/>
              <w:spacing w:before="0" w:after="0" w:line="20" w:lineRule="atLeast"/>
              <w:jc w:val="center"/>
              <w:rPr>
                <w:rFonts w:ascii="Times New Roman" w:eastAsia="Times New Roman" w:hAnsi="Times New Roman" w:cs="Times New Roman"/>
                <w:szCs w:val="22"/>
              </w:rPr>
            </w:pPr>
            <w:r w:rsidRPr="0046011A">
              <w:rPr>
                <w:rFonts w:ascii="Times New Roman" w:eastAsia="Times New Roman" w:hAnsi="Times New Roman" w:cs="Times New Roman"/>
                <w:szCs w:val="22"/>
              </w:rPr>
              <w:t>ЗПО</w:t>
            </w:r>
          </w:p>
        </w:tc>
        <w:tc>
          <w:tcPr>
            <w:tcW w:w="709" w:type="dxa"/>
          </w:tcPr>
          <w:p w14:paraId="5DAA9FA5"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5BB652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124EF8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104C30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EBC142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05EFAC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6C6BA5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D48E440" w14:textId="77777777" w:rsidTr="00FC14B2">
        <w:trPr>
          <w:gridAfter w:val="1"/>
          <w:wAfter w:w="30" w:type="dxa"/>
          <w:trHeight w:val="210"/>
        </w:trPr>
        <w:tc>
          <w:tcPr>
            <w:tcW w:w="3544" w:type="dxa"/>
          </w:tcPr>
          <w:p w14:paraId="21429B03" w14:textId="77777777" w:rsidR="0046011A" w:rsidRPr="0046011A" w:rsidRDefault="0046011A" w:rsidP="00706A62">
            <w:pPr>
              <w:numPr>
                <w:ilvl w:val="0"/>
                <w:numId w:val="57"/>
              </w:numPr>
              <w:tabs>
                <w:tab w:val="left" w:pos="284"/>
              </w:tabs>
              <w:suppressAutoHyphens/>
              <w:spacing w:before="0" w:after="0" w:line="20" w:lineRule="atLeast"/>
              <w:ind w:left="0" w:firstLine="0"/>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покращенню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матеріально-технічно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бази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закладів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позашкільної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освіти</w:t>
            </w:r>
            <w:proofErr w:type="spellEnd"/>
          </w:p>
        </w:tc>
        <w:tc>
          <w:tcPr>
            <w:tcW w:w="1559" w:type="dxa"/>
          </w:tcPr>
          <w:p w14:paraId="13417438" w14:textId="77777777" w:rsidR="0046011A" w:rsidRPr="0046011A" w:rsidRDefault="0046011A" w:rsidP="0046011A">
            <w:pPr>
              <w:widowControl w:val="0"/>
              <w:autoSpaceDE w:val="0"/>
              <w:autoSpaceDN w:val="0"/>
              <w:spacing w:before="0" w:after="0" w:line="20" w:lineRule="atLeast"/>
              <w:jc w:val="center"/>
              <w:rPr>
                <w:rFonts w:ascii="Times New Roman" w:eastAsia="Times New Roman" w:hAnsi="Times New Roman" w:cs="Times New Roman"/>
                <w:szCs w:val="22"/>
              </w:rPr>
            </w:pPr>
            <w:proofErr w:type="spellStart"/>
            <w:r w:rsidRPr="0046011A">
              <w:rPr>
                <w:rFonts w:ascii="Times New Roman" w:eastAsia="Times New Roman" w:hAnsi="Times New Roman" w:cs="Times New Roman"/>
                <w:szCs w:val="22"/>
              </w:rPr>
              <w:t>Управління</w:t>
            </w:r>
            <w:proofErr w:type="spellEnd"/>
            <w:r w:rsidRPr="0046011A">
              <w:rPr>
                <w:rFonts w:ascii="Times New Roman" w:eastAsia="Times New Roman" w:hAnsi="Times New Roman" w:cs="Times New Roman"/>
                <w:szCs w:val="22"/>
              </w:rPr>
              <w:t xml:space="preserve"> </w:t>
            </w:r>
            <w:proofErr w:type="spellStart"/>
            <w:r w:rsidRPr="0046011A">
              <w:rPr>
                <w:rFonts w:ascii="Times New Roman" w:eastAsia="Times New Roman" w:hAnsi="Times New Roman" w:cs="Times New Roman"/>
                <w:szCs w:val="22"/>
              </w:rPr>
              <w:t>освіти</w:t>
            </w:r>
            <w:proofErr w:type="spellEnd"/>
            <w:r w:rsidRPr="0046011A">
              <w:rPr>
                <w:rFonts w:ascii="Times New Roman" w:eastAsia="Times New Roman" w:hAnsi="Times New Roman" w:cs="Times New Roman"/>
                <w:szCs w:val="22"/>
              </w:rPr>
              <w:t>, ЗПО</w:t>
            </w:r>
          </w:p>
        </w:tc>
        <w:tc>
          <w:tcPr>
            <w:tcW w:w="709" w:type="dxa"/>
          </w:tcPr>
          <w:p w14:paraId="51144FA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134176B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1732BC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A637C6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A993E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59CD0A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BFC68AF"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706973EB" w14:textId="77777777" w:rsidR="0046011A" w:rsidRPr="0046011A" w:rsidRDefault="0046011A" w:rsidP="0046011A">
      <w:pPr>
        <w:spacing w:before="0" w:after="0" w:line="20" w:lineRule="atLeast"/>
        <w:ind w:right="1134" w:firstLine="720"/>
        <w:jc w:val="both"/>
        <w:rPr>
          <w:rFonts w:ascii="Times New Roman" w:eastAsia="Times New Roman" w:hAnsi="Times New Roman" w:cs="Times New Roman"/>
          <w:b/>
          <w:bCs/>
          <w:i/>
          <w:iCs/>
          <w:sz w:val="28"/>
          <w:szCs w:val="28"/>
          <w:lang w:eastAsia="ru-RU"/>
        </w:rPr>
      </w:pPr>
    </w:p>
    <w:p w14:paraId="1890E434" w14:textId="77777777" w:rsidR="0046011A" w:rsidRPr="0046011A" w:rsidRDefault="0046011A" w:rsidP="0046011A">
      <w:pPr>
        <w:spacing w:before="0" w:after="0" w:line="20" w:lineRule="atLeast"/>
        <w:ind w:right="1134" w:firstLine="720"/>
        <w:jc w:val="both"/>
        <w:rPr>
          <w:rFonts w:ascii="Times New Roman" w:eastAsia="Times New Roman" w:hAnsi="Times New Roman" w:cs="Times New Roman"/>
          <w:b/>
          <w:bCs/>
          <w:i/>
          <w:iCs/>
          <w:sz w:val="28"/>
          <w:szCs w:val="28"/>
          <w:lang w:eastAsia="ru-RU"/>
        </w:rPr>
      </w:pPr>
      <w:r w:rsidRPr="0046011A">
        <w:rPr>
          <w:rFonts w:ascii="Times New Roman" w:eastAsia="Times New Roman" w:hAnsi="Times New Roman" w:cs="Times New Roman"/>
          <w:b/>
          <w:bCs/>
          <w:i/>
          <w:iCs/>
          <w:sz w:val="28"/>
          <w:szCs w:val="28"/>
          <w:lang w:eastAsia="ru-RU"/>
        </w:rPr>
        <w:t>Очікувані результати:</w:t>
      </w:r>
    </w:p>
    <w:p w14:paraId="098F4CAD" w14:textId="77777777" w:rsidR="0046011A" w:rsidRPr="0046011A" w:rsidRDefault="0046011A" w:rsidP="00706A62">
      <w:pPr>
        <w:numPr>
          <w:ilvl w:val="0"/>
          <w:numId w:val="59"/>
        </w:numPr>
        <w:tabs>
          <w:tab w:val="left" w:pos="993"/>
        </w:tabs>
        <w:suppressAutoHyphen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задоволення потреб учнівської молоді в додатковій освіті, держави та суспільства – у висококваліфікованих фахівцях;</w:t>
      </w:r>
    </w:p>
    <w:p w14:paraId="597D3BA6" w14:textId="77777777" w:rsidR="0046011A" w:rsidRPr="0046011A" w:rsidRDefault="0046011A" w:rsidP="00706A62">
      <w:pPr>
        <w:numPr>
          <w:ilvl w:val="0"/>
          <w:numId w:val="59"/>
        </w:numPr>
        <w:tabs>
          <w:tab w:val="left" w:pos="993"/>
          <w:tab w:val="left" w:pos="1276"/>
        </w:tabs>
        <w:suppressAutoHyphen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підвищення поінформованості про досягнення і проблеми ЗПО родин вихованців, бізнес-структур, неурядових організацій, з метою налагодження партнерських відносин та залучення їх до освітнього процесу;</w:t>
      </w:r>
    </w:p>
    <w:p w14:paraId="34662EFD" w14:textId="77777777" w:rsidR="0046011A" w:rsidRPr="0046011A" w:rsidRDefault="0046011A" w:rsidP="00706A62">
      <w:pPr>
        <w:numPr>
          <w:ilvl w:val="0"/>
          <w:numId w:val="59"/>
        </w:numPr>
        <w:tabs>
          <w:tab w:val="left" w:pos="993"/>
        </w:tabs>
        <w:suppressAutoHyphen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 xml:space="preserve">підвищення рівня </w:t>
      </w:r>
      <w:proofErr w:type="spellStart"/>
      <w:r w:rsidRPr="0046011A">
        <w:rPr>
          <w:rFonts w:ascii="Times New Roman" w:eastAsia="Calibri" w:hAnsi="Times New Roman" w:cs="Times New Roman"/>
          <w:sz w:val="28"/>
          <w:szCs w:val="28"/>
        </w:rPr>
        <w:t>інформаціно</w:t>
      </w:r>
      <w:proofErr w:type="spellEnd"/>
      <w:r w:rsidRPr="0046011A">
        <w:rPr>
          <w:rFonts w:ascii="Times New Roman" w:eastAsia="Calibri" w:hAnsi="Times New Roman" w:cs="Times New Roman"/>
          <w:sz w:val="28"/>
          <w:szCs w:val="28"/>
        </w:rPr>
        <w:t>-комунікативної компетентності педагогів, щодо надання якісних освітніх послуг у дистанційному форматі;</w:t>
      </w:r>
    </w:p>
    <w:p w14:paraId="4F257806" w14:textId="77777777" w:rsidR="0046011A" w:rsidRPr="0046011A" w:rsidRDefault="0046011A" w:rsidP="00706A62">
      <w:pPr>
        <w:numPr>
          <w:ilvl w:val="0"/>
          <w:numId w:val="59"/>
        </w:numPr>
        <w:tabs>
          <w:tab w:val="left" w:pos="993"/>
        </w:tabs>
        <w:suppressAutoHyphen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здобуття вихованцями, первинних професійних навичок і вмінь, необхідних для їхньої соціалізації, подальшої самореалізації та професійної діяльності;</w:t>
      </w:r>
    </w:p>
    <w:p w14:paraId="6B7A6F65" w14:textId="77777777" w:rsidR="0046011A" w:rsidRPr="0046011A" w:rsidRDefault="0046011A" w:rsidP="00706A62">
      <w:pPr>
        <w:numPr>
          <w:ilvl w:val="0"/>
          <w:numId w:val="59"/>
        </w:numPr>
        <w:tabs>
          <w:tab w:val="left" w:pos="993"/>
        </w:tabs>
        <w:suppressAutoHyphens/>
        <w:spacing w:before="0" w:after="0" w:line="20" w:lineRule="atLeast"/>
        <w:ind w:firstLine="709"/>
        <w:jc w:val="both"/>
        <w:rPr>
          <w:rFonts w:ascii="Times New Roman" w:eastAsia="Calibri" w:hAnsi="Times New Roman" w:cs="Times New Roman"/>
          <w:sz w:val="28"/>
          <w:szCs w:val="28"/>
        </w:rPr>
      </w:pPr>
      <w:r w:rsidRPr="0046011A">
        <w:rPr>
          <w:rFonts w:ascii="Times New Roman" w:eastAsia="Calibri" w:hAnsi="Times New Roman" w:cs="Times New Roman"/>
          <w:sz w:val="28"/>
          <w:szCs w:val="28"/>
        </w:rPr>
        <w:t>зростання іміджу закладів позашкільної освіти;</w:t>
      </w:r>
    </w:p>
    <w:p w14:paraId="53106123" w14:textId="77777777" w:rsidR="0046011A" w:rsidRPr="0046011A" w:rsidRDefault="0046011A" w:rsidP="00706A62">
      <w:pPr>
        <w:numPr>
          <w:ilvl w:val="0"/>
          <w:numId w:val="59"/>
        </w:numPr>
        <w:tabs>
          <w:tab w:val="left" w:pos="993"/>
        </w:tabs>
        <w:suppressAutoHyphens/>
        <w:spacing w:before="0" w:after="0" w:line="20" w:lineRule="atLeast"/>
        <w:ind w:firstLine="709"/>
        <w:jc w:val="both"/>
        <w:rPr>
          <w:rFonts w:ascii="Calibri" w:eastAsia="Calibri" w:hAnsi="Calibri" w:cs="Times New Roman"/>
          <w:szCs w:val="22"/>
        </w:rPr>
      </w:pPr>
      <w:r w:rsidRPr="0046011A">
        <w:rPr>
          <w:rFonts w:ascii="Times New Roman" w:eastAsia="Calibri" w:hAnsi="Times New Roman" w:cs="Times New Roman"/>
          <w:sz w:val="28"/>
          <w:szCs w:val="28"/>
        </w:rPr>
        <w:t>підвищення рівня професійної компетентності педагогів ЗПО.</w:t>
      </w:r>
    </w:p>
    <w:p w14:paraId="366B67D6" w14:textId="77777777" w:rsidR="0046011A" w:rsidRPr="0046011A" w:rsidRDefault="0046011A" w:rsidP="0046011A">
      <w:pPr>
        <w:spacing w:before="0" w:after="0" w:line="20" w:lineRule="atLeast"/>
        <w:jc w:val="center"/>
        <w:rPr>
          <w:rFonts w:ascii="Times New Roman" w:eastAsia="Calibri" w:hAnsi="Times New Roman" w:cs="Times New Roman"/>
          <w:b/>
          <w:bCs/>
          <w:sz w:val="28"/>
          <w:szCs w:val="28"/>
        </w:rPr>
      </w:pPr>
    </w:p>
    <w:p w14:paraId="517B5AB4" w14:textId="77777777" w:rsidR="0046011A" w:rsidRPr="0046011A" w:rsidRDefault="0046011A" w:rsidP="0046011A">
      <w:pPr>
        <w:tabs>
          <w:tab w:val="left" w:pos="4125"/>
        </w:tabs>
        <w:spacing w:before="0" w:after="0" w:line="20" w:lineRule="atLeast"/>
        <w:jc w:val="center"/>
        <w:rPr>
          <w:rFonts w:ascii="Times New Roman" w:eastAsia="Calibri" w:hAnsi="Times New Roman" w:cs="Times New Roman"/>
          <w:b/>
          <w:bCs/>
          <w:i/>
          <w:sz w:val="28"/>
          <w:szCs w:val="28"/>
        </w:rPr>
      </w:pPr>
      <w:r w:rsidRPr="0046011A">
        <w:rPr>
          <w:rFonts w:ascii="Times New Roman" w:eastAsia="Calibri" w:hAnsi="Times New Roman" w:cs="Times New Roman"/>
          <w:b/>
          <w:bCs/>
          <w:i/>
          <w:sz w:val="28"/>
          <w:szCs w:val="28"/>
        </w:rPr>
        <w:t xml:space="preserve">4.2. </w:t>
      </w:r>
      <w:proofErr w:type="spellStart"/>
      <w:r w:rsidRPr="0046011A">
        <w:rPr>
          <w:rFonts w:ascii="Times New Roman" w:eastAsia="Calibri" w:hAnsi="Times New Roman" w:cs="Times New Roman"/>
          <w:b/>
          <w:bCs/>
          <w:i/>
          <w:sz w:val="28"/>
          <w:szCs w:val="28"/>
        </w:rPr>
        <w:t>Проєкт</w:t>
      </w:r>
      <w:proofErr w:type="spellEnd"/>
      <w:r w:rsidRPr="0046011A">
        <w:rPr>
          <w:rFonts w:ascii="Times New Roman" w:eastAsia="Calibri" w:hAnsi="Times New Roman" w:cs="Times New Roman"/>
          <w:b/>
          <w:bCs/>
          <w:i/>
          <w:sz w:val="28"/>
          <w:szCs w:val="28"/>
        </w:rPr>
        <w:t xml:space="preserve"> «Учнівське самоврядування»</w:t>
      </w:r>
    </w:p>
    <w:p w14:paraId="04537CB1" w14:textId="77777777" w:rsidR="0046011A" w:rsidRPr="0046011A" w:rsidRDefault="0046011A" w:rsidP="0046011A">
      <w:pPr>
        <w:spacing w:before="0" w:after="0" w:line="20" w:lineRule="atLeast"/>
        <w:ind w:right="-6" w:firstLine="709"/>
        <w:jc w:val="both"/>
        <w:rPr>
          <w:rFonts w:ascii="Times New Roman" w:eastAsia="Times New Roman" w:hAnsi="Times New Roman" w:cs="Times New Roman"/>
          <w:sz w:val="28"/>
          <w:szCs w:val="28"/>
          <w:lang w:eastAsia="ru-RU"/>
        </w:rPr>
      </w:pPr>
      <w:r w:rsidRPr="0046011A">
        <w:rPr>
          <w:rFonts w:ascii="Times New Roman" w:eastAsia="Times New Roman" w:hAnsi="Times New Roman" w:cs="Times New Roman"/>
          <w:b/>
          <w:i/>
          <w:sz w:val="28"/>
          <w:szCs w:val="28"/>
          <w:lang w:eastAsia="ru-RU"/>
        </w:rPr>
        <w:t>Завдання</w:t>
      </w:r>
      <w:r w:rsidRPr="0046011A">
        <w:rPr>
          <w:rFonts w:ascii="Times New Roman" w:eastAsia="Times New Roman" w:hAnsi="Times New Roman" w:cs="Times New Roman"/>
          <w:b/>
          <w:bCs/>
          <w:i/>
          <w:iCs/>
          <w:sz w:val="28"/>
          <w:szCs w:val="28"/>
          <w:lang w:eastAsia="ru-RU"/>
        </w:rPr>
        <w:t xml:space="preserve">: </w:t>
      </w:r>
      <w:r w:rsidRPr="0046011A">
        <w:rPr>
          <w:rFonts w:ascii="Times New Roman" w:eastAsia="Times New Roman" w:hAnsi="Times New Roman" w:cs="Times New Roman"/>
          <w:sz w:val="28"/>
          <w:szCs w:val="28"/>
          <w:lang w:eastAsia="ru-RU"/>
        </w:rPr>
        <w:t>забезпечення розвитку й модернізації системи учнівського самоврядування в розрізі сучасних вимог.</w:t>
      </w:r>
    </w:p>
    <w:tbl>
      <w:tblPr>
        <w:tblStyle w:val="42"/>
        <w:tblW w:w="10229" w:type="dxa"/>
        <w:tblInd w:w="-431" w:type="dxa"/>
        <w:tblLayout w:type="fixed"/>
        <w:tblLook w:val="04A0" w:firstRow="1" w:lastRow="0" w:firstColumn="1" w:lastColumn="0" w:noHBand="0" w:noVBand="1"/>
      </w:tblPr>
      <w:tblGrid>
        <w:gridCol w:w="3545"/>
        <w:gridCol w:w="1559"/>
        <w:gridCol w:w="709"/>
        <w:gridCol w:w="708"/>
        <w:gridCol w:w="709"/>
        <w:gridCol w:w="851"/>
        <w:gridCol w:w="708"/>
        <w:gridCol w:w="709"/>
        <w:gridCol w:w="709"/>
        <w:gridCol w:w="22"/>
      </w:tblGrid>
      <w:tr w:rsidR="0046011A" w:rsidRPr="0046011A" w14:paraId="1C5EE8CE" w14:textId="77777777" w:rsidTr="00FC14B2">
        <w:trPr>
          <w:trHeight w:val="210"/>
        </w:trPr>
        <w:tc>
          <w:tcPr>
            <w:tcW w:w="3545" w:type="dxa"/>
            <w:vMerge w:val="restart"/>
          </w:tcPr>
          <w:p w14:paraId="11E348DA"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559" w:type="dxa"/>
            <w:vMerge w:val="restart"/>
          </w:tcPr>
          <w:p w14:paraId="576E8FA9"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5125" w:type="dxa"/>
            <w:gridSpan w:val="8"/>
          </w:tcPr>
          <w:p w14:paraId="478A36A3" w14:textId="77777777" w:rsidR="0046011A" w:rsidRPr="0046011A" w:rsidRDefault="0046011A" w:rsidP="0046011A">
            <w:pPr>
              <w:tabs>
                <w:tab w:val="left" w:pos="324"/>
              </w:tabs>
              <w:spacing w:before="0" w:after="0" w:line="20" w:lineRule="atLeast"/>
              <w:ind w:left="-57" w:right="-57"/>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3E1385FF" w14:textId="77777777" w:rsidTr="00FC14B2">
        <w:trPr>
          <w:gridAfter w:val="1"/>
          <w:wAfter w:w="22" w:type="dxa"/>
          <w:trHeight w:val="210"/>
        </w:trPr>
        <w:tc>
          <w:tcPr>
            <w:tcW w:w="3545" w:type="dxa"/>
            <w:vMerge/>
          </w:tcPr>
          <w:p w14:paraId="0015D54C"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p>
        </w:tc>
        <w:tc>
          <w:tcPr>
            <w:tcW w:w="1559" w:type="dxa"/>
            <w:vMerge/>
          </w:tcPr>
          <w:p w14:paraId="60A46966"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p>
        </w:tc>
        <w:tc>
          <w:tcPr>
            <w:tcW w:w="709" w:type="dxa"/>
          </w:tcPr>
          <w:p w14:paraId="1E6C4F04"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708" w:type="dxa"/>
          </w:tcPr>
          <w:p w14:paraId="3C200F37"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709" w:type="dxa"/>
          </w:tcPr>
          <w:p w14:paraId="34F484C0"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851" w:type="dxa"/>
          </w:tcPr>
          <w:p w14:paraId="23959670"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8" w:type="dxa"/>
          </w:tcPr>
          <w:p w14:paraId="3CB9149D"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2358A148" w14:textId="77777777" w:rsidR="0046011A" w:rsidRPr="0046011A" w:rsidRDefault="0046011A" w:rsidP="0046011A">
            <w:pPr>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9" w:type="dxa"/>
          </w:tcPr>
          <w:p w14:paraId="1A2FFD42" w14:textId="77777777" w:rsidR="0046011A" w:rsidRPr="0046011A" w:rsidRDefault="0046011A" w:rsidP="0046011A">
            <w:pPr>
              <w:tabs>
                <w:tab w:val="left" w:pos="324"/>
              </w:tabs>
              <w:spacing w:before="0" w:after="0" w:line="20" w:lineRule="atLeast"/>
              <w:ind w:left="-57" w:right="-57"/>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4F8E77A2" w14:textId="77777777" w:rsidTr="00FC14B2">
        <w:trPr>
          <w:gridAfter w:val="1"/>
          <w:wAfter w:w="22" w:type="dxa"/>
          <w:trHeight w:val="70"/>
        </w:trPr>
        <w:tc>
          <w:tcPr>
            <w:tcW w:w="3545" w:type="dxa"/>
          </w:tcPr>
          <w:p w14:paraId="0E086A3F" w14:textId="77777777" w:rsidR="0046011A" w:rsidRPr="0046011A" w:rsidRDefault="0046011A" w:rsidP="0046011A">
            <w:pPr>
              <w:tabs>
                <w:tab w:val="left" w:pos="284"/>
              </w:tabs>
              <w:suppressAutoHyphens/>
              <w:spacing w:before="0" w:after="0" w:line="20" w:lineRule="atLeast"/>
              <w:jc w:val="both"/>
              <w:rPr>
                <w:rFonts w:ascii="Times New Roman" w:eastAsia="Calibri" w:hAnsi="Times New Roman" w:cs="Times New Roman"/>
                <w:b/>
                <w:szCs w:val="22"/>
              </w:rPr>
            </w:pPr>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b/>
                <w:szCs w:val="22"/>
              </w:rPr>
              <w:t>Створити</w:t>
            </w:r>
            <w:proofErr w:type="spellEnd"/>
            <w:r w:rsidRPr="0046011A">
              <w:rPr>
                <w:rFonts w:ascii="Times New Roman" w:eastAsia="Calibri" w:hAnsi="Times New Roman" w:cs="Times New Roman"/>
                <w:b/>
                <w:szCs w:val="22"/>
              </w:rPr>
              <w:t>:</w:t>
            </w:r>
          </w:p>
          <w:p w14:paraId="73E0A7DC" w14:textId="77777777" w:rsidR="0046011A" w:rsidRPr="0046011A" w:rsidRDefault="0046011A" w:rsidP="00706A62">
            <w:pPr>
              <w:numPr>
                <w:ilvl w:val="0"/>
                <w:numId w:val="60"/>
              </w:numPr>
              <w:tabs>
                <w:tab w:val="left" w:pos="284"/>
              </w:tabs>
              <w:suppressAutoHyphens/>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дієву</w:t>
            </w:r>
            <w:proofErr w:type="spellEnd"/>
            <w:r w:rsidRPr="0046011A">
              <w:rPr>
                <w:rFonts w:ascii="Times New Roman" w:eastAsia="Calibri" w:hAnsi="Times New Roman" w:cs="Times New Roman"/>
                <w:szCs w:val="22"/>
                <w:lang w:val="ru-RU"/>
              </w:rPr>
              <w:t xml:space="preserve"> систему </w:t>
            </w:r>
            <w:proofErr w:type="spellStart"/>
            <w:r w:rsidRPr="0046011A">
              <w:rPr>
                <w:rFonts w:ascii="Times New Roman" w:eastAsia="Calibri" w:hAnsi="Times New Roman" w:cs="Times New Roman"/>
                <w:szCs w:val="22"/>
                <w:lang w:val="ru-RU"/>
              </w:rPr>
              <w:t>міських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органів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учнівського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самоврядування</w:t>
            </w:r>
            <w:proofErr w:type="spellEnd"/>
            <w:r w:rsidRPr="0046011A">
              <w:rPr>
                <w:rFonts w:ascii="Times New Roman" w:eastAsia="Calibri" w:hAnsi="Times New Roman" w:cs="Times New Roman"/>
                <w:szCs w:val="22"/>
                <w:lang w:val="ru-RU"/>
              </w:rPr>
              <w:t xml:space="preserve"> з </w:t>
            </w:r>
            <w:proofErr w:type="spellStart"/>
            <w:r w:rsidRPr="0046011A">
              <w:rPr>
                <w:rFonts w:ascii="Times New Roman" w:eastAsia="Calibri" w:hAnsi="Times New Roman" w:cs="Times New Roman"/>
                <w:szCs w:val="22"/>
                <w:lang w:val="ru-RU"/>
              </w:rPr>
              <w:t>урахуванням</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вимог</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децентралізації</w:t>
            </w:r>
            <w:proofErr w:type="spellEnd"/>
            <w:r w:rsidRPr="0046011A">
              <w:rPr>
                <w:rFonts w:ascii="Times New Roman" w:eastAsia="Calibri" w:hAnsi="Times New Roman" w:cs="Times New Roman"/>
                <w:szCs w:val="22"/>
                <w:lang w:val="ru-RU"/>
              </w:rPr>
              <w:t>;</w:t>
            </w:r>
          </w:p>
        </w:tc>
        <w:tc>
          <w:tcPr>
            <w:tcW w:w="1559" w:type="dxa"/>
            <w:vAlign w:val="center"/>
          </w:tcPr>
          <w:p w14:paraId="0C948CE0"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 ЗЗСО</w:t>
            </w:r>
          </w:p>
        </w:tc>
        <w:tc>
          <w:tcPr>
            <w:tcW w:w="709" w:type="dxa"/>
          </w:tcPr>
          <w:p w14:paraId="39ED1AD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582C2736" w14:textId="77777777" w:rsidR="0046011A" w:rsidRPr="0046011A" w:rsidRDefault="0046011A" w:rsidP="0046011A">
            <w:pPr>
              <w:spacing w:before="0" w:after="0" w:line="20" w:lineRule="atLeast"/>
              <w:rPr>
                <w:rFonts w:ascii="Times New Roman" w:eastAsia="Calibri" w:hAnsi="Times New Roman" w:cs="Times New Roman"/>
                <w:szCs w:val="22"/>
              </w:rPr>
            </w:pPr>
          </w:p>
          <w:p w14:paraId="30E932C9" w14:textId="77777777" w:rsidR="0046011A" w:rsidRPr="0046011A" w:rsidRDefault="0046011A" w:rsidP="0046011A">
            <w:pPr>
              <w:spacing w:before="0" w:after="0" w:line="20" w:lineRule="atLeast"/>
              <w:rPr>
                <w:rFonts w:ascii="Times New Roman" w:eastAsia="Calibri" w:hAnsi="Times New Roman" w:cs="Times New Roman"/>
                <w:szCs w:val="22"/>
              </w:rPr>
            </w:pPr>
          </w:p>
          <w:p w14:paraId="7D4E1FA2" w14:textId="77777777" w:rsidR="0046011A" w:rsidRPr="0046011A" w:rsidRDefault="0046011A" w:rsidP="0046011A">
            <w:pPr>
              <w:spacing w:before="0" w:after="0" w:line="20" w:lineRule="atLeast"/>
              <w:rPr>
                <w:rFonts w:ascii="Times New Roman" w:eastAsia="Calibri" w:hAnsi="Times New Roman" w:cs="Times New Roman"/>
                <w:szCs w:val="22"/>
              </w:rPr>
            </w:pPr>
          </w:p>
          <w:p w14:paraId="39208928"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708" w:type="dxa"/>
          </w:tcPr>
          <w:p w14:paraId="303A8E63"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5175310C"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851" w:type="dxa"/>
          </w:tcPr>
          <w:p w14:paraId="17E7855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8" w:type="dxa"/>
          </w:tcPr>
          <w:p w14:paraId="27F2DDE7"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2B37C07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709" w:type="dxa"/>
          </w:tcPr>
          <w:p w14:paraId="14DF24A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p>
        </w:tc>
      </w:tr>
      <w:tr w:rsidR="0046011A" w:rsidRPr="0046011A" w14:paraId="12289CD6" w14:textId="77777777" w:rsidTr="00FC14B2">
        <w:trPr>
          <w:gridAfter w:val="1"/>
          <w:wAfter w:w="22" w:type="dxa"/>
          <w:trHeight w:val="210"/>
        </w:trPr>
        <w:tc>
          <w:tcPr>
            <w:tcW w:w="3545" w:type="dxa"/>
          </w:tcPr>
          <w:p w14:paraId="27904E94" w14:textId="77777777" w:rsidR="0046011A" w:rsidRPr="00B51B49" w:rsidRDefault="0046011A" w:rsidP="00706A62">
            <w:pPr>
              <w:numPr>
                <w:ilvl w:val="0"/>
                <w:numId w:val="60"/>
              </w:numPr>
              <w:tabs>
                <w:tab w:val="left" w:pos="284"/>
              </w:tabs>
              <w:suppressAutoHyphens/>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 xml:space="preserve">методичні рекомендації з організації учнівського самоврядування всіх рівнів </w:t>
            </w:r>
            <w:r w:rsidRPr="00B51B49">
              <w:rPr>
                <w:rFonts w:ascii="Times New Roman" w:eastAsia="Calibri" w:hAnsi="Times New Roman" w:cs="Times New Roman"/>
                <w:szCs w:val="22"/>
                <w:lang w:val="uk-UA"/>
              </w:rPr>
              <w:lastRenderedPageBreak/>
              <w:t>для педагогів, вихователів, керівників Сіверської міської ОТГ;</w:t>
            </w:r>
          </w:p>
        </w:tc>
        <w:tc>
          <w:tcPr>
            <w:tcW w:w="1559" w:type="dxa"/>
            <w:vAlign w:val="center"/>
          </w:tcPr>
          <w:p w14:paraId="66235D9A" w14:textId="77777777" w:rsidR="0046011A" w:rsidRPr="0046011A" w:rsidRDefault="0046011A" w:rsidP="0046011A">
            <w:pPr>
              <w:spacing w:before="0" w:after="0" w:line="20" w:lineRule="atLeast"/>
              <w:jc w:val="center"/>
              <w:rPr>
                <w:rFonts w:ascii="Times New Roman" w:eastAsia="Calibri" w:hAnsi="Times New Roman" w:cs="Times New Roman"/>
                <w:color w:val="FF0000"/>
                <w:szCs w:val="22"/>
              </w:rPr>
            </w:pPr>
            <w:r w:rsidRPr="0046011A">
              <w:rPr>
                <w:rFonts w:ascii="Times New Roman" w:eastAsia="Calibri" w:hAnsi="Times New Roman" w:cs="Times New Roman"/>
                <w:szCs w:val="22"/>
              </w:rPr>
              <w:lastRenderedPageBreak/>
              <w:t>ЗПО</w:t>
            </w:r>
          </w:p>
        </w:tc>
        <w:tc>
          <w:tcPr>
            <w:tcW w:w="709" w:type="dxa"/>
          </w:tcPr>
          <w:p w14:paraId="75CAD4FA"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1597A9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0C027B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46BFF71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D77E6D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BE038C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3EFD0C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9640FB9" w14:textId="77777777" w:rsidTr="00FC14B2">
        <w:trPr>
          <w:gridAfter w:val="1"/>
          <w:wAfter w:w="22" w:type="dxa"/>
          <w:trHeight w:val="210"/>
        </w:trPr>
        <w:tc>
          <w:tcPr>
            <w:tcW w:w="3545" w:type="dxa"/>
          </w:tcPr>
          <w:p w14:paraId="3B1588F9" w14:textId="77777777" w:rsidR="0046011A" w:rsidRPr="0046011A" w:rsidRDefault="0046011A" w:rsidP="00706A62">
            <w:pPr>
              <w:numPr>
                <w:ilvl w:val="0"/>
                <w:numId w:val="60"/>
              </w:numPr>
              <w:tabs>
                <w:tab w:val="left" w:pos="284"/>
              </w:tabs>
              <w:suppressAutoHyphens/>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умови</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набуття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учнями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навичок</w:t>
            </w:r>
            <w:proofErr w:type="spellEnd"/>
            <w:r w:rsidRPr="0046011A">
              <w:rPr>
                <w:rFonts w:ascii="Times New Roman" w:eastAsia="Calibri" w:hAnsi="Times New Roman" w:cs="Times New Roman"/>
                <w:szCs w:val="22"/>
                <w:lang w:val="ru-RU"/>
              </w:rPr>
              <w:t xml:space="preserve"> парламентаризму, </w:t>
            </w:r>
            <w:proofErr w:type="spellStart"/>
            <w:r w:rsidRPr="0046011A">
              <w:rPr>
                <w:rFonts w:ascii="Times New Roman" w:eastAsia="Calibri" w:hAnsi="Times New Roman" w:cs="Times New Roman"/>
                <w:szCs w:val="22"/>
                <w:lang w:val="ru-RU"/>
              </w:rPr>
              <w:t>умінь</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відстоювати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власну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позицію</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демократичними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засобами</w:t>
            </w:r>
            <w:proofErr w:type="spellEnd"/>
            <w:r w:rsidRPr="0046011A">
              <w:rPr>
                <w:rFonts w:ascii="Times New Roman" w:eastAsia="Calibri" w:hAnsi="Times New Roman" w:cs="Times New Roman"/>
                <w:szCs w:val="22"/>
                <w:lang w:val="ru-RU"/>
              </w:rPr>
              <w:t xml:space="preserve"> через </w:t>
            </w:r>
            <w:proofErr w:type="spellStart"/>
            <w:r w:rsidRPr="0046011A">
              <w:rPr>
                <w:rFonts w:ascii="Times New Roman" w:eastAsia="Calibri" w:hAnsi="Times New Roman" w:cs="Times New Roman"/>
                <w:szCs w:val="22"/>
                <w:lang w:val="ru-RU"/>
              </w:rPr>
              <w:t>долучення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їх</w:t>
            </w:r>
            <w:proofErr w:type="spellEnd"/>
            <w:r w:rsidRPr="0046011A">
              <w:rPr>
                <w:rFonts w:ascii="Times New Roman" w:eastAsia="Calibri" w:hAnsi="Times New Roman" w:cs="Times New Roman"/>
                <w:szCs w:val="22"/>
                <w:lang w:val="ru-RU"/>
              </w:rPr>
              <w:t xml:space="preserve"> до </w:t>
            </w: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в </w:t>
            </w:r>
            <w:proofErr w:type="spellStart"/>
            <w:r w:rsidRPr="0046011A">
              <w:rPr>
                <w:rFonts w:ascii="Times New Roman" w:eastAsia="Calibri" w:hAnsi="Times New Roman" w:cs="Times New Roman"/>
                <w:szCs w:val="22"/>
                <w:lang w:val="ru-RU"/>
              </w:rPr>
              <w:t>тренінгах</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освітніх</w:t>
            </w:r>
            <w:proofErr w:type="spellEnd"/>
            <w:r w:rsidRPr="0046011A">
              <w:rPr>
                <w:rFonts w:ascii="Times New Roman" w:eastAsia="Calibri" w:hAnsi="Times New Roman" w:cs="Times New Roman"/>
                <w:szCs w:val="22"/>
                <w:lang w:val="ru-RU"/>
              </w:rPr>
              <w:t xml:space="preserve"> проектах.</w:t>
            </w:r>
          </w:p>
        </w:tc>
        <w:tc>
          <w:tcPr>
            <w:tcW w:w="1559" w:type="dxa"/>
            <w:vAlign w:val="center"/>
          </w:tcPr>
          <w:p w14:paraId="44347A05"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 ЗЗСО</w:t>
            </w:r>
          </w:p>
        </w:tc>
        <w:tc>
          <w:tcPr>
            <w:tcW w:w="709" w:type="dxa"/>
          </w:tcPr>
          <w:p w14:paraId="2C39E92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4B381F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58DF56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220BBF3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7B287A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70BDF9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7D8EC68D"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992F362" w14:textId="77777777" w:rsidTr="00FC14B2">
        <w:trPr>
          <w:gridAfter w:val="1"/>
          <w:wAfter w:w="22" w:type="dxa"/>
          <w:trHeight w:val="210"/>
        </w:trPr>
        <w:tc>
          <w:tcPr>
            <w:tcW w:w="3545" w:type="dxa"/>
          </w:tcPr>
          <w:p w14:paraId="3EBC19D4" w14:textId="77777777" w:rsidR="0046011A" w:rsidRPr="0046011A" w:rsidRDefault="0046011A" w:rsidP="0046011A">
            <w:pPr>
              <w:tabs>
                <w:tab w:val="left" w:pos="284"/>
              </w:tabs>
              <w:suppressAutoHyphens/>
              <w:spacing w:before="0" w:after="0" w:line="20" w:lineRule="atLeast"/>
              <w:jc w:val="both"/>
              <w:rPr>
                <w:rFonts w:ascii="Times New Roman" w:eastAsia="Calibri" w:hAnsi="Times New Roman" w:cs="Times New Roman"/>
                <w:b/>
                <w:szCs w:val="22"/>
              </w:rPr>
            </w:pPr>
            <w:proofErr w:type="spellStart"/>
            <w:r w:rsidRPr="0046011A">
              <w:rPr>
                <w:rFonts w:ascii="Times New Roman" w:eastAsia="Calibri" w:hAnsi="Times New Roman" w:cs="Times New Roman"/>
                <w:b/>
                <w:szCs w:val="22"/>
              </w:rPr>
              <w:t>Запровадити</w:t>
            </w:r>
            <w:proofErr w:type="spellEnd"/>
            <w:r w:rsidRPr="0046011A">
              <w:rPr>
                <w:rFonts w:ascii="Times New Roman" w:eastAsia="Calibri" w:hAnsi="Times New Roman" w:cs="Times New Roman"/>
                <w:b/>
                <w:szCs w:val="22"/>
              </w:rPr>
              <w:t>:</w:t>
            </w:r>
          </w:p>
          <w:p w14:paraId="5137A9E3" w14:textId="77777777" w:rsidR="0046011A" w:rsidRPr="0046011A" w:rsidRDefault="0046011A" w:rsidP="00706A62">
            <w:pPr>
              <w:numPr>
                <w:ilvl w:val="0"/>
                <w:numId w:val="61"/>
              </w:numPr>
              <w:tabs>
                <w:tab w:val="left" w:pos="284"/>
              </w:tabs>
              <w:suppressAutoHyphens/>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співпрацю</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органів</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учнівського</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самоврядування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Сіверської</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міської</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територіальної</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громади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та</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інших</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регіонів</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країни</w:t>
            </w:r>
            <w:proofErr w:type="spellEnd"/>
            <w:r w:rsidRPr="0046011A">
              <w:rPr>
                <w:rFonts w:ascii="Times New Roman" w:eastAsia="Calibri" w:hAnsi="Times New Roman" w:cs="Times New Roman"/>
                <w:szCs w:val="22"/>
              </w:rPr>
              <w:t>;</w:t>
            </w:r>
          </w:p>
        </w:tc>
        <w:tc>
          <w:tcPr>
            <w:tcW w:w="1559" w:type="dxa"/>
            <w:vAlign w:val="center"/>
          </w:tcPr>
          <w:p w14:paraId="5F7D5B6E"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 ЗЗСО</w:t>
            </w:r>
          </w:p>
        </w:tc>
        <w:tc>
          <w:tcPr>
            <w:tcW w:w="709" w:type="dxa"/>
          </w:tcPr>
          <w:p w14:paraId="67296F5D"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BA22BE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77B5D6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32BB883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F64B41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55DAC9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5B3460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6207748" w14:textId="77777777" w:rsidTr="00FC14B2">
        <w:trPr>
          <w:gridAfter w:val="1"/>
          <w:wAfter w:w="22" w:type="dxa"/>
          <w:trHeight w:val="210"/>
        </w:trPr>
        <w:tc>
          <w:tcPr>
            <w:tcW w:w="3545" w:type="dxa"/>
          </w:tcPr>
          <w:p w14:paraId="058FB2D9" w14:textId="77777777" w:rsidR="0046011A" w:rsidRPr="0046011A" w:rsidRDefault="0046011A" w:rsidP="00706A62">
            <w:pPr>
              <w:numPr>
                <w:ilvl w:val="0"/>
                <w:numId w:val="61"/>
              </w:numPr>
              <w:tabs>
                <w:tab w:val="left" w:pos="284"/>
              </w:tabs>
              <w:suppressAutoHyphens/>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тренінгові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заняття</w:t>
            </w:r>
            <w:proofErr w:type="spellEnd"/>
            <w:r w:rsidRPr="0046011A">
              <w:rPr>
                <w:rFonts w:ascii="Times New Roman" w:eastAsia="Calibri" w:hAnsi="Times New Roman" w:cs="Times New Roman"/>
                <w:szCs w:val="22"/>
                <w:lang w:val="ru-RU"/>
              </w:rPr>
              <w:t xml:space="preserve"> для </w:t>
            </w:r>
            <w:proofErr w:type="spellStart"/>
            <w:r w:rsidRPr="0046011A">
              <w:rPr>
                <w:rFonts w:ascii="Times New Roman" w:eastAsia="Calibri" w:hAnsi="Times New Roman" w:cs="Times New Roman"/>
                <w:szCs w:val="22"/>
                <w:lang w:val="ru-RU"/>
              </w:rPr>
              <w:t>набуття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учнями</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вихованцями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навичок</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суб’єкта</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громадянського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суспільства</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правової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держави</w:t>
            </w:r>
            <w:proofErr w:type="spellEnd"/>
            <w:r w:rsidRPr="0046011A">
              <w:rPr>
                <w:rFonts w:ascii="Times New Roman" w:eastAsia="Calibri" w:hAnsi="Times New Roman" w:cs="Times New Roman"/>
                <w:szCs w:val="22"/>
                <w:lang w:val="ru-RU"/>
              </w:rPr>
              <w:t xml:space="preserve"> на засадах </w:t>
            </w:r>
            <w:proofErr w:type="spellStart"/>
            <w:r w:rsidRPr="0046011A">
              <w:rPr>
                <w:rFonts w:ascii="Times New Roman" w:eastAsia="Calibri" w:hAnsi="Times New Roman" w:cs="Times New Roman"/>
                <w:szCs w:val="22"/>
                <w:lang w:val="ru-RU"/>
              </w:rPr>
              <w:t>ідей</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сталого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розвитку</w:t>
            </w:r>
            <w:proofErr w:type="spellEnd"/>
            <w:r w:rsidRPr="0046011A">
              <w:rPr>
                <w:rFonts w:ascii="Times New Roman" w:eastAsia="Calibri" w:hAnsi="Times New Roman" w:cs="Times New Roman"/>
                <w:szCs w:val="22"/>
                <w:lang w:val="ru-RU"/>
              </w:rPr>
              <w:t>;</w:t>
            </w:r>
          </w:p>
        </w:tc>
        <w:tc>
          <w:tcPr>
            <w:tcW w:w="1559" w:type="dxa"/>
            <w:vAlign w:val="center"/>
          </w:tcPr>
          <w:p w14:paraId="74CCE3CE" w14:textId="77777777" w:rsidR="0046011A" w:rsidRPr="0046011A" w:rsidRDefault="0046011A" w:rsidP="0046011A">
            <w:pPr>
              <w:spacing w:before="0" w:after="0" w:line="20" w:lineRule="atLeast"/>
              <w:jc w:val="center"/>
              <w:rPr>
                <w:rFonts w:ascii="Times New Roman" w:eastAsia="Calibri" w:hAnsi="Times New Roman" w:cs="Times New Roman"/>
                <w:color w:val="FF0000"/>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734C3FC8"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F37D5D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C14630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2527613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2C9C09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0ED53F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BBBFE8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4D0B538F" w14:textId="77777777" w:rsidTr="00FC14B2">
        <w:trPr>
          <w:gridAfter w:val="1"/>
          <w:wAfter w:w="22" w:type="dxa"/>
          <w:trHeight w:val="210"/>
        </w:trPr>
        <w:tc>
          <w:tcPr>
            <w:tcW w:w="3545" w:type="dxa"/>
          </w:tcPr>
          <w:p w14:paraId="468CD0E9" w14:textId="77777777" w:rsidR="0046011A" w:rsidRPr="0046011A" w:rsidRDefault="0046011A" w:rsidP="0046011A">
            <w:pPr>
              <w:tabs>
                <w:tab w:val="left" w:pos="284"/>
              </w:tabs>
              <w:suppressAutoHyphens/>
              <w:spacing w:before="0" w:after="0" w:line="20" w:lineRule="atLeast"/>
              <w:jc w:val="both"/>
              <w:rPr>
                <w:rFonts w:ascii="Times New Roman" w:eastAsia="Calibri" w:hAnsi="Times New Roman" w:cs="Times New Roman"/>
                <w:b/>
                <w:szCs w:val="22"/>
                <w:lang w:val="ru-RU"/>
              </w:rPr>
            </w:pPr>
            <w:proofErr w:type="spellStart"/>
            <w:r w:rsidRPr="0046011A">
              <w:rPr>
                <w:rFonts w:ascii="Times New Roman" w:eastAsia="Calibri" w:hAnsi="Times New Roman" w:cs="Times New Roman"/>
                <w:b/>
                <w:szCs w:val="22"/>
                <w:lang w:val="ru-RU"/>
              </w:rPr>
              <w:t>Сприяти</w:t>
            </w:r>
            <w:proofErr w:type="spellEnd"/>
            <w:r w:rsidRPr="0046011A">
              <w:rPr>
                <w:rFonts w:ascii="Times New Roman" w:eastAsia="Calibri" w:hAnsi="Times New Roman" w:cs="Times New Roman"/>
                <w:b/>
                <w:szCs w:val="22"/>
                <w:lang w:val="ru-RU"/>
              </w:rPr>
              <w:t>:</w:t>
            </w:r>
          </w:p>
          <w:p w14:paraId="233746A0" w14:textId="77777777" w:rsidR="0046011A" w:rsidRPr="0046011A" w:rsidRDefault="0046011A" w:rsidP="0046011A">
            <w:pPr>
              <w:tabs>
                <w:tab w:val="left" w:pos="284"/>
              </w:tabs>
              <w:suppressAutoHyphens/>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педагогічних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працівників</w:t>
            </w:r>
            <w:proofErr w:type="spellEnd"/>
            <w:r w:rsidRPr="0046011A">
              <w:rPr>
                <w:rFonts w:ascii="Times New Roman" w:eastAsia="Calibri" w:hAnsi="Times New Roman" w:cs="Times New Roman"/>
                <w:szCs w:val="22"/>
                <w:lang w:val="ru-RU"/>
              </w:rPr>
              <w:t xml:space="preserve"> </w:t>
            </w:r>
            <w:proofErr w:type="gramStart"/>
            <w:r w:rsidRPr="0046011A">
              <w:rPr>
                <w:rFonts w:ascii="Times New Roman" w:eastAsia="Calibri" w:hAnsi="Times New Roman" w:cs="Times New Roman"/>
                <w:szCs w:val="22"/>
                <w:lang w:val="ru-RU"/>
              </w:rPr>
              <w:t>у конкурсах</w:t>
            </w:r>
            <w:proofErr w:type="gram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кращу</w:t>
            </w:r>
            <w:proofErr w:type="spellEnd"/>
            <w:r w:rsidRPr="0046011A">
              <w:rPr>
                <w:rFonts w:ascii="Times New Roman" w:eastAsia="Calibri" w:hAnsi="Times New Roman" w:cs="Times New Roman"/>
                <w:szCs w:val="22"/>
                <w:lang w:val="ru-RU"/>
              </w:rPr>
              <w:t xml:space="preserve"> модель </w:t>
            </w:r>
            <w:proofErr w:type="spellStart"/>
            <w:r w:rsidRPr="0046011A">
              <w:rPr>
                <w:rFonts w:ascii="Times New Roman" w:eastAsia="Calibri" w:hAnsi="Times New Roman" w:cs="Times New Roman"/>
                <w:szCs w:val="22"/>
                <w:lang w:val="ru-RU"/>
              </w:rPr>
              <w:t>учнівського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самоврядування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навчального</w:t>
            </w:r>
            <w:proofErr w:type="spellEnd"/>
            <w:r w:rsidRPr="0046011A">
              <w:rPr>
                <w:rFonts w:ascii="Times New Roman" w:eastAsia="Calibri" w:hAnsi="Times New Roman" w:cs="Times New Roman"/>
                <w:szCs w:val="22"/>
                <w:lang w:val="ru-RU"/>
              </w:rPr>
              <w:t xml:space="preserve"> закладу;</w:t>
            </w:r>
          </w:p>
        </w:tc>
        <w:tc>
          <w:tcPr>
            <w:tcW w:w="1559" w:type="dxa"/>
            <w:vAlign w:val="center"/>
          </w:tcPr>
          <w:p w14:paraId="1A9D22A6"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 xml:space="preserve">ЗПО, </w:t>
            </w:r>
          </w:p>
          <w:p w14:paraId="1946E877"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ЗЗСО</w:t>
            </w:r>
          </w:p>
        </w:tc>
        <w:tc>
          <w:tcPr>
            <w:tcW w:w="709" w:type="dxa"/>
          </w:tcPr>
          <w:p w14:paraId="5050CC82"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6C288A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001E21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534C2BC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C3868C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B1975D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AC9714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35E1916" w14:textId="77777777" w:rsidTr="00FC14B2">
        <w:trPr>
          <w:gridAfter w:val="1"/>
          <w:wAfter w:w="22" w:type="dxa"/>
          <w:trHeight w:val="210"/>
        </w:trPr>
        <w:tc>
          <w:tcPr>
            <w:tcW w:w="3545" w:type="dxa"/>
          </w:tcPr>
          <w:p w14:paraId="46917994" w14:textId="77777777" w:rsidR="0046011A" w:rsidRPr="0046011A" w:rsidRDefault="0046011A" w:rsidP="00706A62">
            <w:pPr>
              <w:numPr>
                <w:ilvl w:val="0"/>
                <w:numId w:val="61"/>
              </w:numPr>
              <w:tabs>
                <w:tab w:val="left" w:pos="284"/>
              </w:tabs>
              <w:suppressAutoHyphens/>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засіданнях</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зльотах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органів</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учнівського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само</w:t>
            </w:r>
            <w:r w:rsidRPr="0046011A">
              <w:rPr>
                <w:rFonts w:ascii="Times New Roman" w:eastAsia="Calibri" w:hAnsi="Times New Roman" w:cs="Times New Roman"/>
                <w:szCs w:val="22"/>
                <w:lang w:val="ru-RU"/>
              </w:rPr>
              <w:softHyphen/>
              <w:t>вря</w:t>
            </w:r>
            <w:r w:rsidRPr="0046011A">
              <w:rPr>
                <w:rFonts w:ascii="Times New Roman" w:eastAsia="Calibri" w:hAnsi="Times New Roman" w:cs="Times New Roman"/>
                <w:szCs w:val="22"/>
                <w:lang w:val="ru-RU"/>
              </w:rPr>
              <w:softHyphen/>
              <w:t>ду</w:t>
            </w:r>
            <w:r w:rsidRPr="0046011A">
              <w:rPr>
                <w:rFonts w:ascii="Times New Roman" w:eastAsia="Calibri" w:hAnsi="Times New Roman" w:cs="Times New Roman"/>
                <w:szCs w:val="22"/>
                <w:lang w:val="ru-RU"/>
              </w:rPr>
              <w:softHyphen/>
              <w:t>вання</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всіх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рівнях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навчальний</w:t>
            </w:r>
            <w:proofErr w:type="spellEnd"/>
            <w:r w:rsidRPr="0046011A">
              <w:rPr>
                <w:rFonts w:ascii="Times New Roman" w:eastAsia="Calibri" w:hAnsi="Times New Roman" w:cs="Times New Roman"/>
                <w:szCs w:val="22"/>
                <w:lang w:val="ru-RU"/>
              </w:rPr>
              <w:t xml:space="preserve"> заклад – </w:t>
            </w:r>
            <w:proofErr w:type="spellStart"/>
            <w:r w:rsidRPr="0046011A">
              <w:rPr>
                <w:rFonts w:ascii="Times New Roman" w:eastAsia="Calibri" w:hAnsi="Times New Roman" w:cs="Times New Roman"/>
                <w:szCs w:val="22"/>
                <w:lang w:val="ru-RU"/>
              </w:rPr>
              <w:t>місто</w:t>
            </w:r>
            <w:proofErr w:type="spellEnd"/>
            <w:r w:rsidRPr="0046011A">
              <w:rPr>
                <w:rFonts w:ascii="Times New Roman" w:eastAsia="Calibri" w:hAnsi="Times New Roman" w:cs="Times New Roman"/>
                <w:szCs w:val="22"/>
                <w:lang w:val="ru-RU"/>
              </w:rPr>
              <w:t xml:space="preserve"> - громада – область);</w:t>
            </w:r>
          </w:p>
        </w:tc>
        <w:tc>
          <w:tcPr>
            <w:tcW w:w="1559" w:type="dxa"/>
            <w:vAlign w:val="center"/>
          </w:tcPr>
          <w:p w14:paraId="55F1FA6E"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ЗЗСО, ЗПО</w:t>
            </w:r>
          </w:p>
        </w:tc>
        <w:tc>
          <w:tcPr>
            <w:tcW w:w="709" w:type="dxa"/>
          </w:tcPr>
          <w:p w14:paraId="3F213BB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8FD52B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95C2CC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502D809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CABF01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B2648C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6C374A1"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6B5DC10" w14:textId="77777777" w:rsidTr="00FC14B2">
        <w:trPr>
          <w:gridAfter w:val="1"/>
          <w:wAfter w:w="22" w:type="dxa"/>
          <w:trHeight w:val="210"/>
        </w:trPr>
        <w:tc>
          <w:tcPr>
            <w:tcW w:w="3545" w:type="dxa"/>
          </w:tcPr>
          <w:p w14:paraId="4BF5173D" w14:textId="77777777" w:rsidR="0046011A" w:rsidRPr="00B51B49" w:rsidRDefault="0046011A" w:rsidP="00706A62">
            <w:pPr>
              <w:numPr>
                <w:ilvl w:val="0"/>
                <w:numId w:val="61"/>
              </w:numPr>
              <w:tabs>
                <w:tab w:val="left" w:pos="284"/>
              </w:tabs>
              <w:suppressAutoHyphens/>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szCs w:val="22"/>
                <w:lang w:val="uk-UA"/>
              </w:rPr>
              <w:t>співпраці органів учнівського самоврядування Сіверської міської ОТГ з місцевими громадськими організаціями;</w:t>
            </w:r>
          </w:p>
        </w:tc>
        <w:tc>
          <w:tcPr>
            <w:tcW w:w="1559" w:type="dxa"/>
            <w:vAlign w:val="center"/>
          </w:tcPr>
          <w:p w14:paraId="14896C7C"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 ЗЗСО</w:t>
            </w:r>
          </w:p>
        </w:tc>
        <w:tc>
          <w:tcPr>
            <w:tcW w:w="709" w:type="dxa"/>
          </w:tcPr>
          <w:p w14:paraId="7713850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42E3F97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EE56D6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02A2938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201B79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6EC319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E3808C9"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3D279CF8" w14:textId="77777777" w:rsidTr="00FC14B2">
        <w:trPr>
          <w:gridAfter w:val="1"/>
          <w:wAfter w:w="22" w:type="dxa"/>
          <w:trHeight w:val="210"/>
        </w:trPr>
        <w:tc>
          <w:tcPr>
            <w:tcW w:w="3545" w:type="dxa"/>
          </w:tcPr>
          <w:p w14:paraId="79C831DE" w14:textId="77777777" w:rsidR="0046011A" w:rsidRPr="0046011A" w:rsidRDefault="0046011A" w:rsidP="00706A62">
            <w:pPr>
              <w:numPr>
                <w:ilvl w:val="0"/>
                <w:numId w:val="61"/>
              </w:numPr>
              <w:tabs>
                <w:tab w:val="left" w:pos="284"/>
              </w:tabs>
              <w:suppressAutoHyphens/>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участі</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учнівської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молоді</w:t>
            </w:r>
            <w:proofErr w:type="spellEnd"/>
            <w:r w:rsidRPr="0046011A">
              <w:rPr>
                <w:rFonts w:ascii="Times New Roman" w:eastAsia="Calibri" w:hAnsi="Times New Roman" w:cs="Times New Roman"/>
                <w:szCs w:val="22"/>
                <w:lang w:val="ru-RU"/>
              </w:rPr>
              <w:t xml:space="preserve"> у </w:t>
            </w:r>
            <w:proofErr w:type="spellStart"/>
            <w:r w:rsidRPr="0046011A">
              <w:rPr>
                <w:rFonts w:ascii="Times New Roman" w:eastAsia="Calibri" w:hAnsi="Times New Roman" w:cs="Times New Roman"/>
                <w:szCs w:val="22"/>
                <w:lang w:val="ru-RU"/>
              </w:rPr>
              <w:t>туристичних</w:t>
            </w:r>
            <w:proofErr w:type="spellEnd"/>
            <w:r w:rsidRPr="0046011A">
              <w:rPr>
                <w:rFonts w:ascii="Times New Roman" w:eastAsia="Calibri" w:hAnsi="Times New Roman" w:cs="Times New Roman"/>
                <w:szCs w:val="22"/>
                <w:lang w:val="ru-RU"/>
              </w:rPr>
              <w:t xml:space="preserve"> походах для </w:t>
            </w:r>
            <w:proofErr w:type="spellStart"/>
            <w:r w:rsidRPr="0046011A">
              <w:rPr>
                <w:rFonts w:ascii="Times New Roman" w:eastAsia="Calibri" w:hAnsi="Times New Roman" w:cs="Times New Roman"/>
                <w:szCs w:val="22"/>
                <w:lang w:val="ru-RU"/>
              </w:rPr>
              <w:t>вивчення</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природи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історії</w:t>
            </w:r>
            <w:proofErr w:type="spellEnd"/>
            <w:r w:rsidRPr="0046011A">
              <w:rPr>
                <w:rFonts w:ascii="Times New Roman" w:eastAsia="Calibri" w:hAnsi="Times New Roman" w:cs="Times New Roman"/>
                <w:szCs w:val="22"/>
                <w:lang w:val="ru-RU"/>
              </w:rPr>
              <w:t xml:space="preserve"> та </w:t>
            </w:r>
            <w:proofErr w:type="spellStart"/>
            <w:r w:rsidRPr="0046011A">
              <w:rPr>
                <w:rFonts w:ascii="Times New Roman" w:eastAsia="Calibri" w:hAnsi="Times New Roman" w:cs="Times New Roman"/>
                <w:szCs w:val="22"/>
                <w:lang w:val="ru-RU"/>
              </w:rPr>
              <w:t>культури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рідного</w:t>
            </w:r>
            <w:proofErr w:type="spellEnd"/>
            <w:r w:rsidRPr="0046011A">
              <w:rPr>
                <w:rFonts w:ascii="Times New Roman" w:eastAsia="Calibri" w:hAnsi="Times New Roman" w:cs="Times New Roman"/>
                <w:szCs w:val="22"/>
                <w:lang w:val="ru-RU"/>
              </w:rPr>
              <w:t xml:space="preserve"> краю.</w:t>
            </w:r>
          </w:p>
        </w:tc>
        <w:tc>
          <w:tcPr>
            <w:tcW w:w="1559" w:type="dxa"/>
            <w:vAlign w:val="center"/>
          </w:tcPr>
          <w:p w14:paraId="102E0C9C"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ЗПО, ЗЗСО</w:t>
            </w:r>
          </w:p>
        </w:tc>
        <w:tc>
          <w:tcPr>
            <w:tcW w:w="709" w:type="dxa"/>
          </w:tcPr>
          <w:p w14:paraId="51A672FE"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79966E8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B1C608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2AB10420"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3F7FF9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C160885"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451B208"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1CCF211" w14:textId="77777777" w:rsidTr="00FC14B2">
        <w:trPr>
          <w:gridAfter w:val="1"/>
          <w:wAfter w:w="22" w:type="dxa"/>
          <w:trHeight w:val="210"/>
        </w:trPr>
        <w:tc>
          <w:tcPr>
            <w:tcW w:w="3545" w:type="dxa"/>
          </w:tcPr>
          <w:p w14:paraId="33BDBB8C" w14:textId="77777777" w:rsidR="0046011A" w:rsidRPr="0046011A" w:rsidRDefault="0046011A" w:rsidP="00706A62">
            <w:pPr>
              <w:numPr>
                <w:ilvl w:val="0"/>
                <w:numId w:val="61"/>
              </w:numPr>
              <w:tabs>
                <w:tab w:val="left" w:pos="284"/>
              </w:tabs>
              <w:suppressAutoHyphens/>
              <w:spacing w:before="0" w:after="0" w:line="20" w:lineRule="atLeast"/>
              <w:jc w:val="both"/>
              <w:rPr>
                <w:rFonts w:ascii="Times New Roman" w:eastAsia="Calibri" w:hAnsi="Times New Roman" w:cs="Times New Roman"/>
                <w:szCs w:val="22"/>
                <w:lang w:val="ru-RU"/>
              </w:rPr>
            </w:pPr>
            <w:proofErr w:type="spellStart"/>
            <w:r w:rsidRPr="0046011A">
              <w:rPr>
                <w:rFonts w:ascii="Times New Roman" w:eastAsia="Calibri" w:hAnsi="Times New Roman" w:cs="Times New Roman"/>
                <w:szCs w:val="22"/>
                <w:lang w:val="ru-RU"/>
              </w:rPr>
              <w:t>розвитку</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учнівських</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клубів</w:t>
            </w:r>
            <w:proofErr w:type="spellEnd"/>
            <w:r w:rsidRPr="0046011A">
              <w:rPr>
                <w:rFonts w:ascii="Times New Roman" w:eastAsia="Calibri" w:hAnsi="Times New Roman" w:cs="Times New Roman"/>
                <w:szCs w:val="22"/>
                <w:lang w:val="ru-RU"/>
              </w:rPr>
              <w:t xml:space="preserve"> за </w:t>
            </w:r>
            <w:proofErr w:type="spellStart"/>
            <w:r w:rsidRPr="0046011A">
              <w:rPr>
                <w:rFonts w:ascii="Times New Roman" w:eastAsia="Calibri" w:hAnsi="Times New Roman" w:cs="Times New Roman"/>
                <w:szCs w:val="22"/>
                <w:lang w:val="ru-RU"/>
              </w:rPr>
              <w:t>інтересами</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що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ґрунтуються</w:t>
            </w:r>
            <w:proofErr w:type="spellEnd"/>
            <w:r w:rsidRPr="0046011A">
              <w:rPr>
                <w:rFonts w:ascii="Times New Roman" w:eastAsia="Calibri" w:hAnsi="Times New Roman" w:cs="Times New Roman"/>
                <w:szCs w:val="22"/>
                <w:lang w:val="ru-RU"/>
              </w:rPr>
              <w:t xml:space="preserve"> на </w:t>
            </w:r>
            <w:proofErr w:type="spellStart"/>
            <w:r w:rsidRPr="0046011A">
              <w:rPr>
                <w:rFonts w:ascii="Times New Roman" w:eastAsia="Calibri" w:hAnsi="Times New Roman" w:cs="Times New Roman"/>
                <w:szCs w:val="22"/>
                <w:lang w:val="ru-RU"/>
              </w:rPr>
              <w:t>концепції</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сталого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розвитку</w:t>
            </w:r>
            <w:proofErr w:type="spellEnd"/>
            <w:r w:rsidRPr="0046011A">
              <w:rPr>
                <w:rFonts w:ascii="Times New Roman" w:eastAsia="Calibri" w:hAnsi="Times New Roman" w:cs="Times New Roman"/>
                <w:szCs w:val="22"/>
                <w:lang w:val="ru-RU"/>
              </w:rPr>
              <w:t>.</w:t>
            </w:r>
          </w:p>
        </w:tc>
        <w:tc>
          <w:tcPr>
            <w:tcW w:w="1559" w:type="dxa"/>
            <w:vAlign w:val="center"/>
          </w:tcPr>
          <w:p w14:paraId="10D0C174" w14:textId="77777777" w:rsidR="0046011A" w:rsidRPr="0046011A" w:rsidRDefault="0046011A" w:rsidP="0046011A">
            <w:pPr>
              <w:spacing w:before="0" w:after="0" w:line="20" w:lineRule="atLeast"/>
              <w:jc w:val="center"/>
              <w:rPr>
                <w:rFonts w:ascii="Times New Roman" w:eastAsia="Calibri" w:hAnsi="Times New Roman" w:cs="Times New Roman"/>
                <w:szCs w:val="22"/>
              </w:rPr>
            </w:pPr>
            <w:r w:rsidRPr="0046011A">
              <w:rPr>
                <w:rFonts w:ascii="Times New Roman" w:eastAsia="Calibri" w:hAnsi="Times New Roman" w:cs="Times New Roman"/>
                <w:szCs w:val="22"/>
              </w:rPr>
              <w:t>ЗПО, ЗЗСО</w:t>
            </w:r>
          </w:p>
        </w:tc>
        <w:tc>
          <w:tcPr>
            <w:tcW w:w="709" w:type="dxa"/>
          </w:tcPr>
          <w:p w14:paraId="339A3F94"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F85F2B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0BC800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2A87DBC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906BE8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2C8101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01E3465"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6F5CF599" w14:textId="77777777" w:rsidTr="00FC14B2">
        <w:trPr>
          <w:gridAfter w:val="1"/>
          <w:wAfter w:w="22" w:type="dxa"/>
          <w:trHeight w:val="210"/>
        </w:trPr>
        <w:tc>
          <w:tcPr>
            <w:tcW w:w="3545" w:type="dxa"/>
          </w:tcPr>
          <w:p w14:paraId="2E6F34D1" w14:textId="77777777" w:rsidR="0046011A" w:rsidRPr="00B51B49" w:rsidRDefault="0046011A" w:rsidP="0046011A">
            <w:pPr>
              <w:tabs>
                <w:tab w:val="left" w:pos="284"/>
              </w:tabs>
              <w:suppressAutoHyphens/>
              <w:spacing w:before="0" w:after="0" w:line="20" w:lineRule="atLeast"/>
              <w:jc w:val="both"/>
              <w:rPr>
                <w:rFonts w:ascii="Times New Roman" w:eastAsia="Calibri" w:hAnsi="Times New Roman" w:cs="Times New Roman"/>
                <w:szCs w:val="22"/>
                <w:lang w:val="uk-UA"/>
              </w:rPr>
            </w:pPr>
            <w:r w:rsidRPr="00B51B49">
              <w:rPr>
                <w:rFonts w:ascii="Times New Roman" w:eastAsia="Calibri" w:hAnsi="Times New Roman" w:cs="Times New Roman"/>
                <w:b/>
                <w:bCs/>
                <w:szCs w:val="22"/>
                <w:lang w:val="uk-UA"/>
              </w:rPr>
              <w:t>Висвітлювати</w:t>
            </w:r>
            <w:r w:rsidRPr="00B51B49">
              <w:rPr>
                <w:rFonts w:ascii="Times New Roman" w:eastAsia="Calibri" w:hAnsi="Times New Roman" w:cs="Times New Roman"/>
                <w:szCs w:val="22"/>
                <w:lang w:val="uk-UA"/>
              </w:rPr>
              <w:t xml:space="preserve"> інформацію щодо діяльності учнівського самоврядування Сіверської міської ОТГ через Інтернет-ресурси.</w:t>
            </w:r>
          </w:p>
        </w:tc>
        <w:tc>
          <w:tcPr>
            <w:tcW w:w="1559" w:type="dxa"/>
            <w:vAlign w:val="center"/>
          </w:tcPr>
          <w:p w14:paraId="7B4A0A12"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r w:rsidRPr="0046011A">
              <w:rPr>
                <w:rFonts w:ascii="Times New Roman" w:eastAsia="Calibri" w:hAnsi="Times New Roman" w:cs="Times New Roman"/>
                <w:szCs w:val="22"/>
              </w:rPr>
              <w:t>, ЗПО</w:t>
            </w:r>
          </w:p>
        </w:tc>
        <w:tc>
          <w:tcPr>
            <w:tcW w:w="709" w:type="dxa"/>
          </w:tcPr>
          <w:p w14:paraId="627144B4"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2E65AA7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0D48B75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39ADB1C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78B370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2CBDA4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18250A7"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5C46F41A" w14:textId="77777777" w:rsidR="0046011A" w:rsidRPr="0046011A" w:rsidRDefault="0046011A" w:rsidP="0046011A">
      <w:pPr>
        <w:spacing w:before="0" w:after="0" w:line="20" w:lineRule="atLeast"/>
        <w:ind w:right="1134" w:firstLine="720"/>
        <w:jc w:val="both"/>
        <w:rPr>
          <w:rFonts w:ascii="Times New Roman" w:eastAsia="Times New Roman" w:hAnsi="Times New Roman" w:cs="Times New Roman"/>
          <w:b/>
          <w:bCs/>
          <w:i/>
          <w:iCs/>
          <w:sz w:val="28"/>
          <w:szCs w:val="28"/>
          <w:lang w:eastAsia="ru-RU"/>
        </w:rPr>
      </w:pPr>
    </w:p>
    <w:p w14:paraId="290F7DA9" w14:textId="77777777" w:rsidR="0046011A" w:rsidRPr="0046011A" w:rsidRDefault="0046011A" w:rsidP="0046011A">
      <w:pPr>
        <w:spacing w:before="0" w:after="0" w:line="20" w:lineRule="atLeast"/>
        <w:ind w:right="1134" w:firstLine="720"/>
        <w:jc w:val="both"/>
        <w:rPr>
          <w:rFonts w:ascii="Times New Roman" w:eastAsia="Times New Roman" w:hAnsi="Times New Roman" w:cs="Times New Roman"/>
          <w:b/>
          <w:bCs/>
          <w:i/>
          <w:iCs/>
          <w:sz w:val="28"/>
          <w:szCs w:val="28"/>
          <w:lang w:eastAsia="ru-RU"/>
        </w:rPr>
      </w:pPr>
      <w:r w:rsidRPr="0046011A">
        <w:rPr>
          <w:rFonts w:ascii="Times New Roman" w:eastAsia="Times New Roman" w:hAnsi="Times New Roman" w:cs="Times New Roman"/>
          <w:b/>
          <w:bCs/>
          <w:i/>
          <w:iCs/>
          <w:sz w:val="28"/>
          <w:szCs w:val="28"/>
          <w:lang w:eastAsia="ru-RU"/>
        </w:rPr>
        <w:t>Очікувані результати:</w:t>
      </w:r>
    </w:p>
    <w:p w14:paraId="52548BAB" w14:textId="77777777" w:rsidR="0046011A" w:rsidRPr="0046011A" w:rsidRDefault="0046011A" w:rsidP="00706A62">
      <w:pPr>
        <w:numPr>
          <w:ilvl w:val="0"/>
          <w:numId w:val="62"/>
        </w:numPr>
        <w:spacing w:before="0" w:after="0" w:line="20" w:lineRule="atLeast"/>
        <w:ind w:firstLine="360"/>
        <w:jc w:val="both"/>
        <w:rPr>
          <w:rFonts w:ascii="Times New Roman" w:eastAsia="Times New Roman" w:hAnsi="Times New Roman" w:cs="Times New Roman"/>
          <w:sz w:val="28"/>
          <w:szCs w:val="28"/>
          <w:lang w:eastAsia="ar-SA"/>
        </w:rPr>
      </w:pPr>
      <w:r w:rsidRPr="0046011A">
        <w:rPr>
          <w:rFonts w:ascii="Times New Roman" w:eastAsia="Times New Roman" w:hAnsi="Times New Roman" w:cs="Times New Roman"/>
          <w:sz w:val="28"/>
          <w:szCs w:val="28"/>
          <w:lang w:eastAsia="ar-SA"/>
        </w:rPr>
        <w:t>створено дієву систему міських органів учнівського самоврядування в умовах децентралізації;</w:t>
      </w:r>
    </w:p>
    <w:p w14:paraId="107EFFB5" w14:textId="77777777" w:rsidR="0046011A" w:rsidRPr="0046011A" w:rsidRDefault="0046011A" w:rsidP="00706A62">
      <w:pPr>
        <w:numPr>
          <w:ilvl w:val="0"/>
          <w:numId w:val="62"/>
        </w:numPr>
        <w:spacing w:before="0" w:after="0" w:line="20" w:lineRule="atLeast"/>
        <w:ind w:firstLine="360"/>
        <w:jc w:val="both"/>
        <w:rPr>
          <w:rFonts w:ascii="Times New Roman" w:eastAsia="Times New Roman" w:hAnsi="Times New Roman" w:cs="Times New Roman"/>
          <w:sz w:val="28"/>
          <w:szCs w:val="28"/>
          <w:lang w:eastAsia="ar-SA"/>
        </w:rPr>
      </w:pPr>
      <w:r w:rsidRPr="0046011A">
        <w:rPr>
          <w:rFonts w:ascii="Times New Roman" w:eastAsia="Times New Roman" w:hAnsi="Times New Roman" w:cs="Times New Roman"/>
          <w:sz w:val="28"/>
          <w:szCs w:val="28"/>
          <w:lang w:eastAsia="ar-SA"/>
        </w:rPr>
        <w:lastRenderedPageBreak/>
        <w:t>впроваджено реалізацію спільних проектів і заходів учнівського самоврядування з батьківською громадою та громадськими організаціями;</w:t>
      </w:r>
    </w:p>
    <w:p w14:paraId="73247B66" w14:textId="77777777" w:rsidR="0046011A" w:rsidRPr="0046011A" w:rsidRDefault="0046011A" w:rsidP="00706A62">
      <w:pPr>
        <w:numPr>
          <w:ilvl w:val="0"/>
          <w:numId w:val="62"/>
        </w:numPr>
        <w:spacing w:before="0" w:after="0" w:line="20" w:lineRule="atLeast"/>
        <w:ind w:firstLine="360"/>
        <w:jc w:val="both"/>
        <w:rPr>
          <w:rFonts w:ascii="Times New Roman" w:eastAsia="Times New Roman" w:hAnsi="Times New Roman" w:cs="Times New Roman"/>
          <w:sz w:val="28"/>
          <w:szCs w:val="28"/>
          <w:lang w:eastAsia="ar-SA"/>
        </w:rPr>
      </w:pPr>
      <w:r w:rsidRPr="0046011A">
        <w:rPr>
          <w:rFonts w:ascii="Times New Roman" w:eastAsia="Times New Roman" w:hAnsi="Times New Roman" w:cs="Times New Roman"/>
          <w:sz w:val="28"/>
          <w:szCs w:val="28"/>
          <w:lang w:eastAsia="ar-SA"/>
        </w:rPr>
        <w:t>відповідність способу життя учнівської молоді, принципам сталого розвитку.</w:t>
      </w:r>
    </w:p>
    <w:p w14:paraId="599EDE2E" w14:textId="77777777" w:rsidR="0046011A" w:rsidRPr="0046011A" w:rsidRDefault="0046011A" w:rsidP="0046011A">
      <w:pPr>
        <w:spacing w:before="0" w:after="0" w:line="20" w:lineRule="atLeast"/>
        <w:ind w:left="720"/>
        <w:jc w:val="both"/>
        <w:rPr>
          <w:rFonts w:ascii="Times New Roman" w:eastAsia="Times New Roman" w:hAnsi="Times New Roman" w:cs="Times New Roman"/>
          <w:sz w:val="28"/>
          <w:szCs w:val="28"/>
          <w:lang w:eastAsia="ar-SA"/>
        </w:rPr>
      </w:pPr>
    </w:p>
    <w:p w14:paraId="3EBE7ABB" w14:textId="77777777" w:rsidR="0046011A" w:rsidRPr="0046011A" w:rsidRDefault="0046011A" w:rsidP="0046011A">
      <w:pPr>
        <w:tabs>
          <w:tab w:val="left" w:pos="2685"/>
        </w:tabs>
        <w:spacing w:before="0" w:after="0" w:line="20" w:lineRule="atLeast"/>
        <w:ind w:left="720"/>
        <w:contextualSpacing/>
        <w:jc w:val="center"/>
        <w:rPr>
          <w:rFonts w:ascii="Times New Roman" w:eastAsia="Calibri" w:hAnsi="Times New Roman" w:cs="Times New Roman"/>
          <w:b/>
          <w:caps/>
          <w:sz w:val="28"/>
          <w:szCs w:val="28"/>
        </w:rPr>
      </w:pPr>
      <w:r w:rsidRPr="0046011A">
        <w:rPr>
          <w:rFonts w:ascii="Times New Roman" w:eastAsia="Calibri" w:hAnsi="Times New Roman" w:cs="Times New Roman"/>
          <w:b/>
          <w:caps/>
          <w:sz w:val="28"/>
          <w:szCs w:val="28"/>
        </w:rPr>
        <w:t>5. Матеріально-технічне забезпечення</w:t>
      </w:r>
    </w:p>
    <w:p w14:paraId="2C77209E" w14:textId="77777777" w:rsidR="0046011A" w:rsidRPr="0046011A" w:rsidRDefault="0046011A" w:rsidP="0046011A">
      <w:pPr>
        <w:spacing w:before="0" w:after="0" w:line="20" w:lineRule="atLeast"/>
        <w:ind w:left="720"/>
        <w:contextualSpacing/>
        <w:jc w:val="center"/>
        <w:rPr>
          <w:rFonts w:ascii="Times New Roman" w:eastAsia="Calibri" w:hAnsi="Times New Roman" w:cs="Times New Roman"/>
          <w:b/>
          <w:bCs/>
          <w:i/>
          <w:color w:val="000000"/>
          <w:sz w:val="28"/>
          <w:szCs w:val="28"/>
        </w:rPr>
      </w:pPr>
      <w:r w:rsidRPr="0046011A">
        <w:rPr>
          <w:rFonts w:ascii="Times New Roman" w:eastAsia="Calibri" w:hAnsi="Times New Roman" w:cs="Times New Roman"/>
          <w:b/>
          <w:bCs/>
          <w:i/>
          <w:color w:val="000000"/>
          <w:sz w:val="28"/>
          <w:szCs w:val="28"/>
        </w:rPr>
        <w:t xml:space="preserve">5.1. </w:t>
      </w:r>
      <w:proofErr w:type="spellStart"/>
      <w:r w:rsidRPr="0046011A">
        <w:rPr>
          <w:rFonts w:ascii="Times New Roman" w:eastAsia="Calibri" w:hAnsi="Times New Roman" w:cs="Times New Roman"/>
          <w:b/>
          <w:bCs/>
          <w:i/>
          <w:color w:val="000000"/>
          <w:sz w:val="28"/>
          <w:szCs w:val="28"/>
        </w:rPr>
        <w:t>Проєкт</w:t>
      </w:r>
      <w:proofErr w:type="spellEnd"/>
      <w:r w:rsidRPr="0046011A">
        <w:rPr>
          <w:rFonts w:ascii="Times New Roman" w:eastAsia="Calibri" w:hAnsi="Times New Roman" w:cs="Times New Roman"/>
          <w:b/>
          <w:bCs/>
          <w:i/>
          <w:color w:val="000000"/>
          <w:sz w:val="28"/>
          <w:szCs w:val="28"/>
        </w:rPr>
        <w:t xml:space="preserve"> «Матеріально-технічна база закладів освіти»</w:t>
      </w:r>
    </w:p>
    <w:p w14:paraId="712B0837" w14:textId="77777777" w:rsidR="0046011A" w:rsidRPr="0046011A" w:rsidRDefault="0046011A" w:rsidP="0046011A">
      <w:pPr>
        <w:spacing w:before="0" w:after="0" w:line="20" w:lineRule="atLeast"/>
        <w:ind w:firstLine="709"/>
        <w:jc w:val="both"/>
        <w:rPr>
          <w:rFonts w:ascii="Times New Roman" w:eastAsia="Calibri" w:hAnsi="Times New Roman" w:cs="Times New Roman"/>
          <w:b/>
          <w:bCs/>
          <w:i/>
          <w:iCs/>
          <w:color w:val="000000"/>
          <w:sz w:val="28"/>
          <w:szCs w:val="28"/>
        </w:rPr>
      </w:pPr>
      <w:r w:rsidRPr="0046011A">
        <w:rPr>
          <w:rFonts w:ascii="Times New Roman" w:eastAsia="Calibri" w:hAnsi="Times New Roman" w:cs="Times New Roman"/>
          <w:b/>
          <w:bCs/>
          <w:i/>
          <w:iCs/>
          <w:color w:val="000000"/>
          <w:sz w:val="28"/>
          <w:szCs w:val="28"/>
        </w:rPr>
        <w:t xml:space="preserve">Завдання: </w:t>
      </w:r>
      <w:r w:rsidRPr="0046011A">
        <w:rPr>
          <w:rFonts w:ascii="Times New Roman" w:eastAsia="Calibri" w:hAnsi="Times New Roman" w:cs="Times New Roman"/>
          <w:color w:val="000000"/>
          <w:sz w:val="28"/>
          <w:szCs w:val="28"/>
        </w:rPr>
        <w:t>створення  комфортних  умов  для  перебування  дітей  у  закладах освіти,  поліпшення  організації  їх  харчування  та  обслуговування, виконання санітарно-гігієнічних вимог</w:t>
      </w:r>
    </w:p>
    <w:tbl>
      <w:tblPr>
        <w:tblStyle w:val="42"/>
        <w:tblW w:w="10632" w:type="dxa"/>
        <w:tblInd w:w="-714" w:type="dxa"/>
        <w:tblLayout w:type="fixed"/>
        <w:tblLook w:val="04A0" w:firstRow="1" w:lastRow="0" w:firstColumn="1" w:lastColumn="0" w:noHBand="0" w:noVBand="1"/>
      </w:tblPr>
      <w:tblGrid>
        <w:gridCol w:w="3403"/>
        <w:gridCol w:w="1559"/>
        <w:gridCol w:w="850"/>
        <w:gridCol w:w="993"/>
        <w:gridCol w:w="850"/>
        <w:gridCol w:w="851"/>
        <w:gridCol w:w="708"/>
        <w:gridCol w:w="709"/>
        <w:gridCol w:w="709"/>
      </w:tblGrid>
      <w:tr w:rsidR="0046011A" w:rsidRPr="0046011A" w14:paraId="675C97BB" w14:textId="77777777" w:rsidTr="00FC14B2">
        <w:trPr>
          <w:trHeight w:val="210"/>
        </w:trPr>
        <w:tc>
          <w:tcPr>
            <w:tcW w:w="3403" w:type="dxa"/>
            <w:vMerge w:val="restart"/>
          </w:tcPr>
          <w:p w14:paraId="1AE71660"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Шляхи</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реалізації</w:t>
            </w:r>
            <w:proofErr w:type="spellEnd"/>
          </w:p>
        </w:tc>
        <w:tc>
          <w:tcPr>
            <w:tcW w:w="1559" w:type="dxa"/>
            <w:vMerge w:val="restart"/>
          </w:tcPr>
          <w:p w14:paraId="2E522609" w14:textId="77777777" w:rsidR="0046011A" w:rsidRPr="0046011A" w:rsidRDefault="0046011A" w:rsidP="0046011A">
            <w:pPr>
              <w:spacing w:before="0" w:after="0" w:line="20" w:lineRule="atLeast"/>
              <w:jc w:val="both"/>
              <w:rPr>
                <w:rFonts w:ascii="Times New Roman" w:eastAsia="Calibri" w:hAnsi="Times New Roman" w:cs="Times New Roman"/>
                <w:szCs w:val="22"/>
              </w:rPr>
            </w:pPr>
            <w:proofErr w:type="spellStart"/>
            <w:r w:rsidRPr="0046011A">
              <w:rPr>
                <w:rFonts w:ascii="Times New Roman" w:eastAsia="Calibri" w:hAnsi="Times New Roman" w:cs="Times New Roman"/>
                <w:szCs w:val="22"/>
              </w:rPr>
              <w:t>Виконавці</w:t>
            </w:r>
            <w:proofErr w:type="spellEnd"/>
          </w:p>
        </w:tc>
        <w:tc>
          <w:tcPr>
            <w:tcW w:w="5670" w:type="dxa"/>
            <w:gridSpan w:val="7"/>
          </w:tcPr>
          <w:p w14:paraId="2089F3D9" w14:textId="77777777" w:rsidR="0046011A" w:rsidRPr="0046011A" w:rsidRDefault="0046011A" w:rsidP="0046011A">
            <w:pPr>
              <w:tabs>
                <w:tab w:val="left" w:pos="324"/>
              </w:tabs>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Термін</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виконання</w:t>
            </w:r>
            <w:proofErr w:type="spellEnd"/>
          </w:p>
        </w:tc>
      </w:tr>
      <w:tr w:rsidR="0046011A" w:rsidRPr="0046011A" w14:paraId="521D1A26" w14:textId="77777777" w:rsidTr="00FC14B2">
        <w:trPr>
          <w:trHeight w:val="210"/>
        </w:trPr>
        <w:tc>
          <w:tcPr>
            <w:tcW w:w="3403" w:type="dxa"/>
            <w:vMerge/>
          </w:tcPr>
          <w:p w14:paraId="6635E135"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1559" w:type="dxa"/>
            <w:vMerge/>
          </w:tcPr>
          <w:p w14:paraId="3C0DAD42" w14:textId="77777777" w:rsidR="0046011A" w:rsidRPr="0046011A" w:rsidRDefault="0046011A" w:rsidP="0046011A">
            <w:pPr>
              <w:spacing w:before="0" w:after="0" w:line="20" w:lineRule="atLeast"/>
              <w:jc w:val="both"/>
              <w:rPr>
                <w:rFonts w:ascii="Times New Roman" w:eastAsia="Calibri" w:hAnsi="Times New Roman" w:cs="Times New Roman"/>
                <w:szCs w:val="22"/>
              </w:rPr>
            </w:pPr>
          </w:p>
        </w:tc>
        <w:tc>
          <w:tcPr>
            <w:tcW w:w="850" w:type="dxa"/>
          </w:tcPr>
          <w:p w14:paraId="73BC923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2021</w:t>
            </w:r>
          </w:p>
        </w:tc>
        <w:tc>
          <w:tcPr>
            <w:tcW w:w="993" w:type="dxa"/>
          </w:tcPr>
          <w:p w14:paraId="2443497D"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2022</w:t>
            </w:r>
          </w:p>
        </w:tc>
        <w:tc>
          <w:tcPr>
            <w:tcW w:w="850" w:type="dxa"/>
          </w:tcPr>
          <w:p w14:paraId="446708B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2023</w:t>
            </w:r>
          </w:p>
        </w:tc>
        <w:tc>
          <w:tcPr>
            <w:tcW w:w="851" w:type="dxa"/>
          </w:tcPr>
          <w:p w14:paraId="3FC6392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2024</w:t>
            </w:r>
          </w:p>
        </w:tc>
        <w:tc>
          <w:tcPr>
            <w:tcW w:w="708" w:type="dxa"/>
          </w:tcPr>
          <w:p w14:paraId="328C9EB6"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2025</w:t>
            </w:r>
          </w:p>
        </w:tc>
        <w:tc>
          <w:tcPr>
            <w:tcW w:w="709" w:type="dxa"/>
          </w:tcPr>
          <w:p w14:paraId="57B16F6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2026</w:t>
            </w:r>
          </w:p>
        </w:tc>
        <w:tc>
          <w:tcPr>
            <w:tcW w:w="709" w:type="dxa"/>
          </w:tcPr>
          <w:p w14:paraId="4D0BA09A"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2027</w:t>
            </w:r>
          </w:p>
        </w:tc>
      </w:tr>
      <w:tr w:rsidR="0046011A" w:rsidRPr="0046011A" w14:paraId="03305DFC" w14:textId="77777777" w:rsidTr="00FC14B2">
        <w:trPr>
          <w:trHeight w:val="409"/>
        </w:trPr>
        <w:tc>
          <w:tcPr>
            <w:tcW w:w="3403" w:type="dxa"/>
          </w:tcPr>
          <w:p w14:paraId="4180F45A" w14:textId="77777777" w:rsidR="0046011A" w:rsidRPr="0046011A" w:rsidRDefault="0046011A" w:rsidP="0046011A">
            <w:pPr>
              <w:spacing w:before="0" w:after="0" w:line="20" w:lineRule="atLeast"/>
              <w:jc w:val="both"/>
              <w:rPr>
                <w:rFonts w:ascii="Times New Roman" w:eastAsia="Calibri" w:hAnsi="Times New Roman" w:cs="Times New Roman"/>
                <w:b/>
                <w:bCs/>
                <w:color w:val="000000"/>
                <w:szCs w:val="22"/>
              </w:rPr>
            </w:pPr>
            <w:r w:rsidRPr="0046011A">
              <w:rPr>
                <w:rFonts w:ascii="Times New Roman" w:eastAsia="Calibri" w:hAnsi="Times New Roman" w:cs="Times New Roman"/>
                <w:b/>
                <w:bCs/>
                <w:color w:val="000000"/>
                <w:szCs w:val="22"/>
              </w:rPr>
              <w:t xml:space="preserve"> </w:t>
            </w:r>
            <w:proofErr w:type="spellStart"/>
            <w:r w:rsidRPr="0046011A">
              <w:rPr>
                <w:rFonts w:ascii="Times New Roman" w:eastAsia="Calibri" w:hAnsi="Times New Roman" w:cs="Times New Roman"/>
                <w:b/>
                <w:bCs/>
                <w:color w:val="000000"/>
                <w:szCs w:val="22"/>
              </w:rPr>
              <w:t>Забезпечити</w:t>
            </w:r>
            <w:proofErr w:type="spellEnd"/>
            <w:r w:rsidRPr="0046011A">
              <w:rPr>
                <w:rFonts w:ascii="Times New Roman" w:eastAsia="Calibri" w:hAnsi="Times New Roman" w:cs="Times New Roman"/>
                <w:b/>
                <w:bCs/>
                <w:color w:val="000000"/>
                <w:szCs w:val="22"/>
              </w:rPr>
              <w:t>:</w:t>
            </w:r>
          </w:p>
          <w:p w14:paraId="0B2B04A7" w14:textId="77777777" w:rsidR="0046011A" w:rsidRPr="0046011A" w:rsidRDefault="0046011A" w:rsidP="00706A62">
            <w:pPr>
              <w:numPr>
                <w:ilvl w:val="0"/>
                <w:numId w:val="63"/>
              </w:numPr>
              <w:tabs>
                <w:tab w:val="left" w:pos="171"/>
              </w:tabs>
              <w:snapToGrid w:val="0"/>
              <w:spacing w:before="0" w:after="0" w:line="20" w:lineRule="atLeast"/>
              <w:ind w:left="29"/>
              <w:contextualSpacing/>
              <w:rPr>
                <w:rFonts w:ascii="Times New Roman" w:eastAsia="Calibri" w:hAnsi="Times New Roman" w:cs="Times New Roman"/>
                <w:color w:val="000000"/>
                <w:szCs w:val="22"/>
                <w:lang w:val="ru-RU"/>
              </w:rPr>
            </w:pPr>
            <w:proofErr w:type="spellStart"/>
            <w:r w:rsidRPr="0046011A">
              <w:rPr>
                <w:rFonts w:ascii="Times New Roman" w:eastAsia="Calibri" w:hAnsi="Times New Roman" w:cs="Times New Roman"/>
                <w:color w:val="000000"/>
                <w:szCs w:val="22"/>
                <w:lang w:val="ru-RU"/>
              </w:rPr>
              <w:t>Комфортні</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умови</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перебування</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учнів</w:t>
            </w:r>
            <w:proofErr w:type="spellEnd"/>
            <w:r w:rsidRPr="0046011A">
              <w:rPr>
                <w:rFonts w:ascii="Times New Roman" w:eastAsia="Calibri" w:hAnsi="Times New Roman" w:cs="Times New Roman"/>
                <w:color w:val="000000"/>
                <w:szCs w:val="22"/>
                <w:lang w:val="ru-RU"/>
              </w:rPr>
              <w:t xml:space="preserve"> та </w:t>
            </w:r>
            <w:proofErr w:type="spellStart"/>
            <w:r w:rsidRPr="0046011A">
              <w:rPr>
                <w:rFonts w:ascii="Times New Roman" w:eastAsia="Calibri" w:hAnsi="Times New Roman" w:cs="Times New Roman"/>
                <w:color w:val="000000"/>
                <w:szCs w:val="22"/>
                <w:lang w:val="ru-RU"/>
              </w:rPr>
              <w:t>вихованців</w:t>
            </w:r>
            <w:proofErr w:type="spellEnd"/>
            <w:r w:rsidRPr="0046011A">
              <w:rPr>
                <w:rFonts w:ascii="Times New Roman" w:eastAsia="Calibri" w:hAnsi="Times New Roman" w:cs="Times New Roman"/>
                <w:color w:val="000000"/>
                <w:szCs w:val="22"/>
                <w:lang w:val="ru-RU"/>
              </w:rPr>
              <w:t xml:space="preserve"> </w:t>
            </w:r>
            <w:proofErr w:type="gramStart"/>
            <w:r w:rsidRPr="0046011A">
              <w:rPr>
                <w:rFonts w:ascii="Times New Roman" w:eastAsia="Calibri" w:hAnsi="Times New Roman" w:cs="Times New Roman"/>
                <w:color w:val="000000"/>
                <w:szCs w:val="22"/>
                <w:lang w:val="ru-RU"/>
              </w:rPr>
              <w:t>у закладах</w:t>
            </w:r>
            <w:proofErr w:type="gram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освіти</w:t>
            </w:r>
            <w:proofErr w:type="spellEnd"/>
          </w:p>
        </w:tc>
        <w:tc>
          <w:tcPr>
            <w:tcW w:w="1559" w:type="dxa"/>
            <w:vAlign w:val="center"/>
          </w:tcPr>
          <w:p w14:paraId="0C5E39FC" w14:textId="77777777" w:rsidR="0046011A" w:rsidRPr="0046011A" w:rsidRDefault="0046011A" w:rsidP="0046011A">
            <w:pPr>
              <w:spacing w:before="0" w:after="0" w:line="20" w:lineRule="atLeast"/>
              <w:jc w:val="center"/>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850" w:type="dxa"/>
          </w:tcPr>
          <w:p w14:paraId="15E33EAF"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p w14:paraId="49E873A6" w14:textId="77777777" w:rsidR="0046011A" w:rsidRPr="0046011A" w:rsidRDefault="0046011A" w:rsidP="0046011A">
            <w:pPr>
              <w:spacing w:before="0" w:after="0" w:line="20" w:lineRule="atLeast"/>
              <w:rPr>
                <w:rFonts w:ascii="Times New Roman" w:eastAsia="Calibri" w:hAnsi="Times New Roman" w:cs="Times New Roman"/>
                <w:szCs w:val="22"/>
              </w:rPr>
            </w:pPr>
          </w:p>
          <w:p w14:paraId="75A98A5B" w14:textId="77777777" w:rsidR="0046011A" w:rsidRPr="0046011A" w:rsidRDefault="0046011A" w:rsidP="0046011A">
            <w:pPr>
              <w:spacing w:before="0" w:after="0" w:line="20" w:lineRule="atLeast"/>
              <w:rPr>
                <w:rFonts w:ascii="Times New Roman" w:eastAsia="Calibri" w:hAnsi="Times New Roman" w:cs="Times New Roman"/>
                <w:szCs w:val="22"/>
              </w:rPr>
            </w:pPr>
          </w:p>
          <w:p w14:paraId="042DCA36" w14:textId="77777777" w:rsidR="0046011A" w:rsidRPr="0046011A" w:rsidRDefault="0046011A" w:rsidP="0046011A">
            <w:pPr>
              <w:spacing w:before="0" w:after="0" w:line="20" w:lineRule="atLeast"/>
              <w:rPr>
                <w:rFonts w:ascii="Times New Roman" w:eastAsia="Calibri" w:hAnsi="Times New Roman" w:cs="Times New Roman"/>
                <w:szCs w:val="22"/>
              </w:rPr>
            </w:pPr>
          </w:p>
        </w:tc>
        <w:tc>
          <w:tcPr>
            <w:tcW w:w="993" w:type="dxa"/>
          </w:tcPr>
          <w:p w14:paraId="6BB3248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0" w:type="dxa"/>
          </w:tcPr>
          <w:p w14:paraId="528E122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2F5A852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3EB425F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020DF3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282088E4"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22AA8D63" w14:textId="77777777" w:rsidTr="00FC14B2">
        <w:trPr>
          <w:trHeight w:val="210"/>
        </w:trPr>
        <w:tc>
          <w:tcPr>
            <w:tcW w:w="3403" w:type="dxa"/>
          </w:tcPr>
          <w:p w14:paraId="71924723" w14:textId="77777777" w:rsidR="0046011A" w:rsidRPr="0046011A" w:rsidRDefault="0046011A" w:rsidP="0046011A">
            <w:pPr>
              <w:spacing w:before="0" w:after="0" w:line="20" w:lineRule="atLeast"/>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Оновлення</w:t>
            </w:r>
            <w:proofErr w:type="spellEnd"/>
            <w:r w:rsidRPr="0046011A">
              <w:rPr>
                <w:rFonts w:ascii="Times New Roman" w:eastAsia="Calibri" w:hAnsi="Times New Roman" w:cs="Times New Roman"/>
                <w:szCs w:val="22"/>
                <w:lang w:val="ru-RU"/>
              </w:rPr>
              <w:t xml:space="preserve"> в закладах </w:t>
            </w:r>
            <w:proofErr w:type="spellStart"/>
            <w:r w:rsidRPr="0046011A">
              <w:rPr>
                <w:rFonts w:ascii="Times New Roman" w:eastAsia="Calibri" w:hAnsi="Times New Roman" w:cs="Times New Roman"/>
                <w:szCs w:val="22"/>
                <w:lang w:val="ru-RU"/>
              </w:rPr>
              <w:t>освіти</w:t>
            </w:r>
            <w:proofErr w:type="spellEnd"/>
            <w:r w:rsidRPr="0046011A">
              <w:rPr>
                <w:rFonts w:ascii="Times New Roman" w:eastAsia="Calibri" w:hAnsi="Times New Roman" w:cs="Times New Roman"/>
                <w:szCs w:val="22"/>
                <w:lang w:val="ru-RU"/>
              </w:rPr>
              <w:t xml:space="preserve"> твердого </w:t>
            </w:r>
            <w:proofErr w:type="spellStart"/>
            <w:r w:rsidRPr="0046011A">
              <w:rPr>
                <w:rFonts w:ascii="Times New Roman" w:eastAsia="Calibri" w:hAnsi="Times New Roman" w:cs="Times New Roman"/>
                <w:szCs w:val="22"/>
                <w:lang w:val="ru-RU"/>
              </w:rPr>
              <w:t>інвентарю</w:t>
            </w:r>
            <w:proofErr w:type="spellEnd"/>
            <w:r w:rsidRPr="0046011A">
              <w:rPr>
                <w:rFonts w:ascii="Times New Roman" w:eastAsia="Calibri" w:hAnsi="Times New Roman" w:cs="Times New Roman"/>
                <w:szCs w:val="22"/>
                <w:lang w:val="ru-RU"/>
              </w:rPr>
              <w:t>:</w:t>
            </w:r>
          </w:p>
          <w:p w14:paraId="13C00B92" w14:textId="77777777" w:rsidR="0046011A" w:rsidRPr="0046011A" w:rsidRDefault="0046011A" w:rsidP="0046011A">
            <w:pPr>
              <w:spacing w:before="0" w:after="0" w:line="20" w:lineRule="atLeast"/>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меблів</w:t>
            </w:r>
            <w:proofErr w:type="spellEnd"/>
            <w:r w:rsidRPr="0046011A">
              <w:rPr>
                <w:rFonts w:ascii="Times New Roman" w:eastAsia="Calibri" w:hAnsi="Times New Roman" w:cs="Times New Roman"/>
                <w:szCs w:val="22"/>
                <w:lang w:val="ru-RU"/>
              </w:rPr>
              <w:t>;</w:t>
            </w:r>
          </w:p>
          <w:p w14:paraId="4988A233" w14:textId="77777777" w:rsidR="0046011A" w:rsidRPr="0046011A" w:rsidRDefault="0046011A" w:rsidP="0046011A">
            <w:pPr>
              <w:spacing w:before="0" w:after="0" w:line="20" w:lineRule="atLeast"/>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спортивного </w:t>
            </w:r>
            <w:proofErr w:type="spellStart"/>
            <w:r w:rsidRPr="0046011A">
              <w:rPr>
                <w:rFonts w:ascii="Times New Roman" w:eastAsia="Calibri" w:hAnsi="Times New Roman" w:cs="Times New Roman"/>
                <w:szCs w:val="22"/>
                <w:lang w:val="ru-RU"/>
              </w:rPr>
              <w:t>інвентарю</w:t>
            </w:r>
            <w:proofErr w:type="spellEnd"/>
            <w:r w:rsidRPr="0046011A">
              <w:rPr>
                <w:rFonts w:ascii="Times New Roman" w:eastAsia="Calibri" w:hAnsi="Times New Roman" w:cs="Times New Roman"/>
                <w:szCs w:val="22"/>
                <w:lang w:val="ru-RU"/>
              </w:rPr>
              <w:t>;</w:t>
            </w:r>
          </w:p>
          <w:p w14:paraId="19C36748" w14:textId="77777777" w:rsidR="0046011A" w:rsidRPr="0046011A" w:rsidRDefault="0046011A" w:rsidP="0046011A">
            <w:pPr>
              <w:spacing w:before="0" w:after="0" w:line="20" w:lineRule="atLeast"/>
              <w:rPr>
                <w:rFonts w:ascii="Times New Roman" w:eastAsia="Calibri" w:hAnsi="Times New Roman" w:cs="Times New Roman"/>
                <w:szCs w:val="22"/>
                <w:lang w:val="ru-RU"/>
              </w:rPr>
            </w:pPr>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господарського</w:t>
            </w:r>
            <w:proofErr w:type="spellEnd"/>
            <w:r w:rsidRPr="0046011A">
              <w:rPr>
                <w:rFonts w:ascii="Times New Roman" w:eastAsia="Calibri" w:hAnsi="Times New Roman" w:cs="Times New Roman"/>
                <w:szCs w:val="22"/>
                <w:lang w:val="ru-RU"/>
              </w:rPr>
              <w:t xml:space="preserve"> </w:t>
            </w:r>
            <w:proofErr w:type="spellStart"/>
            <w:r w:rsidRPr="0046011A">
              <w:rPr>
                <w:rFonts w:ascii="Times New Roman" w:eastAsia="Calibri" w:hAnsi="Times New Roman" w:cs="Times New Roman"/>
                <w:szCs w:val="22"/>
                <w:lang w:val="ru-RU"/>
              </w:rPr>
              <w:t>інвентарю</w:t>
            </w:r>
            <w:proofErr w:type="spellEnd"/>
            <w:r w:rsidRPr="0046011A">
              <w:rPr>
                <w:rFonts w:ascii="Times New Roman" w:eastAsia="Calibri" w:hAnsi="Times New Roman" w:cs="Times New Roman"/>
                <w:szCs w:val="22"/>
                <w:lang w:val="ru-RU"/>
              </w:rPr>
              <w:t xml:space="preserve"> </w:t>
            </w:r>
          </w:p>
        </w:tc>
        <w:tc>
          <w:tcPr>
            <w:tcW w:w="1559" w:type="dxa"/>
          </w:tcPr>
          <w:p w14:paraId="785DE615"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850" w:type="dxa"/>
          </w:tcPr>
          <w:p w14:paraId="4550A4EC"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993" w:type="dxa"/>
          </w:tcPr>
          <w:p w14:paraId="41D3BDC9"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0" w:type="dxa"/>
          </w:tcPr>
          <w:p w14:paraId="7324AFDE"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617BCE6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5AA683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556DBAA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6D9FB333"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0CF9140E" w14:textId="77777777" w:rsidTr="00FC14B2">
        <w:trPr>
          <w:trHeight w:val="210"/>
        </w:trPr>
        <w:tc>
          <w:tcPr>
            <w:tcW w:w="3403" w:type="dxa"/>
          </w:tcPr>
          <w:p w14:paraId="03FECB23" w14:textId="77777777" w:rsidR="0046011A" w:rsidRPr="0046011A" w:rsidRDefault="0046011A" w:rsidP="0046011A">
            <w:pPr>
              <w:spacing w:before="0" w:after="0" w:line="20" w:lineRule="atLeast"/>
              <w:jc w:val="both"/>
              <w:rPr>
                <w:rFonts w:ascii="Times New Roman" w:eastAsia="Calibri" w:hAnsi="Times New Roman" w:cs="Times New Roman"/>
                <w:b/>
                <w:bCs/>
                <w:color w:val="000000"/>
                <w:szCs w:val="22"/>
                <w:lang w:val="ru-RU"/>
              </w:rPr>
            </w:pPr>
            <w:proofErr w:type="spellStart"/>
            <w:r w:rsidRPr="0046011A">
              <w:rPr>
                <w:rFonts w:ascii="Times New Roman" w:eastAsia="Calibri" w:hAnsi="Times New Roman" w:cs="Times New Roman"/>
                <w:b/>
                <w:bCs/>
                <w:color w:val="000000"/>
                <w:szCs w:val="22"/>
                <w:lang w:val="ru-RU"/>
              </w:rPr>
              <w:t>Здійснювати</w:t>
            </w:r>
            <w:proofErr w:type="spellEnd"/>
            <w:r w:rsidRPr="0046011A">
              <w:rPr>
                <w:rFonts w:ascii="Times New Roman" w:eastAsia="Calibri" w:hAnsi="Times New Roman" w:cs="Times New Roman"/>
                <w:b/>
                <w:bCs/>
                <w:color w:val="000000"/>
                <w:szCs w:val="22"/>
                <w:lang w:val="ru-RU"/>
              </w:rPr>
              <w:t>:</w:t>
            </w:r>
          </w:p>
          <w:p w14:paraId="60C3ABB8" w14:textId="77777777" w:rsidR="0046011A" w:rsidRPr="0046011A" w:rsidRDefault="0046011A" w:rsidP="0046011A">
            <w:pPr>
              <w:tabs>
                <w:tab w:val="left" w:pos="0"/>
              </w:tabs>
              <w:spacing w:before="0" w:after="0" w:line="20" w:lineRule="atLeast"/>
              <w:ind w:firstLine="171"/>
              <w:jc w:val="both"/>
              <w:rPr>
                <w:rFonts w:ascii="Times New Roman" w:eastAsia="Calibri" w:hAnsi="Times New Roman" w:cs="Times New Roman"/>
                <w:color w:val="000000"/>
                <w:szCs w:val="22"/>
                <w:lang w:val="ru-RU"/>
              </w:rPr>
            </w:pPr>
            <w:r w:rsidRPr="0046011A">
              <w:rPr>
                <w:rFonts w:ascii="Times New Roman" w:eastAsia="Calibri" w:hAnsi="Times New Roman" w:cs="Times New Roman"/>
                <w:szCs w:val="22"/>
                <w:lang w:val="ru-RU"/>
              </w:rPr>
              <w:t>-</w:t>
            </w:r>
            <w:r w:rsidRPr="0046011A">
              <w:rPr>
                <w:rFonts w:ascii="Times New Roman" w:eastAsia="SimSun" w:hAnsi="Times New Roman" w:cs="Times New Roman"/>
                <w:kern w:val="3"/>
                <w:szCs w:val="22"/>
                <w:lang w:val="ru-RU" w:bidi="hi-IN"/>
              </w:rPr>
              <w:t xml:space="preserve"> </w:t>
            </w:r>
            <w:proofErr w:type="spellStart"/>
            <w:r w:rsidRPr="0046011A">
              <w:rPr>
                <w:rFonts w:ascii="Times New Roman" w:eastAsia="SimSun" w:hAnsi="Times New Roman" w:cs="Times New Roman"/>
                <w:kern w:val="3"/>
                <w:szCs w:val="22"/>
                <w:lang w:val="ru-RU" w:bidi="hi-IN"/>
              </w:rPr>
              <w:t>Узагальнення</w:t>
            </w:r>
            <w:proofErr w:type="spellEnd"/>
            <w:r w:rsidRPr="0046011A">
              <w:rPr>
                <w:rFonts w:ascii="Times New Roman" w:eastAsia="SimSun" w:hAnsi="Times New Roman" w:cs="Times New Roman"/>
                <w:kern w:val="3"/>
                <w:szCs w:val="22"/>
                <w:lang w:val="ru-RU" w:bidi="hi-IN"/>
              </w:rPr>
              <w:t xml:space="preserve"> та </w:t>
            </w:r>
            <w:proofErr w:type="spellStart"/>
            <w:r w:rsidRPr="0046011A">
              <w:rPr>
                <w:rFonts w:ascii="Times New Roman" w:eastAsia="SimSun" w:hAnsi="Times New Roman" w:cs="Times New Roman"/>
                <w:kern w:val="3"/>
                <w:szCs w:val="22"/>
                <w:lang w:val="ru-RU" w:bidi="hi-IN"/>
              </w:rPr>
              <w:t>аналіз</w:t>
            </w:r>
            <w:proofErr w:type="spellEnd"/>
            <w:r w:rsidRPr="0046011A">
              <w:rPr>
                <w:rFonts w:ascii="Times New Roman" w:eastAsia="SimSun" w:hAnsi="Times New Roman" w:cs="Times New Roman"/>
                <w:kern w:val="3"/>
                <w:szCs w:val="22"/>
                <w:lang w:val="ru-RU" w:bidi="hi-IN"/>
              </w:rPr>
              <w:t xml:space="preserve"> </w:t>
            </w:r>
            <w:proofErr w:type="spellStart"/>
            <w:r w:rsidRPr="0046011A">
              <w:rPr>
                <w:rFonts w:ascii="Times New Roman" w:eastAsia="SimSun" w:hAnsi="Times New Roman" w:cs="Times New Roman"/>
                <w:kern w:val="3"/>
                <w:szCs w:val="22"/>
                <w:lang w:val="ru-RU" w:bidi="hi-IN"/>
              </w:rPr>
              <w:t>інформації</w:t>
            </w:r>
            <w:proofErr w:type="spellEnd"/>
            <w:r w:rsidRPr="0046011A">
              <w:rPr>
                <w:rFonts w:ascii="Times New Roman" w:eastAsia="SimSun" w:hAnsi="Times New Roman" w:cs="Times New Roman"/>
                <w:kern w:val="3"/>
                <w:szCs w:val="22"/>
                <w:lang w:val="ru-RU" w:bidi="hi-IN"/>
              </w:rPr>
              <w:t xml:space="preserve"> про стан </w:t>
            </w:r>
            <w:proofErr w:type="spellStart"/>
            <w:proofErr w:type="gramStart"/>
            <w:r w:rsidRPr="0046011A">
              <w:rPr>
                <w:rFonts w:ascii="Times New Roman" w:eastAsia="SimSun" w:hAnsi="Times New Roman" w:cs="Times New Roman"/>
                <w:kern w:val="3"/>
                <w:szCs w:val="22"/>
                <w:lang w:val="ru-RU" w:bidi="hi-IN"/>
              </w:rPr>
              <w:t>забезпечення</w:t>
            </w:r>
            <w:proofErr w:type="spellEnd"/>
            <w:r w:rsidRPr="0046011A">
              <w:rPr>
                <w:rFonts w:ascii="Times New Roman" w:eastAsia="SimSun" w:hAnsi="Times New Roman" w:cs="Times New Roman"/>
                <w:kern w:val="3"/>
                <w:szCs w:val="22"/>
                <w:lang w:val="ru-RU" w:bidi="hi-IN"/>
              </w:rPr>
              <w:t xml:space="preserve">  </w:t>
            </w:r>
            <w:proofErr w:type="spellStart"/>
            <w:r w:rsidRPr="0046011A">
              <w:rPr>
                <w:rFonts w:ascii="Times New Roman" w:eastAsia="SimSun" w:hAnsi="Times New Roman" w:cs="Times New Roman"/>
                <w:kern w:val="3"/>
                <w:szCs w:val="22"/>
                <w:lang w:val="ru-RU" w:bidi="hi-IN"/>
              </w:rPr>
              <w:t>меблями</w:t>
            </w:r>
            <w:proofErr w:type="spellEnd"/>
            <w:proofErr w:type="gramEnd"/>
            <w:r w:rsidRPr="0046011A">
              <w:rPr>
                <w:rFonts w:ascii="Times New Roman" w:eastAsia="SimSun" w:hAnsi="Times New Roman" w:cs="Times New Roman"/>
                <w:kern w:val="3"/>
                <w:szCs w:val="22"/>
                <w:lang w:val="ru-RU" w:bidi="hi-IN"/>
              </w:rPr>
              <w:t xml:space="preserve">, та </w:t>
            </w:r>
            <w:proofErr w:type="spellStart"/>
            <w:r w:rsidRPr="0046011A">
              <w:rPr>
                <w:rFonts w:ascii="Times New Roman" w:eastAsia="SimSun" w:hAnsi="Times New Roman" w:cs="Times New Roman"/>
                <w:kern w:val="3"/>
                <w:szCs w:val="22"/>
                <w:lang w:val="ru-RU" w:bidi="hi-IN"/>
              </w:rPr>
              <w:t>іншим</w:t>
            </w:r>
            <w:proofErr w:type="spellEnd"/>
            <w:r w:rsidRPr="0046011A">
              <w:rPr>
                <w:rFonts w:ascii="Times New Roman" w:eastAsia="SimSun" w:hAnsi="Times New Roman" w:cs="Times New Roman"/>
                <w:kern w:val="3"/>
                <w:szCs w:val="22"/>
                <w:lang w:val="ru-RU" w:bidi="hi-IN"/>
              </w:rPr>
              <w:t xml:space="preserve"> </w:t>
            </w:r>
            <w:proofErr w:type="spellStart"/>
            <w:r w:rsidRPr="0046011A">
              <w:rPr>
                <w:rFonts w:ascii="Times New Roman" w:eastAsia="SimSun" w:hAnsi="Times New Roman" w:cs="Times New Roman"/>
                <w:kern w:val="3"/>
                <w:szCs w:val="22"/>
                <w:lang w:val="ru-RU" w:bidi="hi-IN"/>
              </w:rPr>
              <w:t>інвентарем</w:t>
            </w:r>
            <w:proofErr w:type="spellEnd"/>
            <w:r w:rsidRPr="0046011A">
              <w:rPr>
                <w:rFonts w:ascii="Times New Roman" w:eastAsia="SimSun" w:hAnsi="Times New Roman" w:cs="Times New Roman"/>
                <w:kern w:val="3"/>
                <w:szCs w:val="22"/>
                <w:lang w:val="ru-RU" w:bidi="hi-IN"/>
              </w:rPr>
              <w:t xml:space="preserve"> </w:t>
            </w:r>
            <w:proofErr w:type="spellStart"/>
            <w:r w:rsidRPr="0046011A">
              <w:rPr>
                <w:rFonts w:ascii="Times New Roman" w:eastAsia="SimSun" w:hAnsi="Times New Roman" w:cs="Times New Roman"/>
                <w:kern w:val="3"/>
                <w:szCs w:val="22"/>
                <w:lang w:val="ru-RU" w:bidi="hi-IN"/>
              </w:rPr>
              <w:t>закладів</w:t>
            </w:r>
            <w:proofErr w:type="spellEnd"/>
            <w:r w:rsidRPr="0046011A">
              <w:rPr>
                <w:rFonts w:ascii="Times New Roman" w:eastAsia="SimSun" w:hAnsi="Times New Roman" w:cs="Times New Roman"/>
                <w:kern w:val="3"/>
                <w:szCs w:val="22"/>
                <w:lang w:val="ru-RU" w:bidi="hi-IN"/>
              </w:rPr>
              <w:t xml:space="preserve"> </w:t>
            </w:r>
            <w:proofErr w:type="spellStart"/>
            <w:r w:rsidRPr="0046011A">
              <w:rPr>
                <w:rFonts w:ascii="Times New Roman" w:eastAsia="SimSun" w:hAnsi="Times New Roman" w:cs="Times New Roman"/>
                <w:kern w:val="3"/>
                <w:szCs w:val="22"/>
                <w:lang w:val="ru-RU" w:bidi="hi-IN"/>
              </w:rPr>
              <w:t>освіти</w:t>
            </w:r>
            <w:proofErr w:type="spellEnd"/>
            <w:r w:rsidRPr="0046011A">
              <w:rPr>
                <w:rFonts w:ascii="Times New Roman" w:eastAsia="Times New Roman" w:hAnsi="Times New Roman" w:cs="Times New Roman"/>
                <w:szCs w:val="22"/>
                <w:lang w:val="ru-RU" w:eastAsia="uk-UA"/>
              </w:rPr>
              <w:t xml:space="preserve"> </w:t>
            </w:r>
          </w:p>
        </w:tc>
        <w:tc>
          <w:tcPr>
            <w:tcW w:w="1559" w:type="dxa"/>
          </w:tcPr>
          <w:p w14:paraId="4D9F9FEA"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850" w:type="dxa"/>
          </w:tcPr>
          <w:p w14:paraId="7FC6A753"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993" w:type="dxa"/>
          </w:tcPr>
          <w:p w14:paraId="030E1AC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0" w:type="dxa"/>
          </w:tcPr>
          <w:p w14:paraId="4F2544D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63CEC712"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0EB7DBA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E724E8A"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23BD8CD"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7EBC0C28" w14:textId="77777777" w:rsidTr="00FC14B2">
        <w:trPr>
          <w:trHeight w:val="210"/>
        </w:trPr>
        <w:tc>
          <w:tcPr>
            <w:tcW w:w="3403" w:type="dxa"/>
          </w:tcPr>
          <w:p w14:paraId="4A831FEC" w14:textId="77777777" w:rsidR="0046011A" w:rsidRPr="0046011A" w:rsidRDefault="0046011A" w:rsidP="0046011A">
            <w:pPr>
              <w:spacing w:before="0" w:after="0" w:line="20" w:lineRule="atLeast"/>
              <w:ind w:left="-55"/>
              <w:jc w:val="both"/>
              <w:rPr>
                <w:rFonts w:ascii="Times New Roman" w:eastAsia="Calibri" w:hAnsi="Times New Roman" w:cs="Times New Roman"/>
                <w:b/>
                <w:bCs/>
                <w:color w:val="000000"/>
                <w:szCs w:val="22"/>
                <w:lang w:val="ru-RU"/>
              </w:rPr>
            </w:pPr>
            <w:proofErr w:type="spellStart"/>
            <w:r w:rsidRPr="0046011A">
              <w:rPr>
                <w:rFonts w:ascii="Times New Roman" w:eastAsia="Calibri" w:hAnsi="Times New Roman" w:cs="Times New Roman"/>
                <w:b/>
                <w:bCs/>
                <w:color w:val="000000"/>
                <w:szCs w:val="22"/>
                <w:lang w:val="ru-RU"/>
              </w:rPr>
              <w:t>Висвітлювати</w:t>
            </w:r>
            <w:proofErr w:type="spellEnd"/>
            <w:r w:rsidRPr="0046011A">
              <w:rPr>
                <w:rFonts w:ascii="Times New Roman" w:eastAsia="Calibri" w:hAnsi="Times New Roman" w:cs="Times New Roman"/>
                <w:b/>
                <w:bCs/>
                <w:color w:val="000000"/>
                <w:szCs w:val="22"/>
                <w:lang w:val="ru-RU"/>
              </w:rPr>
              <w:t xml:space="preserve"> </w:t>
            </w:r>
          </w:p>
          <w:p w14:paraId="236C7B79" w14:textId="77777777" w:rsidR="0046011A" w:rsidRPr="0046011A" w:rsidRDefault="0046011A" w:rsidP="0046011A">
            <w:pPr>
              <w:spacing w:before="0" w:after="0" w:line="20" w:lineRule="atLeast"/>
              <w:ind w:left="-55"/>
              <w:jc w:val="both"/>
              <w:rPr>
                <w:rFonts w:ascii="Times New Roman" w:eastAsia="Calibri" w:hAnsi="Times New Roman" w:cs="Times New Roman"/>
                <w:color w:val="000000"/>
                <w:szCs w:val="22"/>
                <w:lang w:val="ru-RU"/>
              </w:rPr>
            </w:pPr>
            <w:r w:rsidRPr="0046011A">
              <w:rPr>
                <w:rFonts w:ascii="Times New Roman" w:eastAsia="Calibri" w:hAnsi="Times New Roman" w:cs="Times New Roman"/>
                <w:b/>
                <w:bCs/>
                <w:color w:val="000000"/>
                <w:szCs w:val="22"/>
                <w:lang w:val="ru-RU"/>
              </w:rPr>
              <w:t>-</w:t>
            </w:r>
            <w:r w:rsidRPr="0046011A">
              <w:rPr>
                <w:rFonts w:ascii="Times New Roman" w:eastAsia="Calibri" w:hAnsi="Times New Roman" w:cs="Times New Roman"/>
                <w:color w:val="000000"/>
                <w:szCs w:val="22"/>
                <w:lang w:val="ru-RU"/>
              </w:rPr>
              <w:t xml:space="preserve"> Заходи </w:t>
            </w:r>
            <w:proofErr w:type="spellStart"/>
            <w:r w:rsidRPr="0046011A">
              <w:rPr>
                <w:rFonts w:ascii="Times New Roman" w:eastAsia="Calibri" w:hAnsi="Times New Roman" w:cs="Times New Roman"/>
                <w:color w:val="000000"/>
                <w:szCs w:val="22"/>
                <w:lang w:val="ru-RU"/>
              </w:rPr>
              <w:t>щодо</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безпечного</w:t>
            </w:r>
            <w:proofErr w:type="spellEnd"/>
            <w:r w:rsidRPr="0046011A">
              <w:rPr>
                <w:rFonts w:ascii="Times New Roman" w:eastAsia="Calibri" w:hAnsi="Times New Roman" w:cs="Times New Roman"/>
                <w:color w:val="000000"/>
                <w:szCs w:val="22"/>
                <w:lang w:val="ru-RU"/>
              </w:rPr>
              <w:t xml:space="preserve">, комфортного </w:t>
            </w:r>
            <w:proofErr w:type="spellStart"/>
            <w:r w:rsidRPr="0046011A">
              <w:rPr>
                <w:rFonts w:ascii="Times New Roman" w:eastAsia="Calibri" w:hAnsi="Times New Roman" w:cs="Times New Roman"/>
                <w:color w:val="000000"/>
                <w:szCs w:val="22"/>
                <w:lang w:val="ru-RU"/>
              </w:rPr>
              <w:t>середовища</w:t>
            </w:r>
            <w:proofErr w:type="spellEnd"/>
            <w:r w:rsidRPr="0046011A">
              <w:rPr>
                <w:rFonts w:ascii="Times New Roman" w:eastAsia="Calibri" w:hAnsi="Times New Roman" w:cs="Times New Roman"/>
                <w:color w:val="000000"/>
                <w:szCs w:val="22"/>
                <w:lang w:val="ru-RU"/>
              </w:rPr>
              <w:t xml:space="preserve"> в закладах </w:t>
            </w:r>
            <w:proofErr w:type="spellStart"/>
            <w:r w:rsidRPr="0046011A">
              <w:rPr>
                <w:rFonts w:ascii="Times New Roman" w:eastAsia="Calibri" w:hAnsi="Times New Roman" w:cs="Times New Roman"/>
                <w:color w:val="000000"/>
                <w:szCs w:val="22"/>
                <w:lang w:val="ru-RU"/>
              </w:rPr>
              <w:t>освіти</w:t>
            </w:r>
            <w:proofErr w:type="spellEnd"/>
            <w:r w:rsidRPr="0046011A">
              <w:rPr>
                <w:rFonts w:ascii="Times New Roman" w:eastAsia="Calibri" w:hAnsi="Times New Roman" w:cs="Times New Roman"/>
                <w:color w:val="000000"/>
                <w:szCs w:val="22"/>
                <w:lang w:val="ru-RU"/>
              </w:rPr>
              <w:t xml:space="preserve"> в </w:t>
            </w:r>
            <w:proofErr w:type="spellStart"/>
            <w:r w:rsidRPr="0046011A">
              <w:rPr>
                <w:rFonts w:ascii="Times New Roman" w:eastAsia="Calibri" w:hAnsi="Times New Roman" w:cs="Times New Roman"/>
                <w:color w:val="000000"/>
                <w:szCs w:val="22"/>
                <w:lang w:val="ru-RU"/>
              </w:rPr>
              <w:t>Інтернет-джерелах</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інших</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засобах</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масової</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інформації</w:t>
            </w:r>
            <w:proofErr w:type="spellEnd"/>
          </w:p>
        </w:tc>
        <w:tc>
          <w:tcPr>
            <w:tcW w:w="1559" w:type="dxa"/>
          </w:tcPr>
          <w:p w14:paraId="13C9A986"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850" w:type="dxa"/>
          </w:tcPr>
          <w:p w14:paraId="3A7947FB"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993" w:type="dxa"/>
          </w:tcPr>
          <w:p w14:paraId="59CB3AE7"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0" w:type="dxa"/>
          </w:tcPr>
          <w:p w14:paraId="649F9E23"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5A8285F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5C5A727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4E5B38B"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4B25A872"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r w:rsidR="0046011A" w:rsidRPr="0046011A" w14:paraId="149CD512" w14:textId="77777777" w:rsidTr="00FC14B2">
        <w:trPr>
          <w:trHeight w:val="210"/>
        </w:trPr>
        <w:tc>
          <w:tcPr>
            <w:tcW w:w="3403" w:type="dxa"/>
          </w:tcPr>
          <w:p w14:paraId="0F2B4635" w14:textId="77777777" w:rsidR="0046011A" w:rsidRPr="0046011A" w:rsidRDefault="0046011A" w:rsidP="00706A62">
            <w:pPr>
              <w:numPr>
                <w:ilvl w:val="0"/>
                <w:numId w:val="63"/>
              </w:numPr>
              <w:tabs>
                <w:tab w:val="left" w:pos="171"/>
              </w:tabs>
              <w:snapToGrid w:val="0"/>
              <w:spacing w:before="0" w:after="0" w:line="20" w:lineRule="atLeast"/>
              <w:ind w:left="29"/>
              <w:contextualSpacing/>
              <w:rPr>
                <w:rFonts w:ascii="Times New Roman" w:eastAsia="Calibri" w:hAnsi="Times New Roman" w:cs="Times New Roman"/>
                <w:color w:val="000000"/>
                <w:szCs w:val="22"/>
                <w:lang w:val="ru-RU"/>
              </w:rPr>
            </w:pPr>
            <w:proofErr w:type="spellStart"/>
            <w:r w:rsidRPr="0046011A">
              <w:rPr>
                <w:rFonts w:ascii="Times New Roman" w:eastAsia="Calibri" w:hAnsi="Times New Roman" w:cs="Times New Roman"/>
                <w:color w:val="000000"/>
                <w:szCs w:val="22"/>
                <w:lang w:val="ru-RU"/>
              </w:rPr>
              <w:t>Комфортні</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умови</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перебування</w:t>
            </w:r>
            <w:proofErr w:type="spell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учнів</w:t>
            </w:r>
            <w:proofErr w:type="spellEnd"/>
            <w:r w:rsidRPr="0046011A">
              <w:rPr>
                <w:rFonts w:ascii="Times New Roman" w:eastAsia="Calibri" w:hAnsi="Times New Roman" w:cs="Times New Roman"/>
                <w:color w:val="000000"/>
                <w:szCs w:val="22"/>
                <w:lang w:val="ru-RU"/>
              </w:rPr>
              <w:t xml:space="preserve"> та </w:t>
            </w:r>
            <w:proofErr w:type="spellStart"/>
            <w:r w:rsidRPr="0046011A">
              <w:rPr>
                <w:rFonts w:ascii="Times New Roman" w:eastAsia="Calibri" w:hAnsi="Times New Roman" w:cs="Times New Roman"/>
                <w:color w:val="000000"/>
                <w:szCs w:val="22"/>
                <w:lang w:val="ru-RU"/>
              </w:rPr>
              <w:t>вихованців</w:t>
            </w:r>
            <w:proofErr w:type="spellEnd"/>
            <w:r w:rsidRPr="0046011A">
              <w:rPr>
                <w:rFonts w:ascii="Times New Roman" w:eastAsia="Calibri" w:hAnsi="Times New Roman" w:cs="Times New Roman"/>
                <w:color w:val="000000"/>
                <w:szCs w:val="22"/>
                <w:lang w:val="ru-RU"/>
              </w:rPr>
              <w:t xml:space="preserve"> </w:t>
            </w:r>
            <w:proofErr w:type="gramStart"/>
            <w:r w:rsidRPr="0046011A">
              <w:rPr>
                <w:rFonts w:ascii="Times New Roman" w:eastAsia="Calibri" w:hAnsi="Times New Roman" w:cs="Times New Roman"/>
                <w:color w:val="000000"/>
                <w:szCs w:val="22"/>
                <w:lang w:val="ru-RU"/>
              </w:rPr>
              <w:t>у закладах</w:t>
            </w:r>
            <w:proofErr w:type="gramEnd"/>
            <w:r w:rsidRPr="0046011A">
              <w:rPr>
                <w:rFonts w:ascii="Times New Roman" w:eastAsia="Calibri" w:hAnsi="Times New Roman" w:cs="Times New Roman"/>
                <w:color w:val="000000"/>
                <w:szCs w:val="22"/>
                <w:lang w:val="ru-RU"/>
              </w:rPr>
              <w:t xml:space="preserve"> </w:t>
            </w:r>
            <w:proofErr w:type="spellStart"/>
            <w:r w:rsidRPr="0046011A">
              <w:rPr>
                <w:rFonts w:ascii="Times New Roman" w:eastAsia="Calibri" w:hAnsi="Times New Roman" w:cs="Times New Roman"/>
                <w:color w:val="000000"/>
                <w:szCs w:val="22"/>
                <w:lang w:val="ru-RU"/>
              </w:rPr>
              <w:t>освіти</w:t>
            </w:r>
            <w:proofErr w:type="spellEnd"/>
          </w:p>
        </w:tc>
        <w:tc>
          <w:tcPr>
            <w:tcW w:w="1559" w:type="dxa"/>
          </w:tcPr>
          <w:p w14:paraId="0A31137C" w14:textId="77777777" w:rsidR="0046011A" w:rsidRPr="0046011A" w:rsidRDefault="0046011A" w:rsidP="0046011A">
            <w:pPr>
              <w:spacing w:before="0" w:after="0" w:line="20" w:lineRule="atLeast"/>
              <w:rPr>
                <w:rFonts w:ascii="Times New Roman" w:eastAsia="Calibri" w:hAnsi="Times New Roman" w:cs="Times New Roman"/>
                <w:szCs w:val="22"/>
              </w:rPr>
            </w:pPr>
            <w:proofErr w:type="spellStart"/>
            <w:r w:rsidRPr="0046011A">
              <w:rPr>
                <w:rFonts w:ascii="Times New Roman" w:eastAsia="Calibri" w:hAnsi="Times New Roman" w:cs="Times New Roman"/>
                <w:szCs w:val="22"/>
              </w:rPr>
              <w:t>Управління</w:t>
            </w:r>
            <w:proofErr w:type="spellEnd"/>
            <w:r w:rsidRPr="0046011A">
              <w:rPr>
                <w:rFonts w:ascii="Times New Roman" w:eastAsia="Calibri" w:hAnsi="Times New Roman" w:cs="Times New Roman"/>
                <w:szCs w:val="22"/>
              </w:rPr>
              <w:t xml:space="preserve"> </w:t>
            </w:r>
            <w:proofErr w:type="spellStart"/>
            <w:r w:rsidRPr="0046011A">
              <w:rPr>
                <w:rFonts w:ascii="Times New Roman" w:eastAsia="Calibri" w:hAnsi="Times New Roman" w:cs="Times New Roman"/>
                <w:szCs w:val="22"/>
              </w:rPr>
              <w:t>освіти</w:t>
            </w:r>
            <w:proofErr w:type="spellEnd"/>
          </w:p>
        </w:tc>
        <w:tc>
          <w:tcPr>
            <w:tcW w:w="850" w:type="dxa"/>
          </w:tcPr>
          <w:p w14:paraId="17C52051" w14:textId="77777777" w:rsidR="0046011A" w:rsidRPr="0046011A" w:rsidRDefault="0046011A" w:rsidP="0046011A">
            <w:pPr>
              <w:spacing w:before="0" w:after="0" w:line="20" w:lineRule="atLeast"/>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993" w:type="dxa"/>
          </w:tcPr>
          <w:p w14:paraId="0075739C"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0" w:type="dxa"/>
          </w:tcPr>
          <w:p w14:paraId="34E0D348"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851" w:type="dxa"/>
          </w:tcPr>
          <w:p w14:paraId="3016400F"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8" w:type="dxa"/>
          </w:tcPr>
          <w:p w14:paraId="60A448B1"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19858A34" w14:textId="77777777" w:rsidR="0046011A" w:rsidRPr="0046011A" w:rsidRDefault="0046011A" w:rsidP="0046011A">
            <w:pPr>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c>
          <w:tcPr>
            <w:tcW w:w="709" w:type="dxa"/>
          </w:tcPr>
          <w:p w14:paraId="3313AB3B" w14:textId="77777777" w:rsidR="0046011A" w:rsidRPr="0046011A" w:rsidRDefault="0046011A" w:rsidP="0046011A">
            <w:pPr>
              <w:tabs>
                <w:tab w:val="left" w:pos="324"/>
              </w:tabs>
              <w:spacing w:before="0" w:after="0" w:line="20" w:lineRule="atLeast"/>
              <w:jc w:val="both"/>
              <w:rPr>
                <w:rFonts w:ascii="Times New Roman" w:eastAsia="Calibri" w:hAnsi="Times New Roman" w:cs="Times New Roman"/>
                <w:szCs w:val="22"/>
              </w:rPr>
            </w:pPr>
            <w:r w:rsidRPr="0046011A">
              <w:rPr>
                <w:rFonts w:ascii="Times New Roman" w:eastAsia="Calibri" w:hAnsi="Times New Roman" w:cs="Times New Roman"/>
                <w:szCs w:val="22"/>
              </w:rPr>
              <w:t>+</w:t>
            </w:r>
          </w:p>
        </w:tc>
      </w:tr>
    </w:tbl>
    <w:p w14:paraId="5FA6D6D3" w14:textId="77777777" w:rsidR="0046011A" w:rsidRPr="0046011A" w:rsidRDefault="0046011A" w:rsidP="0046011A">
      <w:pPr>
        <w:spacing w:before="0" w:after="0" w:line="20" w:lineRule="atLeast"/>
        <w:ind w:left="360"/>
        <w:rPr>
          <w:rFonts w:ascii="Times New Roman" w:eastAsia="Calibri" w:hAnsi="Times New Roman" w:cs="Times New Roman"/>
          <w:b/>
          <w:bCs/>
          <w:i/>
          <w:iCs/>
          <w:color w:val="000000"/>
          <w:sz w:val="28"/>
          <w:szCs w:val="28"/>
        </w:rPr>
      </w:pPr>
    </w:p>
    <w:p w14:paraId="1E8C3AD7" w14:textId="77777777" w:rsidR="0046011A" w:rsidRPr="0046011A" w:rsidRDefault="0046011A" w:rsidP="0046011A">
      <w:pPr>
        <w:spacing w:before="0" w:after="0" w:line="20" w:lineRule="atLeast"/>
        <w:rPr>
          <w:rFonts w:ascii="Times New Roman" w:eastAsia="Calibri" w:hAnsi="Times New Roman" w:cs="Times New Roman"/>
          <w:color w:val="000000"/>
          <w:sz w:val="28"/>
          <w:szCs w:val="28"/>
        </w:rPr>
      </w:pPr>
      <w:r w:rsidRPr="0046011A">
        <w:rPr>
          <w:rFonts w:ascii="Times New Roman" w:eastAsia="Calibri" w:hAnsi="Times New Roman" w:cs="Times New Roman"/>
          <w:b/>
          <w:bCs/>
          <w:i/>
          <w:iCs/>
          <w:color w:val="000000"/>
          <w:sz w:val="28"/>
          <w:szCs w:val="28"/>
        </w:rPr>
        <w:t>Очікувані результати:</w:t>
      </w:r>
    </w:p>
    <w:p w14:paraId="04BA09F3" w14:textId="77777777" w:rsidR="0046011A" w:rsidRPr="0046011A" w:rsidRDefault="0046011A" w:rsidP="00706A62">
      <w:pPr>
        <w:numPr>
          <w:ilvl w:val="1"/>
          <w:numId w:val="49"/>
        </w:numPr>
        <w:shd w:val="clear" w:color="auto" w:fill="FFFFFF"/>
        <w:tabs>
          <w:tab w:val="left" w:pos="993"/>
        </w:tabs>
        <w:suppressAutoHyphens/>
        <w:spacing w:before="0" w:after="0" w:line="20" w:lineRule="atLeast"/>
        <w:ind w:left="0" w:right="86" w:firstLine="709"/>
        <w:jc w:val="both"/>
        <w:rPr>
          <w:rFonts w:ascii="Times New Roman" w:eastAsia="Calibri" w:hAnsi="Times New Roman" w:cs="Times New Roman"/>
          <w:color w:val="000000"/>
          <w:sz w:val="28"/>
          <w:szCs w:val="28"/>
        </w:rPr>
      </w:pPr>
      <w:r w:rsidRPr="0046011A">
        <w:rPr>
          <w:rFonts w:ascii="Times New Roman" w:eastAsia="Calibri" w:hAnsi="Times New Roman" w:cs="Times New Roman"/>
          <w:color w:val="000000"/>
          <w:sz w:val="28"/>
          <w:szCs w:val="28"/>
        </w:rPr>
        <w:t>оптимізовано діяльність закладів освіти, підпорядкованих</w:t>
      </w:r>
    </w:p>
    <w:p w14:paraId="701C5976" w14:textId="77777777" w:rsidR="0046011A" w:rsidRPr="0046011A" w:rsidRDefault="0046011A" w:rsidP="0046011A">
      <w:pPr>
        <w:shd w:val="clear" w:color="auto" w:fill="FFFFFF"/>
        <w:tabs>
          <w:tab w:val="left" w:pos="993"/>
        </w:tabs>
        <w:suppressAutoHyphens/>
        <w:spacing w:before="0" w:after="0" w:line="20" w:lineRule="atLeast"/>
        <w:ind w:right="86" w:firstLine="709"/>
        <w:jc w:val="both"/>
        <w:rPr>
          <w:rFonts w:ascii="Times New Roman" w:eastAsia="Calibri" w:hAnsi="Times New Roman" w:cs="Times New Roman"/>
          <w:color w:val="000000"/>
          <w:sz w:val="28"/>
          <w:szCs w:val="28"/>
        </w:rPr>
      </w:pPr>
      <w:r w:rsidRPr="0046011A">
        <w:rPr>
          <w:rFonts w:ascii="Times New Roman" w:eastAsia="Calibri" w:hAnsi="Times New Roman" w:cs="Times New Roman"/>
          <w:color w:val="000000"/>
          <w:sz w:val="28"/>
          <w:szCs w:val="28"/>
        </w:rPr>
        <w:t>Управлінню освіти з питань охорони праці, цивільного захисту, безпеки життєдіяльності;</w:t>
      </w:r>
    </w:p>
    <w:p w14:paraId="0AA0E7D3" w14:textId="77777777" w:rsidR="0046011A" w:rsidRPr="0046011A" w:rsidRDefault="0046011A" w:rsidP="00706A62">
      <w:pPr>
        <w:numPr>
          <w:ilvl w:val="1"/>
          <w:numId w:val="49"/>
        </w:numPr>
        <w:shd w:val="clear" w:color="auto" w:fill="FFFFFF"/>
        <w:tabs>
          <w:tab w:val="left" w:pos="993"/>
          <w:tab w:val="num" w:pos="1447"/>
        </w:tabs>
        <w:suppressAutoHyphens/>
        <w:spacing w:before="0" w:after="0" w:line="20" w:lineRule="atLeast"/>
        <w:ind w:left="0" w:right="86" w:firstLine="709"/>
        <w:jc w:val="both"/>
        <w:rPr>
          <w:rFonts w:ascii="Times New Roman" w:eastAsia="Calibri" w:hAnsi="Times New Roman" w:cs="Times New Roman"/>
          <w:color w:val="000000"/>
          <w:sz w:val="28"/>
          <w:szCs w:val="28"/>
        </w:rPr>
      </w:pPr>
      <w:r w:rsidRPr="0046011A">
        <w:rPr>
          <w:rFonts w:ascii="Times New Roman" w:eastAsia="Calibri" w:hAnsi="Times New Roman" w:cs="Times New Roman"/>
          <w:color w:val="000000"/>
          <w:sz w:val="28"/>
          <w:szCs w:val="28"/>
        </w:rPr>
        <w:t>покращено безпечні і сприятливі умови проведення освітнього процесу здобувачів освіти, розвинена спортивна та ігрова база для фізичного виховання дітей,</w:t>
      </w:r>
      <w:r w:rsidRPr="0046011A">
        <w:rPr>
          <w:rFonts w:ascii="Times New Roman" w:eastAsia="Times New Roman" w:hAnsi="Times New Roman" w:cs="Times New Roman"/>
          <w:sz w:val="28"/>
          <w:szCs w:val="28"/>
          <w:lang w:eastAsia="ru-RU"/>
        </w:rPr>
        <w:t xml:space="preserve"> покращення естетичний вигляд територій закладів освіти</w:t>
      </w:r>
      <w:r w:rsidRPr="0046011A">
        <w:rPr>
          <w:rFonts w:ascii="Times New Roman" w:eastAsia="Calibri" w:hAnsi="Times New Roman" w:cs="Times New Roman"/>
          <w:color w:val="000000"/>
          <w:sz w:val="28"/>
          <w:szCs w:val="28"/>
        </w:rPr>
        <w:t xml:space="preserve"> .</w:t>
      </w:r>
    </w:p>
    <w:p w14:paraId="59EA491E" w14:textId="77777777" w:rsidR="0046011A" w:rsidRPr="0046011A" w:rsidRDefault="0046011A" w:rsidP="0046011A">
      <w:pPr>
        <w:shd w:val="clear" w:color="auto" w:fill="FFFFFF"/>
        <w:tabs>
          <w:tab w:val="left" w:pos="284"/>
        </w:tabs>
        <w:suppressAutoHyphens/>
        <w:spacing w:before="0" w:after="0" w:line="20" w:lineRule="atLeast"/>
        <w:ind w:right="86"/>
        <w:jc w:val="both"/>
        <w:rPr>
          <w:rFonts w:ascii="Times New Roman" w:eastAsia="Calibri" w:hAnsi="Times New Roman" w:cs="Times New Roman"/>
          <w:color w:val="000000"/>
          <w:sz w:val="28"/>
          <w:szCs w:val="28"/>
        </w:rPr>
      </w:pPr>
    </w:p>
    <w:p w14:paraId="0C03D7F9" w14:textId="77777777" w:rsidR="0046011A" w:rsidRPr="0046011A" w:rsidRDefault="0046011A" w:rsidP="0046011A">
      <w:pPr>
        <w:spacing w:before="0" w:after="0" w:line="20" w:lineRule="atLeast"/>
        <w:ind w:firstLine="709"/>
        <w:jc w:val="both"/>
        <w:rPr>
          <w:rFonts w:ascii="Times New Roman" w:eastAsia="Calibri" w:hAnsi="Times New Roman" w:cs="Times New Roman"/>
          <w:sz w:val="24"/>
          <w:szCs w:val="28"/>
        </w:rPr>
      </w:pPr>
      <w:r w:rsidRPr="0046011A">
        <w:rPr>
          <w:rFonts w:ascii="Times New Roman" w:eastAsia="Calibri" w:hAnsi="Times New Roman" w:cs="Times New Roman"/>
          <w:sz w:val="24"/>
          <w:szCs w:val="28"/>
        </w:rPr>
        <w:t>Додаток 1 «Напрямки реалізації програми» до Програми розвитку освіти на території Сіверської міської об`єднаної територіальної громади на 2021-2027 роки підготовлено Управлінням освіти Сіверської міської ради</w:t>
      </w:r>
    </w:p>
    <w:p w14:paraId="0A81174B" w14:textId="77777777" w:rsidR="0046011A" w:rsidRPr="0046011A" w:rsidRDefault="0046011A" w:rsidP="0046011A">
      <w:pPr>
        <w:spacing w:before="0" w:after="0" w:line="20" w:lineRule="atLeast"/>
        <w:jc w:val="both"/>
        <w:rPr>
          <w:rFonts w:ascii="Calibri" w:eastAsia="Calibri" w:hAnsi="Calibri" w:cs="Times New Roman"/>
          <w:szCs w:val="22"/>
        </w:rPr>
      </w:pPr>
    </w:p>
    <w:p w14:paraId="156755B1" w14:textId="77777777" w:rsidR="0046011A" w:rsidRPr="0046011A" w:rsidRDefault="0046011A" w:rsidP="0046011A">
      <w:pPr>
        <w:spacing w:before="0" w:after="0" w:line="20" w:lineRule="atLeast"/>
        <w:jc w:val="both"/>
        <w:rPr>
          <w:rFonts w:ascii="Calibri" w:eastAsia="Calibri" w:hAnsi="Calibri" w:cs="Times New Roman"/>
          <w:szCs w:val="22"/>
        </w:rPr>
      </w:pPr>
    </w:p>
    <w:p w14:paraId="060A184E" w14:textId="3155E097" w:rsidR="0046011A" w:rsidRPr="00B90FD3" w:rsidRDefault="0046011A" w:rsidP="00B90FD3">
      <w:pPr>
        <w:spacing w:before="0" w:after="160" w:line="254" w:lineRule="auto"/>
        <w:rPr>
          <w:rFonts w:ascii="Times New Roman" w:eastAsia="Calibri" w:hAnsi="Times New Roman" w:cs="Times New Roman"/>
          <w:sz w:val="28"/>
          <w:szCs w:val="22"/>
        </w:rPr>
      </w:pPr>
      <w:r w:rsidRPr="0046011A">
        <w:rPr>
          <w:rFonts w:ascii="Times New Roman" w:eastAsia="Calibri" w:hAnsi="Times New Roman" w:cs="Times New Roman"/>
          <w:sz w:val="28"/>
          <w:szCs w:val="22"/>
        </w:rPr>
        <w:t>Начальник Управління освіти                                                 Світлана ЗОЗУЛЯ</w:t>
      </w:r>
    </w:p>
    <w:p w14:paraId="4085EC40"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24B7F6DB">
          <v:shape id="_x0000_i1040" type="#_x0000_t75" style="width:34pt;height:43.5pt" o:ole="" filled="t">
            <v:fill color2="black"/>
            <v:imagedata r:id="rId6" o:title=""/>
          </v:shape>
          <o:OLEObject Type="Embed" ProgID="Word.Picture.8" ShapeID="_x0000_i1040" DrawAspect="Content" ObjectID="_1697352165" r:id="rId39"/>
        </w:object>
      </w:r>
    </w:p>
    <w:p w14:paraId="6CC53208"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641D547D"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543F3BB7"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18E2C26F"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4E49E5D4"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0402D720"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33CF6" w:rsidRPr="002E7AC5" w14:paraId="7C187805" w14:textId="77777777" w:rsidTr="00F67289">
        <w:trPr>
          <w:jc w:val="center"/>
        </w:trPr>
        <w:tc>
          <w:tcPr>
            <w:tcW w:w="3095" w:type="dxa"/>
            <w:hideMark/>
          </w:tcPr>
          <w:p w14:paraId="7C03A9AF" w14:textId="20A2D780" w:rsidR="00D33CF6" w:rsidRPr="002E7AC5" w:rsidRDefault="00D33CF6" w:rsidP="00D33CF6">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3918E38" w14:textId="72AEB565" w:rsidR="00D33CF6" w:rsidRPr="002E7AC5" w:rsidRDefault="00D33CF6" w:rsidP="00D33CF6">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7209C6B1" w14:textId="0917BFE4" w:rsidR="00D33CF6" w:rsidRPr="002E7AC5" w:rsidRDefault="00D33CF6" w:rsidP="00D33CF6">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№8/18 - 336</w:t>
            </w:r>
          </w:p>
        </w:tc>
      </w:tr>
    </w:tbl>
    <w:p w14:paraId="4F73B372" w14:textId="77777777" w:rsidR="002E7AC5" w:rsidRDefault="002E7AC5"/>
    <w:p w14:paraId="0A29F10F" w14:textId="77777777" w:rsidR="000A559D" w:rsidRDefault="000A559D" w:rsidP="000A559D">
      <w:pPr>
        <w:spacing w:after="0" w:line="240" w:lineRule="auto"/>
        <w:rPr>
          <w:rFonts w:ascii="Times New Roman" w:hAnsi="Times New Roman"/>
          <w:sz w:val="28"/>
          <w:szCs w:val="28"/>
        </w:rPr>
      </w:pPr>
      <w:r>
        <w:rPr>
          <w:rFonts w:ascii="Times New Roman" w:hAnsi="Times New Roman"/>
          <w:sz w:val="28"/>
          <w:szCs w:val="28"/>
        </w:rPr>
        <w:t>Про внесення змін до рішення</w:t>
      </w:r>
    </w:p>
    <w:p w14:paraId="0611785C" w14:textId="77777777" w:rsidR="000A559D" w:rsidRPr="00F20CD8" w:rsidRDefault="000A559D" w:rsidP="000A559D">
      <w:pPr>
        <w:spacing w:after="0" w:line="240" w:lineRule="auto"/>
        <w:rPr>
          <w:rFonts w:ascii="Times New Roman" w:hAnsi="Times New Roman"/>
          <w:color w:val="FF0000"/>
          <w:sz w:val="28"/>
          <w:szCs w:val="28"/>
        </w:rPr>
      </w:pPr>
      <w:r>
        <w:rPr>
          <w:rFonts w:ascii="Times New Roman" w:hAnsi="Times New Roman"/>
          <w:sz w:val="28"/>
          <w:szCs w:val="28"/>
        </w:rPr>
        <w:t>міської ради від 24.12.2020 № 8/4-59</w:t>
      </w:r>
    </w:p>
    <w:p w14:paraId="674325D4" w14:textId="77777777" w:rsidR="000A559D" w:rsidRDefault="000A559D" w:rsidP="000A559D">
      <w:pPr>
        <w:spacing w:after="0" w:line="240" w:lineRule="auto"/>
        <w:rPr>
          <w:rFonts w:ascii="Times New Roman" w:eastAsia="Calibri" w:hAnsi="Times New Roman"/>
          <w:sz w:val="28"/>
          <w:szCs w:val="28"/>
        </w:rPr>
      </w:pPr>
      <w:r>
        <w:rPr>
          <w:rFonts w:ascii="Times New Roman" w:hAnsi="Times New Roman"/>
          <w:sz w:val="28"/>
          <w:szCs w:val="28"/>
        </w:rPr>
        <w:t>«</w:t>
      </w:r>
      <w:r w:rsidRPr="00D74218">
        <w:rPr>
          <w:rFonts w:ascii="Times New Roman" w:eastAsia="Calibri" w:hAnsi="Times New Roman"/>
          <w:sz w:val="28"/>
          <w:szCs w:val="28"/>
        </w:rPr>
        <w:t xml:space="preserve">Про перейменування «Відділу освіти, </w:t>
      </w:r>
    </w:p>
    <w:p w14:paraId="160F3000" w14:textId="77777777" w:rsidR="000A559D" w:rsidRDefault="000A559D" w:rsidP="000A559D">
      <w:pPr>
        <w:spacing w:after="0" w:line="240" w:lineRule="auto"/>
        <w:rPr>
          <w:rFonts w:ascii="Times New Roman" w:eastAsia="Calibri" w:hAnsi="Times New Roman"/>
          <w:sz w:val="28"/>
          <w:szCs w:val="28"/>
        </w:rPr>
      </w:pPr>
      <w:r w:rsidRPr="00D74218">
        <w:rPr>
          <w:rFonts w:ascii="Times New Roman" w:eastAsia="Calibri" w:hAnsi="Times New Roman"/>
          <w:sz w:val="28"/>
          <w:szCs w:val="28"/>
        </w:rPr>
        <w:t xml:space="preserve">культури, молоді та спорту виконкому </w:t>
      </w:r>
    </w:p>
    <w:p w14:paraId="5FB13EBF" w14:textId="77777777" w:rsidR="000A559D" w:rsidRPr="00F7029B" w:rsidRDefault="000A559D" w:rsidP="000A559D">
      <w:pPr>
        <w:spacing w:after="0" w:line="240" w:lineRule="auto"/>
        <w:rPr>
          <w:rFonts w:ascii="Times New Roman" w:eastAsia="Calibri" w:hAnsi="Times New Roman"/>
          <w:sz w:val="28"/>
          <w:szCs w:val="28"/>
        </w:rPr>
      </w:pPr>
      <w:r w:rsidRPr="00D74218">
        <w:rPr>
          <w:rFonts w:ascii="Times New Roman" w:eastAsia="Calibri" w:hAnsi="Times New Roman"/>
          <w:sz w:val="28"/>
          <w:szCs w:val="28"/>
        </w:rPr>
        <w:t>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p>
    <w:p w14:paraId="2DC121EB" w14:textId="77777777" w:rsidR="000A559D" w:rsidRDefault="000A559D" w:rsidP="000A559D">
      <w:pPr>
        <w:rPr>
          <w:rFonts w:ascii="Times New Roman" w:hAnsi="Times New Roman"/>
          <w:sz w:val="28"/>
          <w:szCs w:val="28"/>
        </w:rPr>
      </w:pPr>
    </w:p>
    <w:p w14:paraId="653F09DD" w14:textId="77777777" w:rsidR="000A559D" w:rsidRPr="00E50ED3" w:rsidRDefault="000A559D" w:rsidP="000A559D">
      <w:pPr>
        <w:shd w:val="clear" w:color="auto" w:fill="FFFFFF"/>
        <w:suppressAutoHyphens/>
        <w:spacing w:before="280" w:after="280" w:line="240" w:lineRule="auto"/>
        <w:ind w:firstLine="720"/>
        <w:jc w:val="both"/>
        <w:rPr>
          <w:rFonts w:ascii="Times New Roman" w:hAnsi="Times New Roman"/>
          <w:color w:val="000000"/>
          <w:sz w:val="28"/>
          <w:szCs w:val="28"/>
          <w:lang w:eastAsia="zh-CN"/>
        </w:rPr>
      </w:pPr>
      <w:r>
        <w:rPr>
          <w:rFonts w:ascii="Times New Roman" w:hAnsi="Times New Roman"/>
          <w:sz w:val="28"/>
          <w:szCs w:val="28"/>
        </w:rPr>
        <w:t xml:space="preserve">Розглянувши службову записку начальника </w:t>
      </w:r>
      <w:r w:rsidRPr="00F87844">
        <w:rPr>
          <w:rFonts w:ascii="Times New Roman" w:hAnsi="Times New Roman"/>
          <w:sz w:val="28"/>
          <w:szCs w:val="28"/>
        </w:rPr>
        <w:t xml:space="preserve">управління освіти Сіверської міської ради  </w:t>
      </w:r>
      <w:r>
        <w:rPr>
          <w:rFonts w:ascii="Times New Roman" w:hAnsi="Times New Roman"/>
          <w:sz w:val="28"/>
          <w:szCs w:val="28"/>
        </w:rPr>
        <w:t xml:space="preserve">Зозулі </w:t>
      </w:r>
      <w:r w:rsidRPr="00EE641B">
        <w:rPr>
          <w:rFonts w:ascii="Times New Roman" w:hAnsi="Times New Roman"/>
          <w:sz w:val="28"/>
          <w:szCs w:val="28"/>
        </w:rPr>
        <w:t>С.В.</w:t>
      </w:r>
      <w:r>
        <w:rPr>
          <w:rFonts w:ascii="Times New Roman" w:hAnsi="Times New Roman"/>
          <w:sz w:val="28"/>
          <w:szCs w:val="28"/>
        </w:rPr>
        <w:t xml:space="preserve"> </w:t>
      </w:r>
      <w:r>
        <w:rPr>
          <w:rFonts w:ascii="Times New Roman" w:hAnsi="Times New Roman"/>
          <w:sz w:val="28"/>
          <w:szCs w:val="28"/>
          <w:shd w:val="clear" w:color="auto" w:fill="FFFFFF"/>
          <w:lang w:eastAsia="zh-CN"/>
        </w:rPr>
        <w:t>з</w:t>
      </w:r>
      <w:r w:rsidRPr="00F20CD8">
        <w:rPr>
          <w:rFonts w:ascii="Times New Roman" w:hAnsi="Times New Roman"/>
          <w:sz w:val="28"/>
          <w:szCs w:val="28"/>
          <w:shd w:val="clear" w:color="auto" w:fill="FFFFFF"/>
          <w:lang w:eastAsia="zh-CN"/>
        </w:rPr>
        <w:t xml:space="preserve"> метою вдосконалення роботи </w:t>
      </w:r>
      <w:r w:rsidRPr="00EE641B">
        <w:rPr>
          <w:rFonts w:ascii="Times New Roman" w:hAnsi="Times New Roman"/>
          <w:sz w:val="28"/>
          <w:szCs w:val="28"/>
          <w:shd w:val="clear" w:color="auto" w:fill="FFFFFF"/>
          <w:lang w:eastAsia="zh-CN"/>
        </w:rPr>
        <w:t>управління освіти Сіверської міської ради</w:t>
      </w:r>
      <w:r w:rsidRPr="00F20CD8">
        <w:rPr>
          <w:rFonts w:ascii="Times New Roman" w:hAnsi="Times New Roman"/>
          <w:sz w:val="28"/>
          <w:szCs w:val="28"/>
          <w:shd w:val="clear" w:color="auto" w:fill="FFFFFF"/>
          <w:lang w:eastAsia="zh-CN"/>
        </w:rPr>
        <w:t>, структурування функціональних напрямків діяльності, забезпечення ефективно</w:t>
      </w:r>
      <w:r w:rsidRPr="00EE641B">
        <w:rPr>
          <w:rFonts w:ascii="Times New Roman" w:hAnsi="Times New Roman"/>
          <w:sz w:val="28"/>
          <w:szCs w:val="28"/>
          <w:shd w:val="clear" w:color="auto" w:fill="FFFFFF"/>
          <w:lang w:eastAsia="zh-CN"/>
        </w:rPr>
        <w:t>ї</w:t>
      </w:r>
      <w:r w:rsidRPr="00F20CD8">
        <w:rPr>
          <w:rFonts w:ascii="Times New Roman" w:hAnsi="Times New Roman"/>
          <w:sz w:val="28"/>
          <w:szCs w:val="28"/>
          <w:shd w:val="clear" w:color="auto" w:fill="FFFFFF"/>
          <w:lang w:eastAsia="zh-CN"/>
        </w:rPr>
        <w:t xml:space="preserve"> роботи,</w:t>
      </w:r>
      <w:r w:rsidRPr="00F20CD8">
        <w:rPr>
          <w:rFonts w:ascii="Times New Roman" w:hAnsi="Times New Roman"/>
          <w:color w:val="1C1C1C"/>
          <w:sz w:val="28"/>
          <w:szCs w:val="28"/>
          <w:lang w:eastAsia="zh-CN"/>
        </w:rPr>
        <w:t xml:space="preserve"> </w:t>
      </w:r>
      <w:r w:rsidRPr="00F20CD8">
        <w:rPr>
          <w:rFonts w:ascii="Times New Roman" w:hAnsi="Times New Roman"/>
          <w:color w:val="000000"/>
          <w:sz w:val="28"/>
          <w:szCs w:val="28"/>
          <w:lang w:eastAsia="zh-CN"/>
        </w:rPr>
        <w:t>керуючись статтею 25  Закону України «Про місцеве самоврядування в Україні»,  міська рада </w:t>
      </w:r>
    </w:p>
    <w:p w14:paraId="3E6A46CA" w14:textId="77777777" w:rsidR="000A559D" w:rsidRDefault="000A559D" w:rsidP="000A559D">
      <w:pPr>
        <w:rPr>
          <w:rFonts w:ascii="Times New Roman" w:hAnsi="Times New Roman"/>
          <w:sz w:val="28"/>
          <w:szCs w:val="28"/>
        </w:rPr>
      </w:pPr>
      <w:r>
        <w:rPr>
          <w:rFonts w:ascii="Times New Roman" w:hAnsi="Times New Roman"/>
          <w:sz w:val="28"/>
          <w:szCs w:val="28"/>
        </w:rPr>
        <w:t>ВИРІШИЛА:</w:t>
      </w:r>
    </w:p>
    <w:p w14:paraId="0E2A959E" w14:textId="77777777" w:rsidR="000A559D" w:rsidRDefault="000A559D" w:rsidP="000A559D">
      <w:pPr>
        <w:spacing w:after="0" w:line="240" w:lineRule="auto"/>
        <w:ind w:firstLine="720"/>
        <w:jc w:val="both"/>
        <w:rPr>
          <w:rFonts w:ascii="Times New Roman" w:hAnsi="Times New Roman"/>
          <w:sz w:val="28"/>
          <w:szCs w:val="28"/>
        </w:rPr>
      </w:pPr>
      <w:proofErr w:type="spellStart"/>
      <w:r>
        <w:rPr>
          <w:rFonts w:ascii="Times New Roman" w:hAnsi="Times New Roman"/>
          <w:sz w:val="28"/>
          <w:szCs w:val="28"/>
        </w:rPr>
        <w:t>Внести</w:t>
      </w:r>
      <w:proofErr w:type="spellEnd"/>
      <w:r>
        <w:rPr>
          <w:rFonts w:ascii="Times New Roman" w:hAnsi="Times New Roman"/>
          <w:sz w:val="28"/>
          <w:szCs w:val="28"/>
        </w:rPr>
        <w:t xml:space="preserve"> до рішення міської ради від 24.12.2020 № 8/4-59 «</w:t>
      </w:r>
      <w:r w:rsidRPr="00D74218">
        <w:rPr>
          <w:rFonts w:ascii="Times New Roman" w:eastAsia="Calibri" w:hAnsi="Times New Roman"/>
          <w:sz w:val="28"/>
          <w:szCs w:val="28"/>
        </w:rPr>
        <w:t>Про перейменування «Відділу освіти, культури, молоді та спорту виконкому 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r w:rsidRPr="00F20CD8">
        <w:rPr>
          <w:rFonts w:ascii="Times New Roman" w:hAnsi="Times New Roman"/>
          <w:sz w:val="28"/>
          <w:szCs w:val="28"/>
        </w:rPr>
        <w:t xml:space="preserve"> </w:t>
      </w:r>
      <w:r>
        <w:rPr>
          <w:rFonts w:ascii="Times New Roman" w:hAnsi="Times New Roman"/>
          <w:sz w:val="28"/>
          <w:szCs w:val="28"/>
        </w:rPr>
        <w:t xml:space="preserve">наступні </w:t>
      </w:r>
      <w:r w:rsidRPr="00F20CD8">
        <w:rPr>
          <w:rFonts w:ascii="Times New Roman" w:hAnsi="Times New Roman"/>
          <w:sz w:val="28"/>
          <w:szCs w:val="28"/>
        </w:rPr>
        <w:t>зміни</w:t>
      </w:r>
      <w:r>
        <w:rPr>
          <w:rFonts w:ascii="Times New Roman" w:hAnsi="Times New Roman"/>
          <w:sz w:val="28"/>
          <w:szCs w:val="28"/>
        </w:rPr>
        <w:t>:</w:t>
      </w:r>
    </w:p>
    <w:p w14:paraId="12BA86E6" w14:textId="77777777" w:rsidR="000A559D" w:rsidRDefault="000A559D" w:rsidP="000A559D">
      <w:pPr>
        <w:spacing w:after="0" w:line="240" w:lineRule="auto"/>
        <w:ind w:firstLine="720"/>
        <w:jc w:val="both"/>
        <w:rPr>
          <w:rFonts w:ascii="Times New Roman" w:hAnsi="Times New Roman"/>
          <w:sz w:val="28"/>
          <w:szCs w:val="28"/>
        </w:rPr>
      </w:pPr>
    </w:p>
    <w:p w14:paraId="18D5D762" w14:textId="77777777" w:rsidR="000A559D" w:rsidRPr="00D74218" w:rsidRDefault="000A559D" w:rsidP="00706A62">
      <w:pPr>
        <w:pStyle w:val="a3"/>
        <w:numPr>
          <w:ilvl w:val="0"/>
          <w:numId w:val="6"/>
        </w:numPr>
        <w:spacing w:before="0" w:after="0" w:line="240" w:lineRule="auto"/>
        <w:contextualSpacing/>
        <w:jc w:val="both"/>
        <w:rPr>
          <w:rFonts w:ascii="Times New Roman" w:hAnsi="Times New Roman"/>
          <w:sz w:val="28"/>
          <w:szCs w:val="28"/>
        </w:rPr>
      </w:pPr>
      <w:r>
        <w:rPr>
          <w:rFonts w:ascii="Times New Roman" w:hAnsi="Times New Roman"/>
          <w:sz w:val="28"/>
          <w:szCs w:val="28"/>
        </w:rPr>
        <w:t>дод</w:t>
      </w:r>
      <w:r w:rsidRPr="00D74218">
        <w:rPr>
          <w:rFonts w:ascii="Times New Roman" w:hAnsi="Times New Roman"/>
          <w:sz w:val="28"/>
          <w:szCs w:val="28"/>
        </w:rPr>
        <w:t xml:space="preserve">аток 2 </w:t>
      </w:r>
      <w:r>
        <w:rPr>
          <w:rFonts w:ascii="Times New Roman" w:hAnsi="Times New Roman"/>
          <w:sz w:val="28"/>
          <w:szCs w:val="28"/>
        </w:rPr>
        <w:t xml:space="preserve">викласти </w:t>
      </w:r>
      <w:r w:rsidRPr="00D74218">
        <w:rPr>
          <w:rFonts w:ascii="Times New Roman" w:hAnsi="Times New Roman"/>
          <w:sz w:val="28"/>
          <w:szCs w:val="28"/>
        </w:rPr>
        <w:t>у новій редакції ( додається).</w:t>
      </w:r>
    </w:p>
    <w:p w14:paraId="5EB49C6C" w14:textId="77777777" w:rsidR="000A559D" w:rsidRDefault="000A559D" w:rsidP="000A559D">
      <w:pPr>
        <w:jc w:val="both"/>
        <w:rPr>
          <w:rFonts w:ascii="Times New Roman" w:hAnsi="Times New Roman"/>
          <w:sz w:val="28"/>
          <w:szCs w:val="28"/>
        </w:rPr>
      </w:pPr>
    </w:p>
    <w:p w14:paraId="51E1C28F" w14:textId="6A50598F" w:rsidR="000A559D" w:rsidRPr="0078037E" w:rsidRDefault="000A559D" w:rsidP="000A559D">
      <w:pPr>
        <w:jc w:val="both"/>
        <w:rPr>
          <w:rFonts w:ascii="Times New Roman" w:hAnsi="Times New Roman"/>
          <w:sz w:val="28"/>
          <w:szCs w:val="28"/>
          <w:lang w:val="ru-RU"/>
        </w:rPr>
      </w:pPr>
      <w:r>
        <w:rPr>
          <w:rFonts w:ascii="Times New Roman" w:hAnsi="Times New Roman"/>
          <w:sz w:val="28"/>
          <w:szCs w:val="28"/>
        </w:rPr>
        <w:t xml:space="preserve">Міський голова                                                                                </w:t>
      </w:r>
      <w:proofErr w:type="spellStart"/>
      <w:r>
        <w:rPr>
          <w:rFonts w:ascii="Times New Roman" w:hAnsi="Times New Roman"/>
          <w:sz w:val="28"/>
          <w:szCs w:val="28"/>
          <w:lang w:val="ru-RU"/>
        </w:rPr>
        <w:t>Андрій</w:t>
      </w:r>
      <w:proofErr w:type="spellEnd"/>
      <w:r w:rsidR="00D33CF6">
        <w:rPr>
          <w:rFonts w:ascii="Times New Roman" w:hAnsi="Times New Roman"/>
          <w:sz w:val="28"/>
          <w:szCs w:val="28"/>
          <w:lang w:val="ru-RU"/>
        </w:rPr>
        <w:t xml:space="preserve"> </w:t>
      </w:r>
      <w:r>
        <w:rPr>
          <w:rFonts w:ascii="Times New Roman" w:hAnsi="Times New Roman"/>
          <w:sz w:val="28"/>
          <w:szCs w:val="28"/>
          <w:lang w:val="ru-RU"/>
        </w:rPr>
        <w:t xml:space="preserve"> ЧЕРНЯЄВ</w:t>
      </w:r>
    </w:p>
    <w:p w14:paraId="5CF1D44B" w14:textId="77777777" w:rsidR="000A559D" w:rsidRDefault="000A559D" w:rsidP="000A559D"/>
    <w:p w14:paraId="446A341C" w14:textId="586260CB" w:rsidR="000A559D" w:rsidRDefault="000A559D" w:rsidP="000A559D"/>
    <w:p w14:paraId="51281FD1" w14:textId="0B596720" w:rsidR="000A559D" w:rsidRDefault="000A559D" w:rsidP="000A559D"/>
    <w:p w14:paraId="61C2AB94" w14:textId="043D3F2F" w:rsidR="000A559D" w:rsidRDefault="000A559D" w:rsidP="000A559D"/>
    <w:p w14:paraId="363DC678" w14:textId="77777777" w:rsidR="000A559D" w:rsidRDefault="000A559D" w:rsidP="000A559D"/>
    <w:p w14:paraId="395E0178" w14:textId="77777777" w:rsidR="000A559D" w:rsidRDefault="000A559D" w:rsidP="000A559D"/>
    <w:p w14:paraId="666B36A0" w14:textId="77777777" w:rsidR="000A559D" w:rsidRDefault="000A559D" w:rsidP="000A559D"/>
    <w:p w14:paraId="3A1B96C1" w14:textId="77777777" w:rsidR="000A559D" w:rsidRPr="00A75440" w:rsidRDefault="000A559D" w:rsidP="000A559D">
      <w:pPr>
        <w:spacing w:after="0" w:line="240" w:lineRule="auto"/>
        <w:ind w:left="5664" w:firstLine="708"/>
        <w:rPr>
          <w:rFonts w:ascii="Times New Roman" w:eastAsia="Calibri" w:hAnsi="Times New Roman"/>
          <w:color w:val="000000"/>
          <w:sz w:val="24"/>
          <w:szCs w:val="24"/>
        </w:rPr>
      </w:pPr>
      <w:r w:rsidRPr="00A75440">
        <w:rPr>
          <w:rFonts w:ascii="Times New Roman" w:eastAsia="Calibri" w:hAnsi="Times New Roman"/>
          <w:color w:val="000000"/>
          <w:sz w:val="24"/>
          <w:szCs w:val="24"/>
        </w:rPr>
        <w:t>Додаток 2</w:t>
      </w:r>
    </w:p>
    <w:p w14:paraId="4F7342E7" w14:textId="77777777" w:rsidR="000A559D" w:rsidRPr="00A75440" w:rsidRDefault="000A559D" w:rsidP="000A559D">
      <w:pPr>
        <w:spacing w:after="0" w:line="240" w:lineRule="auto"/>
        <w:ind w:left="5664"/>
        <w:rPr>
          <w:rFonts w:ascii="Times New Roman" w:eastAsia="Calibri" w:hAnsi="Times New Roman"/>
          <w:color w:val="000000"/>
          <w:sz w:val="24"/>
          <w:szCs w:val="24"/>
        </w:rPr>
      </w:pPr>
      <w:r w:rsidRPr="00A75440">
        <w:rPr>
          <w:rFonts w:ascii="Times New Roman" w:eastAsia="Calibri" w:hAnsi="Times New Roman"/>
          <w:color w:val="000000"/>
          <w:sz w:val="24"/>
          <w:szCs w:val="24"/>
        </w:rPr>
        <w:t xml:space="preserve">       </w:t>
      </w:r>
      <w:r w:rsidRPr="00A75440">
        <w:rPr>
          <w:rFonts w:ascii="Times New Roman" w:eastAsia="Calibri" w:hAnsi="Times New Roman"/>
          <w:color w:val="000000"/>
          <w:sz w:val="24"/>
          <w:szCs w:val="24"/>
        </w:rPr>
        <w:tab/>
      </w:r>
      <w:r w:rsidRPr="000A559D">
        <w:rPr>
          <w:rFonts w:ascii="Times New Roman" w:eastAsia="Calibri" w:hAnsi="Times New Roman"/>
          <w:color w:val="000000"/>
          <w:sz w:val="24"/>
          <w:szCs w:val="24"/>
        </w:rPr>
        <w:t>д</w:t>
      </w:r>
      <w:r w:rsidRPr="00A75440">
        <w:rPr>
          <w:rFonts w:ascii="Times New Roman" w:eastAsia="Calibri" w:hAnsi="Times New Roman"/>
          <w:color w:val="000000"/>
          <w:sz w:val="24"/>
          <w:szCs w:val="24"/>
        </w:rPr>
        <w:t>о рішення міської  ради</w:t>
      </w:r>
    </w:p>
    <w:p w14:paraId="13DA7B20" w14:textId="4E231399" w:rsidR="000A559D" w:rsidRPr="00A75440" w:rsidRDefault="000A559D" w:rsidP="000A559D">
      <w:pPr>
        <w:jc w:val="center"/>
        <w:rPr>
          <w:rFonts w:ascii="Times New Roman" w:eastAsia="Calibri" w:hAnsi="Times New Roman"/>
          <w:sz w:val="24"/>
          <w:szCs w:val="24"/>
        </w:rPr>
      </w:pPr>
      <w:r w:rsidRPr="00A75440">
        <w:rPr>
          <w:rFonts w:ascii="Times New Roman" w:eastAsia="Calibri" w:hAnsi="Times New Roman"/>
          <w:color w:val="000000"/>
          <w:sz w:val="24"/>
          <w:szCs w:val="24"/>
        </w:rPr>
        <w:t xml:space="preserve">                                                                                       </w:t>
      </w:r>
      <w:r w:rsidRPr="000A559D">
        <w:rPr>
          <w:rFonts w:ascii="Times New Roman" w:eastAsia="Calibri" w:hAnsi="Times New Roman"/>
          <w:color w:val="000000"/>
          <w:sz w:val="24"/>
          <w:szCs w:val="24"/>
        </w:rPr>
        <w:t xml:space="preserve">        </w:t>
      </w:r>
      <w:r w:rsidR="00D33CF6">
        <w:rPr>
          <w:rFonts w:ascii="Times New Roman" w:eastAsia="Calibri" w:hAnsi="Times New Roman"/>
          <w:color w:val="000000"/>
          <w:sz w:val="24"/>
          <w:szCs w:val="24"/>
        </w:rPr>
        <w:t xml:space="preserve">21.10.2021 </w:t>
      </w:r>
      <w:r>
        <w:rPr>
          <w:rFonts w:ascii="Times New Roman" w:eastAsia="Calibri" w:hAnsi="Times New Roman"/>
          <w:color w:val="000000"/>
          <w:sz w:val="24"/>
          <w:szCs w:val="24"/>
        </w:rPr>
        <w:t>№ 8/</w:t>
      </w:r>
      <w:r w:rsidR="00D33CF6">
        <w:rPr>
          <w:rFonts w:ascii="Times New Roman" w:eastAsia="Calibri" w:hAnsi="Times New Roman"/>
          <w:color w:val="000000"/>
          <w:sz w:val="24"/>
          <w:szCs w:val="24"/>
        </w:rPr>
        <w:t>18-336</w:t>
      </w:r>
      <w:r w:rsidRPr="00A75440">
        <w:rPr>
          <w:rFonts w:ascii="Times New Roman" w:eastAsia="Calibri" w:hAnsi="Times New Roman"/>
          <w:color w:val="000000"/>
          <w:sz w:val="24"/>
          <w:szCs w:val="24"/>
        </w:rPr>
        <w:t xml:space="preserve">                </w:t>
      </w:r>
    </w:p>
    <w:p w14:paraId="3FB240FC" w14:textId="77777777" w:rsidR="000A559D" w:rsidRDefault="000A559D" w:rsidP="000A559D">
      <w:pPr>
        <w:ind w:left="2832" w:firstLine="708"/>
        <w:rPr>
          <w:rFonts w:ascii="Times New Roman" w:eastAsia="Calibri" w:hAnsi="Times New Roman"/>
          <w:b/>
          <w:sz w:val="24"/>
          <w:szCs w:val="24"/>
        </w:rPr>
      </w:pPr>
      <w:r>
        <w:rPr>
          <w:rFonts w:ascii="Times New Roman" w:eastAsia="Calibri" w:hAnsi="Times New Roman"/>
          <w:b/>
          <w:sz w:val="24"/>
          <w:szCs w:val="24"/>
        </w:rPr>
        <w:t xml:space="preserve">        СТРУКТУРА</w:t>
      </w:r>
    </w:p>
    <w:p w14:paraId="3473CC87" w14:textId="77777777" w:rsidR="000A559D" w:rsidRDefault="000A559D" w:rsidP="000A559D">
      <w:pPr>
        <w:shd w:val="clear" w:color="auto" w:fill="FFFFFF"/>
        <w:ind w:left="-28"/>
        <w:jc w:val="center"/>
        <w:rPr>
          <w:rFonts w:ascii="Times New Roman" w:eastAsia="Calibri" w:hAnsi="Times New Roman"/>
          <w:b/>
          <w:sz w:val="24"/>
          <w:szCs w:val="24"/>
        </w:rPr>
      </w:pPr>
      <w:r>
        <w:rPr>
          <w:rFonts w:ascii="Times New Roman" w:eastAsia="Calibri" w:hAnsi="Times New Roman"/>
          <w:b/>
          <w:sz w:val="24"/>
          <w:szCs w:val="24"/>
        </w:rPr>
        <w:t xml:space="preserve">Управління освіти Сіверської міської ради Бахмутського району Донецької області </w:t>
      </w:r>
    </w:p>
    <w:p w14:paraId="597A2DBC" w14:textId="77777777" w:rsidR="000A559D" w:rsidRDefault="000A559D" w:rsidP="000A559D">
      <w:pPr>
        <w:jc w:val="center"/>
        <w:rPr>
          <w:rFonts w:ascii="Times New Roman" w:eastAsia="Calibri" w:hAnsi="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4111"/>
      </w:tblGrid>
      <w:tr w:rsidR="000A559D" w14:paraId="6381977F" w14:textId="77777777" w:rsidTr="00C61817">
        <w:tc>
          <w:tcPr>
            <w:tcW w:w="4110" w:type="dxa"/>
            <w:tcBorders>
              <w:top w:val="single" w:sz="4" w:space="0" w:color="auto"/>
              <w:left w:val="single" w:sz="4" w:space="0" w:color="auto"/>
              <w:bottom w:val="single" w:sz="4" w:space="0" w:color="auto"/>
              <w:right w:val="single" w:sz="4" w:space="0" w:color="auto"/>
            </w:tcBorders>
          </w:tcPr>
          <w:p w14:paraId="3F396535" w14:textId="77777777" w:rsidR="000A559D" w:rsidRPr="00BB31F0" w:rsidRDefault="000A559D" w:rsidP="00C61817">
            <w:pPr>
              <w:rPr>
                <w:rFonts w:ascii="Times New Roman" w:eastAsia="Calibri" w:hAnsi="Times New Roman"/>
                <w:b/>
                <w:bCs/>
                <w:sz w:val="24"/>
                <w:szCs w:val="24"/>
              </w:rPr>
            </w:pPr>
            <w:r w:rsidRPr="00BB31F0">
              <w:rPr>
                <w:rFonts w:ascii="Times New Roman" w:eastAsia="Calibri" w:hAnsi="Times New Roman"/>
                <w:b/>
                <w:bCs/>
                <w:sz w:val="24"/>
                <w:szCs w:val="24"/>
              </w:rPr>
              <w:t xml:space="preserve">Управління </w:t>
            </w:r>
          </w:p>
        </w:tc>
        <w:tc>
          <w:tcPr>
            <w:tcW w:w="4111" w:type="dxa"/>
            <w:tcBorders>
              <w:top w:val="single" w:sz="4" w:space="0" w:color="auto"/>
              <w:left w:val="single" w:sz="4" w:space="0" w:color="auto"/>
              <w:bottom w:val="single" w:sz="4" w:space="0" w:color="auto"/>
              <w:right w:val="single" w:sz="4" w:space="0" w:color="auto"/>
            </w:tcBorders>
          </w:tcPr>
          <w:p w14:paraId="17EC68EA" w14:textId="77777777" w:rsidR="000A559D" w:rsidRPr="00BB31F0" w:rsidRDefault="000A559D" w:rsidP="00C61817">
            <w:pPr>
              <w:jc w:val="center"/>
              <w:rPr>
                <w:rFonts w:ascii="Times New Roman" w:eastAsia="Calibri" w:hAnsi="Times New Roman"/>
                <w:b/>
                <w:bCs/>
                <w:sz w:val="24"/>
                <w:szCs w:val="24"/>
                <w:lang w:val="ru-RU"/>
              </w:rPr>
            </w:pPr>
            <w:r>
              <w:rPr>
                <w:rFonts w:ascii="Times New Roman" w:eastAsia="Calibri" w:hAnsi="Times New Roman"/>
                <w:b/>
                <w:bCs/>
                <w:sz w:val="24"/>
                <w:szCs w:val="24"/>
                <w:lang w:val="ru-RU"/>
              </w:rPr>
              <w:t>5</w:t>
            </w:r>
          </w:p>
        </w:tc>
      </w:tr>
      <w:tr w:rsidR="000A559D" w14:paraId="7C7BE7D3"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7D9DCFB4" w14:textId="77777777" w:rsidR="000A559D" w:rsidRPr="00BB31F0" w:rsidRDefault="000A559D" w:rsidP="00C61817">
            <w:pPr>
              <w:rPr>
                <w:rFonts w:ascii="Times New Roman" w:eastAsia="Calibri" w:hAnsi="Times New Roman"/>
                <w:bCs/>
                <w:sz w:val="24"/>
                <w:szCs w:val="24"/>
              </w:rPr>
            </w:pPr>
            <w:r w:rsidRPr="00BB31F0">
              <w:rPr>
                <w:rFonts w:ascii="Times New Roman" w:eastAsia="Calibri" w:hAnsi="Times New Roman"/>
                <w:bCs/>
                <w:sz w:val="24"/>
                <w:szCs w:val="24"/>
              </w:rPr>
              <w:t>Начальник</w:t>
            </w:r>
            <w:r w:rsidRPr="00BB31F0">
              <w:rPr>
                <w:rFonts w:ascii="Times New Roman" w:eastAsia="Calibri" w:hAnsi="Times New Roman"/>
                <w:bCs/>
                <w:color w:val="000000"/>
                <w:sz w:val="24"/>
                <w:szCs w:val="24"/>
              </w:rPr>
              <w:t xml:space="preserve"> управління</w:t>
            </w:r>
          </w:p>
        </w:tc>
        <w:tc>
          <w:tcPr>
            <w:tcW w:w="4111" w:type="dxa"/>
            <w:tcBorders>
              <w:top w:val="single" w:sz="4" w:space="0" w:color="auto"/>
              <w:left w:val="single" w:sz="4" w:space="0" w:color="auto"/>
              <w:bottom w:val="single" w:sz="4" w:space="0" w:color="auto"/>
              <w:right w:val="single" w:sz="4" w:space="0" w:color="auto"/>
            </w:tcBorders>
          </w:tcPr>
          <w:p w14:paraId="2A36342A" w14:textId="77777777" w:rsidR="000A559D" w:rsidRPr="00D74218" w:rsidRDefault="000A559D" w:rsidP="00C61817">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0A559D" w14:paraId="1EFA96CE"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38798F2D"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Головний спеціаліст</w:t>
            </w:r>
          </w:p>
        </w:tc>
        <w:tc>
          <w:tcPr>
            <w:tcW w:w="4111" w:type="dxa"/>
            <w:tcBorders>
              <w:top w:val="single" w:sz="4" w:space="0" w:color="auto"/>
              <w:left w:val="single" w:sz="4" w:space="0" w:color="auto"/>
              <w:bottom w:val="single" w:sz="4" w:space="0" w:color="auto"/>
              <w:right w:val="single" w:sz="4" w:space="0" w:color="auto"/>
            </w:tcBorders>
          </w:tcPr>
          <w:p w14:paraId="2A767F33" w14:textId="77777777" w:rsidR="000A559D" w:rsidRPr="00D74218" w:rsidRDefault="000A559D" w:rsidP="00C61817">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0A559D" w14:paraId="5695A5D8"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0E78170F"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Провідний  спеціаліст</w:t>
            </w:r>
          </w:p>
        </w:tc>
        <w:tc>
          <w:tcPr>
            <w:tcW w:w="4111" w:type="dxa"/>
            <w:tcBorders>
              <w:top w:val="single" w:sz="4" w:space="0" w:color="auto"/>
              <w:left w:val="single" w:sz="4" w:space="0" w:color="auto"/>
              <w:bottom w:val="single" w:sz="4" w:space="0" w:color="auto"/>
              <w:right w:val="single" w:sz="4" w:space="0" w:color="auto"/>
            </w:tcBorders>
            <w:hideMark/>
          </w:tcPr>
          <w:p w14:paraId="30195319" w14:textId="77777777" w:rsidR="000A559D" w:rsidRPr="00D74218" w:rsidRDefault="000A559D" w:rsidP="00C61817">
            <w:pPr>
              <w:jc w:val="center"/>
              <w:rPr>
                <w:rFonts w:ascii="Times New Roman" w:eastAsia="Calibri" w:hAnsi="Times New Roman"/>
                <w:b/>
                <w:bCs/>
                <w:sz w:val="24"/>
                <w:szCs w:val="24"/>
              </w:rPr>
            </w:pPr>
            <w:r w:rsidRPr="00D74218">
              <w:rPr>
                <w:rFonts w:ascii="Times New Roman" w:eastAsia="Calibri" w:hAnsi="Times New Roman"/>
                <w:b/>
                <w:bCs/>
                <w:sz w:val="24"/>
                <w:szCs w:val="24"/>
              </w:rPr>
              <w:t>2</w:t>
            </w:r>
          </w:p>
        </w:tc>
      </w:tr>
      <w:tr w:rsidR="000A559D" w14:paraId="48D154A6" w14:textId="77777777" w:rsidTr="00C61817">
        <w:tc>
          <w:tcPr>
            <w:tcW w:w="4110" w:type="dxa"/>
            <w:tcBorders>
              <w:top w:val="single" w:sz="4" w:space="0" w:color="auto"/>
              <w:left w:val="single" w:sz="4" w:space="0" w:color="auto"/>
              <w:bottom w:val="single" w:sz="4" w:space="0" w:color="auto"/>
              <w:right w:val="single" w:sz="4" w:space="0" w:color="auto"/>
            </w:tcBorders>
          </w:tcPr>
          <w:p w14:paraId="46083F69"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Інженер</w:t>
            </w:r>
          </w:p>
        </w:tc>
        <w:tc>
          <w:tcPr>
            <w:tcW w:w="4111" w:type="dxa"/>
            <w:tcBorders>
              <w:top w:val="single" w:sz="4" w:space="0" w:color="auto"/>
              <w:left w:val="single" w:sz="4" w:space="0" w:color="auto"/>
              <w:bottom w:val="single" w:sz="4" w:space="0" w:color="auto"/>
              <w:right w:val="single" w:sz="4" w:space="0" w:color="auto"/>
            </w:tcBorders>
          </w:tcPr>
          <w:p w14:paraId="45758738" w14:textId="77777777" w:rsidR="000A559D" w:rsidRPr="00BB31F0" w:rsidRDefault="000A559D" w:rsidP="00C61817">
            <w:pPr>
              <w:jc w:val="center"/>
              <w:rPr>
                <w:rFonts w:ascii="Times New Roman" w:eastAsia="Calibri" w:hAnsi="Times New Roman"/>
                <w:b/>
                <w:bCs/>
                <w:sz w:val="24"/>
                <w:szCs w:val="24"/>
                <w:lang w:val="ru-RU"/>
              </w:rPr>
            </w:pPr>
            <w:r>
              <w:rPr>
                <w:rFonts w:ascii="Times New Roman" w:eastAsia="Calibri" w:hAnsi="Times New Roman"/>
                <w:b/>
                <w:bCs/>
                <w:sz w:val="24"/>
                <w:szCs w:val="24"/>
                <w:lang w:val="ru-RU"/>
              </w:rPr>
              <w:t>1</w:t>
            </w:r>
          </w:p>
        </w:tc>
      </w:tr>
      <w:tr w:rsidR="000A559D" w14:paraId="41C9508B" w14:textId="77777777" w:rsidTr="00C61817">
        <w:tc>
          <w:tcPr>
            <w:tcW w:w="4110" w:type="dxa"/>
            <w:tcBorders>
              <w:top w:val="single" w:sz="4" w:space="0" w:color="auto"/>
              <w:left w:val="single" w:sz="4" w:space="0" w:color="auto"/>
              <w:bottom w:val="single" w:sz="4" w:space="0" w:color="auto"/>
              <w:right w:val="single" w:sz="4" w:space="0" w:color="auto"/>
            </w:tcBorders>
          </w:tcPr>
          <w:p w14:paraId="21A92DF6" w14:textId="77777777" w:rsidR="000A559D" w:rsidRPr="00BB31F0" w:rsidRDefault="000A559D" w:rsidP="00C61817">
            <w:pPr>
              <w:rPr>
                <w:rFonts w:ascii="Times New Roman" w:eastAsia="Calibri" w:hAnsi="Times New Roman"/>
                <w:b/>
                <w:bCs/>
                <w:sz w:val="24"/>
                <w:szCs w:val="24"/>
              </w:rPr>
            </w:pPr>
            <w:r w:rsidRPr="00BB31F0">
              <w:rPr>
                <w:rFonts w:ascii="Times New Roman" w:eastAsia="Calibri" w:hAnsi="Times New Roman"/>
                <w:b/>
                <w:bCs/>
                <w:sz w:val="24"/>
                <w:szCs w:val="24"/>
              </w:rPr>
              <w:t>Відділ обліку та звітності управління освіти</w:t>
            </w:r>
          </w:p>
        </w:tc>
        <w:tc>
          <w:tcPr>
            <w:tcW w:w="4111" w:type="dxa"/>
            <w:tcBorders>
              <w:top w:val="single" w:sz="4" w:space="0" w:color="auto"/>
              <w:left w:val="single" w:sz="4" w:space="0" w:color="auto"/>
              <w:bottom w:val="single" w:sz="4" w:space="0" w:color="auto"/>
              <w:right w:val="single" w:sz="4" w:space="0" w:color="auto"/>
            </w:tcBorders>
          </w:tcPr>
          <w:p w14:paraId="7254FF0B" w14:textId="77777777" w:rsidR="000A559D" w:rsidRPr="00D74218" w:rsidRDefault="000A559D" w:rsidP="00C61817">
            <w:pPr>
              <w:jc w:val="center"/>
              <w:rPr>
                <w:rFonts w:ascii="Times New Roman" w:eastAsia="Calibri" w:hAnsi="Times New Roman"/>
                <w:b/>
                <w:bCs/>
                <w:sz w:val="24"/>
                <w:szCs w:val="24"/>
              </w:rPr>
            </w:pPr>
            <w:r>
              <w:rPr>
                <w:rFonts w:ascii="Times New Roman" w:eastAsia="Calibri" w:hAnsi="Times New Roman"/>
                <w:b/>
                <w:bCs/>
                <w:sz w:val="24"/>
                <w:szCs w:val="24"/>
              </w:rPr>
              <w:t>6</w:t>
            </w:r>
          </w:p>
        </w:tc>
      </w:tr>
      <w:tr w:rsidR="000A559D" w14:paraId="4AD19F5C"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6323AE99"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Начальник відділу -головний бухгалтер</w:t>
            </w:r>
          </w:p>
        </w:tc>
        <w:tc>
          <w:tcPr>
            <w:tcW w:w="4111" w:type="dxa"/>
            <w:tcBorders>
              <w:top w:val="single" w:sz="4" w:space="0" w:color="auto"/>
              <w:left w:val="single" w:sz="4" w:space="0" w:color="auto"/>
              <w:bottom w:val="single" w:sz="4" w:space="0" w:color="auto"/>
              <w:right w:val="single" w:sz="4" w:space="0" w:color="auto"/>
            </w:tcBorders>
            <w:hideMark/>
          </w:tcPr>
          <w:p w14:paraId="6AEE1612" w14:textId="77777777" w:rsidR="000A559D" w:rsidRDefault="000A559D" w:rsidP="00C61817">
            <w:pPr>
              <w:jc w:val="center"/>
              <w:rPr>
                <w:rFonts w:ascii="Times New Roman" w:eastAsia="Calibri" w:hAnsi="Times New Roman"/>
                <w:sz w:val="24"/>
                <w:szCs w:val="24"/>
              </w:rPr>
            </w:pPr>
            <w:r>
              <w:rPr>
                <w:rFonts w:ascii="Times New Roman" w:eastAsia="Calibri" w:hAnsi="Times New Roman"/>
                <w:sz w:val="24"/>
                <w:szCs w:val="24"/>
              </w:rPr>
              <w:t>1</w:t>
            </w:r>
          </w:p>
        </w:tc>
      </w:tr>
      <w:tr w:rsidR="000A559D" w14:paraId="2411DA29" w14:textId="77777777" w:rsidTr="00C61817">
        <w:tc>
          <w:tcPr>
            <w:tcW w:w="4110" w:type="dxa"/>
            <w:tcBorders>
              <w:top w:val="single" w:sz="4" w:space="0" w:color="auto"/>
              <w:left w:val="single" w:sz="4" w:space="0" w:color="auto"/>
              <w:bottom w:val="single" w:sz="4" w:space="0" w:color="auto"/>
              <w:right w:val="single" w:sz="4" w:space="0" w:color="auto"/>
            </w:tcBorders>
          </w:tcPr>
          <w:p w14:paraId="66DB58C6" w14:textId="77777777" w:rsidR="000A559D" w:rsidRPr="00EE641B" w:rsidRDefault="000A559D" w:rsidP="00C61817">
            <w:pPr>
              <w:rPr>
                <w:rFonts w:ascii="Times New Roman" w:eastAsia="Calibri" w:hAnsi="Times New Roman"/>
                <w:sz w:val="24"/>
                <w:szCs w:val="24"/>
                <w:lang w:val="ru-RU"/>
              </w:rPr>
            </w:pPr>
            <w:r>
              <w:rPr>
                <w:rFonts w:ascii="Times New Roman" w:eastAsia="Calibri" w:hAnsi="Times New Roman"/>
                <w:sz w:val="24"/>
                <w:szCs w:val="24"/>
                <w:lang w:val="ru-RU"/>
              </w:rPr>
              <w:t xml:space="preserve">Заступник начальника </w:t>
            </w:r>
            <w:proofErr w:type="spellStart"/>
            <w:r>
              <w:rPr>
                <w:rFonts w:ascii="Times New Roman" w:eastAsia="Calibri" w:hAnsi="Times New Roman"/>
                <w:sz w:val="24"/>
                <w:szCs w:val="24"/>
                <w:lang w:val="ru-RU"/>
              </w:rPr>
              <w:t>відділу</w:t>
            </w:r>
            <w:proofErr w:type="spellEnd"/>
            <w:r>
              <w:rPr>
                <w:rFonts w:ascii="Times New Roman" w:eastAsia="Calibri" w:hAnsi="Times New Roman"/>
                <w:sz w:val="24"/>
                <w:szCs w:val="24"/>
                <w:lang w:val="ru-RU"/>
              </w:rPr>
              <w:t xml:space="preserve"> </w:t>
            </w:r>
          </w:p>
        </w:tc>
        <w:tc>
          <w:tcPr>
            <w:tcW w:w="4111" w:type="dxa"/>
            <w:tcBorders>
              <w:top w:val="single" w:sz="4" w:space="0" w:color="auto"/>
              <w:left w:val="single" w:sz="4" w:space="0" w:color="auto"/>
              <w:bottom w:val="single" w:sz="4" w:space="0" w:color="auto"/>
              <w:right w:val="single" w:sz="4" w:space="0" w:color="auto"/>
            </w:tcBorders>
          </w:tcPr>
          <w:p w14:paraId="07E9814B" w14:textId="77777777" w:rsidR="000A559D" w:rsidRPr="00EE641B" w:rsidRDefault="000A559D" w:rsidP="00C61817">
            <w:pPr>
              <w:jc w:val="center"/>
              <w:rPr>
                <w:rFonts w:ascii="Times New Roman" w:eastAsia="Calibri" w:hAnsi="Times New Roman"/>
                <w:sz w:val="24"/>
                <w:szCs w:val="24"/>
                <w:lang w:val="ru-RU"/>
              </w:rPr>
            </w:pPr>
            <w:r>
              <w:rPr>
                <w:rFonts w:ascii="Times New Roman" w:eastAsia="Calibri" w:hAnsi="Times New Roman"/>
                <w:sz w:val="24"/>
                <w:szCs w:val="24"/>
                <w:lang w:val="ru-RU"/>
              </w:rPr>
              <w:t>1</w:t>
            </w:r>
          </w:p>
        </w:tc>
      </w:tr>
      <w:tr w:rsidR="000A559D" w14:paraId="5235C9DF"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5BEB2E69"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 xml:space="preserve">Провідний спеціаліст </w:t>
            </w:r>
          </w:p>
        </w:tc>
        <w:tc>
          <w:tcPr>
            <w:tcW w:w="4111" w:type="dxa"/>
            <w:tcBorders>
              <w:top w:val="single" w:sz="4" w:space="0" w:color="auto"/>
              <w:left w:val="single" w:sz="4" w:space="0" w:color="auto"/>
              <w:bottom w:val="single" w:sz="4" w:space="0" w:color="auto"/>
              <w:right w:val="single" w:sz="4" w:space="0" w:color="auto"/>
            </w:tcBorders>
            <w:hideMark/>
          </w:tcPr>
          <w:p w14:paraId="686051FA" w14:textId="77777777" w:rsidR="000A559D" w:rsidRPr="00D74218" w:rsidRDefault="000A559D" w:rsidP="00C61817">
            <w:pPr>
              <w:jc w:val="center"/>
              <w:rPr>
                <w:rFonts w:ascii="Times New Roman" w:eastAsia="Calibri" w:hAnsi="Times New Roman"/>
                <w:sz w:val="24"/>
                <w:szCs w:val="24"/>
              </w:rPr>
            </w:pPr>
            <w:r>
              <w:rPr>
                <w:rFonts w:ascii="Times New Roman" w:eastAsia="Calibri" w:hAnsi="Times New Roman"/>
                <w:sz w:val="24"/>
                <w:szCs w:val="24"/>
              </w:rPr>
              <w:t>4</w:t>
            </w:r>
          </w:p>
        </w:tc>
      </w:tr>
      <w:tr w:rsidR="000A559D" w14:paraId="454808F4"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748E58FC" w14:textId="77777777" w:rsidR="000A559D" w:rsidRPr="00BB31F0" w:rsidRDefault="000A559D" w:rsidP="00C61817">
            <w:pPr>
              <w:rPr>
                <w:rFonts w:ascii="Times New Roman" w:eastAsia="Calibri" w:hAnsi="Times New Roman"/>
                <w:b/>
                <w:bCs/>
                <w:sz w:val="24"/>
                <w:szCs w:val="24"/>
              </w:rPr>
            </w:pPr>
            <w:r w:rsidRPr="00BB31F0">
              <w:rPr>
                <w:rFonts w:ascii="Times New Roman" w:eastAsia="Calibri" w:hAnsi="Times New Roman"/>
                <w:b/>
                <w:bCs/>
                <w:sz w:val="24"/>
                <w:szCs w:val="24"/>
              </w:rPr>
              <w:t>Разом:</w:t>
            </w:r>
          </w:p>
        </w:tc>
        <w:tc>
          <w:tcPr>
            <w:tcW w:w="4111" w:type="dxa"/>
            <w:tcBorders>
              <w:top w:val="single" w:sz="4" w:space="0" w:color="auto"/>
              <w:left w:val="single" w:sz="4" w:space="0" w:color="auto"/>
              <w:bottom w:val="single" w:sz="4" w:space="0" w:color="auto"/>
              <w:right w:val="single" w:sz="4" w:space="0" w:color="auto"/>
            </w:tcBorders>
            <w:hideMark/>
          </w:tcPr>
          <w:p w14:paraId="13F8A7BF" w14:textId="77777777" w:rsidR="000A559D" w:rsidRPr="00EE641B" w:rsidRDefault="000A559D" w:rsidP="00C61817">
            <w:pPr>
              <w:jc w:val="center"/>
              <w:rPr>
                <w:rFonts w:ascii="Times New Roman" w:eastAsia="Calibri" w:hAnsi="Times New Roman"/>
                <w:b/>
                <w:bCs/>
                <w:sz w:val="24"/>
                <w:szCs w:val="24"/>
                <w:lang w:val="ru-RU"/>
              </w:rPr>
            </w:pPr>
            <w:r>
              <w:rPr>
                <w:rFonts w:ascii="Times New Roman" w:eastAsia="Calibri" w:hAnsi="Times New Roman"/>
                <w:b/>
                <w:bCs/>
                <w:sz w:val="24"/>
                <w:szCs w:val="24"/>
              </w:rPr>
              <w:t>1</w:t>
            </w:r>
            <w:r>
              <w:rPr>
                <w:rFonts w:ascii="Times New Roman" w:eastAsia="Calibri" w:hAnsi="Times New Roman"/>
                <w:b/>
                <w:bCs/>
                <w:sz w:val="24"/>
                <w:szCs w:val="24"/>
                <w:lang w:val="ru-RU"/>
              </w:rPr>
              <w:t>1</w:t>
            </w:r>
          </w:p>
        </w:tc>
      </w:tr>
    </w:tbl>
    <w:p w14:paraId="778C45D0" w14:textId="77777777" w:rsidR="000A559D" w:rsidRDefault="000A559D" w:rsidP="000A559D">
      <w:pPr>
        <w:rPr>
          <w:rFonts w:ascii="Times New Roman" w:eastAsia="Calibri" w:hAnsi="Times New Roman"/>
          <w:sz w:val="24"/>
          <w:szCs w:val="24"/>
        </w:rPr>
      </w:pPr>
    </w:p>
    <w:p w14:paraId="5B5F4036" w14:textId="77777777" w:rsidR="000A559D" w:rsidRDefault="000A559D" w:rsidP="000A559D">
      <w:pPr>
        <w:rPr>
          <w:rFonts w:ascii="Times New Roman" w:eastAsia="Calibri" w:hAnsi="Times New Roman"/>
          <w:color w:val="000000"/>
          <w:sz w:val="24"/>
          <w:szCs w:val="24"/>
        </w:rPr>
      </w:pPr>
      <w:r>
        <w:rPr>
          <w:rFonts w:ascii="Times New Roman" w:eastAsia="Calibri" w:hAnsi="Times New Roman"/>
          <w:sz w:val="24"/>
          <w:szCs w:val="24"/>
        </w:rPr>
        <w:t xml:space="preserve">  </w:t>
      </w:r>
    </w:p>
    <w:p w14:paraId="702F3700" w14:textId="77777777" w:rsidR="000A559D" w:rsidRPr="00F87844" w:rsidRDefault="000A559D" w:rsidP="000A559D">
      <w:pPr>
        <w:rPr>
          <w:rFonts w:ascii="Times New Roman" w:eastAsia="Calibri" w:hAnsi="Times New Roman"/>
          <w:color w:val="000000"/>
          <w:sz w:val="24"/>
          <w:szCs w:val="24"/>
          <w:lang w:val="ru-RU"/>
        </w:rPr>
      </w:pPr>
      <w:r>
        <w:rPr>
          <w:rFonts w:ascii="Times New Roman" w:eastAsia="Calibri" w:hAnsi="Times New Roman"/>
          <w:color w:val="000000"/>
          <w:sz w:val="24"/>
          <w:szCs w:val="24"/>
        </w:rPr>
        <w:t xml:space="preserve">         Секретар  міської ради                                                            </w:t>
      </w:r>
      <w:proofErr w:type="spellStart"/>
      <w:r>
        <w:rPr>
          <w:rFonts w:ascii="Times New Roman" w:eastAsia="Calibri" w:hAnsi="Times New Roman"/>
          <w:color w:val="000000"/>
          <w:sz w:val="24"/>
          <w:szCs w:val="24"/>
          <w:lang w:val="ru-RU"/>
        </w:rPr>
        <w:t>Тетяна</w:t>
      </w:r>
      <w:proofErr w:type="spellEnd"/>
      <w:r>
        <w:rPr>
          <w:rFonts w:ascii="Times New Roman" w:eastAsia="Calibri" w:hAnsi="Times New Roman"/>
          <w:color w:val="000000"/>
          <w:sz w:val="24"/>
          <w:szCs w:val="24"/>
          <w:lang w:val="ru-RU"/>
        </w:rPr>
        <w:t xml:space="preserve"> ВОЛОШИНА</w:t>
      </w:r>
    </w:p>
    <w:p w14:paraId="4DF82D5B" w14:textId="44F0E243" w:rsidR="00BF5822" w:rsidRDefault="00BF5822" w:rsidP="000A559D"/>
    <w:p w14:paraId="6824F4E3" w14:textId="77777777" w:rsidR="00BF5822" w:rsidRDefault="00BF5822" w:rsidP="000A559D"/>
    <w:p w14:paraId="481A5350" w14:textId="77777777" w:rsidR="000A559D" w:rsidRDefault="000A559D" w:rsidP="000A559D"/>
    <w:p w14:paraId="2AA91362"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3E324C62">
          <v:shape id="_x0000_i1041" type="#_x0000_t75" style="width:34pt;height:43.5pt" o:ole="" filled="t">
            <v:fill color2="black"/>
            <v:imagedata r:id="rId6" o:title=""/>
          </v:shape>
          <o:OLEObject Type="Embed" ProgID="Word.Picture.8" ShapeID="_x0000_i1041" DrawAspect="Content" ObjectID="_1697352166" r:id="rId40"/>
        </w:object>
      </w:r>
    </w:p>
    <w:p w14:paraId="335970E4"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094CAFF3"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5E06BDF0"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43B19706"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0EFB9E2B"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65EF9B0E"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33CF6" w:rsidRPr="002E7AC5" w14:paraId="054F1EB5" w14:textId="77777777" w:rsidTr="00F67289">
        <w:trPr>
          <w:jc w:val="center"/>
        </w:trPr>
        <w:tc>
          <w:tcPr>
            <w:tcW w:w="3095" w:type="dxa"/>
            <w:hideMark/>
          </w:tcPr>
          <w:p w14:paraId="341C5435" w14:textId="781B9485" w:rsidR="00D33CF6" w:rsidRPr="002E7AC5" w:rsidRDefault="00D33CF6" w:rsidP="00D33CF6">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DD75337" w14:textId="6DAFDCFF" w:rsidR="00D33CF6" w:rsidRPr="002E7AC5" w:rsidRDefault="00D33CF6" w:rsidP="00D33CF6">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08A03648" w14:textId="5E2E4EAB" w:rsidR="00D33CF6" w:rsidRPr="002E7AC5" w:rsidRDefault="00D33CF6" w:rsidP="00D33CF6">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№8/18 - 337</w:t>
            </w:r>
          </w:p>
        </w:tc>
      </w:tr>
    </w:tbl>
    <w:p w14:paraId="2DA70249" w14:textId="7B0F7B97" w:rsidR="000A559D" w:rsidRDefault="000A559D"/>
    <w:p w14:paraId="07661790" w14:textId="77777777" w:rsidR="000A559D" w:rsidRPr="000A559D" w:rsidRDefault="000A559D" w:rsidP="000A559D">
      <w:pPr>
        <w:spacing w:before="0" w:after="160" w:line="259" w:lineRule="auto"/>
        <w:rPr>
          <w:rFonts w:ascii="Times New Roman" w:eastAsia="Times New Roman" w:hAnsi="Times New Roman" w:cs="Times New Roman"/>
          <w:sz w:val="28"/>
          <w:szCs w:val="28"/>
        </w:rPr>
      </w:pPr>
      <w:r w:rsidRPr="000A559D">
        <w:rPr>
          <w:rFonts w:ascii="Times New Roman" w:eastAsia="Times New Roman" w:hAnsi="Times New Roman" w:cs="Times New Roman"/>
          <w:sz w:val="28"/>
          <w:szCs w:val="28"/>
        </w:rPr>
        <w:t>Про затвердження Статуту комунальної                                                                                                    Установи «</w:t>
      </w:r>
      <w:proofErr w:type="spellStart"/>
      <w:r w:rsidRPr="000A559D">
        <w:rPr>
          <w:rFonts w:ascii="Times New Roman" w:eastAsia="Times New Roman" w:hAnsi="Times New Roman" w:cs="Times New Roman"/>
          <w:sz w:val="28"/>
          <w:szCs w:val="28"/>
        </w:rPr>
        <w:t>Інклюзивно</w:t>
      </w:r>
      <w:proofErr w:type="spellEnd"/>
      <w:r w:rsidRPr="000A559D">
        <w:rPr>
          <w:rFonts w:ascii="Times New Roman" w:eastAsia="Times New Roman" w:hAnsi="Times New Roman" w:cs="Times New Roman"/>
          <w:sz w:val="28"/>
          <w:szCs w:val="28"/>
        </w:rPr>
        <w:t>-ресурсний центр                                                                          Сіверської міської ради Бахмутського                                                                             району Донецької області» у новій редакції</w:t>
      </w:r>
    </w:p>
    <w:p w14:paraId="72A2B3B8" w14:textId="77777777" w:rsidR="000A559D" w:rsidRPr="000A559D" w:rsidRDefault="000A559D" w:rsidP="000A559D">
      <w:pPr>
        <w:spacing w:before="0" w:after="0" w:line="240" w:lineRule="auto"/>
        <w:rPr>
          <w:rFonts w:ascii="Times New Roman" w:eastAsia="Times New Roman" w:hAnsi="Times New Roman" w:cs="Times New Roman"/>
          <w:color w:val="000000"/>
          <w:sz w:val="28"/>
          <w:szCs w:val="28"/>
        </w:rPr>
      </w:pPr>
    </w:p>
    <w:p w14:paraId="66D593D3" w14:textId="77777777" w:rsidR="000A559D" w:rsidRPr="000A559D" w:rsidRDefault="000A559D" w:rsidP="000A559D">
      <w:pPr>
        <w:spacing w:before="0" w:after="0" w:line="240" w:lineRule="auto"/>
        <w:jc w:val="both"/>
        <w:rPr>
          <w:rFonts w:ascii="Times New Roman" w:eastAsia="Times New Roman" w:hAnsi="Times New Roman" w:cs="Times New Roman"/>
          <w:kern w:val="36"/>
          <w:sz w:val="28"/>
          <w:szCs w:val="28"/>
        </w:rPr>
      </w:pPr>
    </w:p>
    <w:p w14:paraId="2A94FAC4" w14:textId="77777777" w:rsidR="000A559D" w:rsidRPr="000A559D" w:rsidRDefault="000A559D" w:rsidP="000A559D">
      <w:pPr>
        <w:spacing w:before="0" w:after="0" w:line="240" w:lineRule="auto"/>
        <w:jc w:val="both"/>
        <w:rPr>
          <w:rFonts w:ascii="Times New Roman" w:eastAsia="Times New Roman" w:hAnsi="Times New Roman" w:cs="Times New Roman"/>
          <w:kern w:val="36"/>
          <w:sz w:val="28"/>
          <w:szCs w:val="28"/>
        </w:rPr>
      </w:pPr>
    </w:p>
    <w:p w14:paraId="3065075F" w14:textId="77777777" w:rsidR="000A559D" w:rsidRPr="000A559D" w:rsidRDefault="000A559D" w:rsidP="000A559D">
      <w:pPr>
        <w:spacing w:before="0" w:after="0" w:line="240" w:lineRule="auto"/>
        <w:jc w:val="both"/>
        <w:outlineLvl w:val="0"/>
        <w:rPr>
          <w:rFonts w:ascii="Times New Roman" w:eastAsia="Times New Roman" w:hAnsi="Times New Roman" w:cs="Times New Roman"/>
          <w:sz w:val="28"/>
          <w:szCs w:val="28"/>
        </w:rPr>
      </w:pPr>
      <w:r w:rsidRPr="000A559D">
        <w:rPr>
          <w:rFonts w:ascii="Times New Roman" w:eastAsia="Times New Roman" w:hAnsi="Times New Roman" w:cs="Times New Roman"/>
          <w:kern w:val="36"/>
          <w:sz w:val="28"/>
          <w:szCs w:val="28"/>
        </w:rPr>
        <w:t xml:space="preserve">                 З метою впорядкування діяльності, посилення ефективності та вдосконалення роботи, на підставі Постанови Кабінету Міністрів України № 675 від 21.07.2021 року, керуючись</w:t>
      </w:r>
      <w:r w:rsidRPr="000A559D">
        <w:rPr>
          <w:rFonts w:ascii="Times New Roman" w:eastAsia="Times New Roman" w:hAnsi="Times New Roman" w:cs="Times New Roman"/>
          <w:sz w:val="28"/>
          <w:szCs w:val="28"/>
        </w:rPr>
        <w:t xml:space="preserve"> статтею 26 Закону України «Про місцеве самоврядування в Україні», міська рада</w:t>
      </w:r>
    </w:p>
    <w:p w14:paraId="2ED89D02" w14:textId="77777777" w:rsidR="000A559D" w:rsidRPr="000A559D" w:rsidRDefault="000A559D" w:rsidP="000A559D">
      <w:pPr>
        <w:spacing w:before="0" w:after="0" w:line="240" w:lineRule="auto"/>
        <w:jc w:val="both"/>
        <w:outlineLvl w:val="0"/>
        <w:rPr>
          <w:rFonts w:ascii="Times New Roman" w:eastAsia="Times New Roman" w:hAnsi="Times New Roman" w:cs="Times New Roman"/>
          <w:kern w:val="36"/>
          <w:sz w:val="28"/>
          <w:szCs w:val="28"/>
        </w:rPr>
      </w:pPr>
    </w:p>
    <w:p w14:paraId="470C12DE" w14:textId="77777777" w:rsidR="000A559D" w:rsidRPr="000A559D" w:rsidRDefault="000A559D" w:rsidP="000A559D">
      <w:pPr>
        <w:spacing w:before="0" w:after="0" w:line="240" w:lineRule="auto"/>
        <w:jc w:val="both"/>
        <w:outlineLvl w:val="0"/>
        <w:rPr>
          <w:rFonts w:ascii="Times New Roman" w:eastAsia="Times New Roman" w:hAnsi="Times New Roman" w:cs="Times New Roman"/>
          <w:color w:val="000000"/>
          <w:kern w:val="36"/>
          <w:sz w:val="28"/>
          <w:szCs w:val="28"/>
        </w:rPr>
      </w:pPr>
    </w:p>
    <w:p w14:paraId="353CB0E1" w14:textId="77777777" w:rsidR="000A559D" w:rsidRPr="000A559D" w:rsidRDefault="000A559D" w:rsidP="000A559D">
      <w:pPr>
        <w:spacing w:before="0" w:after="0" w:line="240" w:lineRule="auto"/>
        <w:jc w:val="both"/>
        <w:outlineLvl w:val="0"/>
        <w:rPr>
          <w:rFonts w:ascii="Times New Roman" w:eastAsia="Times New Roman" w:hAnsi="Times New Roman" w:cs="Times New Roman"/>
          <w:b/>
          <w:bCs/>
          <w:color w:val="000000"/>
          <w:kern w:val="36"/>
          <w:sz w:val="28"/>
          <w:szCs w:val="28"/>
        </w:rPr>
      </w:pPr>
      <w:r w:rsidRPr="000A559D">
        <w:rPr>
          <w:rFonts w:ascii="Times New Roman" w:eastAsia="Times New Roman" w:hAnsi="Times New Roman" w:cs="Times New Roman"/>
          <w:color w:val="000000"/>
          <w:kern w:val="36"/>
          <w:sz w:val="28"/>
          <w:szCs w:val="28"/>
        </w:rPr>
        <w:t>ВИРІШИЛА:</w:t>
      </w:r>
    </w:p>
    <w:p w14:paraId="745A8698" w14:textId="77777777" w:rsidR="000A559D" w:rsidRPr="000A559D" w:rsidRDefault="000A559D" w:rsidP="000A559D">
      <w:pPr>
        <w:spacing w:before="0" w:after="0" w:line="240" w:lineRule="auto"/>
        <w:jc w:val="both"/>
        <w:rPr>
          <w:rFonts w:ascii="Times New Roman" w:eastAsia="Times New Roman" w:hAnsi="Times New Roman" w:cs="Times New Roman"/>
          <w:sz w:val="28"/>
          <w:szCs w:val="28"/>
          <w:lang w:eastAsia="ru-RU"/>
        </w:rPr>
      </w:pPr>
    </w:p>
    <w:p w14:paraId="4FEA73C6" w14:textId="77777777" w:rsidR="000A559D" w:rsidRPr="000A559D" w:rsidRDefault="000A559D" w:rsidP="000A559D">
      <w:pPr>
        <w:spacing w:before="0" w:after="0" w:line="240" w:lineRule="auto"/>
        <w:ind w:firstLine="708"/>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1. Затвердити Статут </w:t>
      </w:r>
      <w:bookmarkStart w:id="138" w:name="_Hlk80207165"/>
      <w:r w:rsidRPr="000A559D">
        <w:rPr>
          <w:rFonts w:ascii="Times New Roman" w:eastAsia="Times New Roman" w:hAnsi="Times New Roman" w:cs="Times New Roman"/>
          <w:sz w:val="28"/>
          <w:szCs w:val="28"/>
          <w:lang w:eastAsia="ru-RU"/>
        </w:rPr>
        <w:t>комунальної установи «</w:t>
      </w:r>
      <w:proofErr w:type="spellStart"/>
      <w:r w:rsidRPr="000A559D">
        <w:rPr>
          <w:rFonts w:ascii="Times New Roman" w:eastAsia="Times New Roman" w:hAnsi="Times New Roman" w:cs="Times New Roman"/>
          <w:sz w:val="28"/>
          <w:szCs w:val="28"/>
          <w:lang w:eastAsia="ru-RU"/>
        </w:rPr>
        <w:t>Інклюзивно</w:t>
      </w:r>
      <w:proofErr w:type="spellEnd"/>
      <w:r w:rsidRPr="000A559D">
        <w:rPr>
          <w:rFonts w:ascii="Times New Roman" w:eastAsia="Times New Roman" w:hAnsi="Times New Roman" w:cs="Times New Roman"/>
          <w:sz w:val="28"/>
          <w:szCs w:val="28"/>
          <w:lang w:eastAsia="ru-RU"/>
        </w:rPr>
        <w:t xml:space="preserve">-ресурсний центр Сіверської міської ради Бахмутського району Донецької області» </w:t>
      </w:r>
      <w:bookmarkEnd w:id="138"/>
      <w:r w:rsidRPr="000A559D">
        <w:rPr>
          <w:rFonts w:ascii="Times New Roman" w:eastAsia="Times New Roman" w:hAnsi="Times New Roman" w:cs="Times New Roman"/>
          <w:sz w:val="28"/>
          <w:szCs w:val="28"/>
          <w:lang w:eastAsia="ru-RU"/>
        </w:rPr>
        <w:t>у новій редакції згідно додатку 1.</w:t>
      </w:r>
    </w:p>
    <w:p w14:paraId="706844D3" w14:textId="77777777" w:rsidR="000A559D" w:rsidRPr="000A559D" w:rsidRDefault="000A559D" w:rsidP="000A559D">
      <w:pPr>
        <w:spacing w:before="0" w:after="0" w:line="240" w:lineRule="auto"/>
        <w:ind w:firstLine="708"/>
        <w:jc w:val="both"/>
        <w:rPr>
          <w:rFonts w:ascii="Times New Roman" w:eastAsia="Times New Roman" w:hAnsi="Times New Roman" w:cs="Times New Roman"/>
          <w:sz w:val="28"/>
          <w:szCs w:val="28"/>
          <w:lang w:eastAsia="ru-RU"/>
        </w:rPr>
      </w:pPr>
    </w:p>
    <w:p w14:paraId="6B2540F2"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sz w:val="28"/>
          <w:szCs w:val="28"/>
          <w:lang w:eastAsia="ru-RU"/>
        </w:rPr>
        <w:t>2. Директору</w:t>
      </w:r>
      <w:r w:rsidRPr="000A559D">
        <w:rPr>
          <w:rFonts w:ascii="Times New Roman" w:eastAsia="Times New Roman" w:hAnsi="Times New Roman" w:cs="Times New Roman"/>
          <w:color w:val="000000"/>
          <w:kern w:val="36"/>
          <w:sz w:val="28"/>
          <w:szCs w:val="28"/>
          <w:lang w:eastAsia="ru-RU"/>
        </w:rPr>
        <w:t xml:space="preserve"> </w:t>
      </w:r>
      <w:bookmarkStart w:id="139" w:name="_Hlk80208852"/>
      <w:r w:rsidRPr="000A559D">
        <w:rPr>
          <w:rFonts w:ascii="Times New Roman" w:eastAsia="Times New Roman" w:hAnsi="Times New Roman" w:cs="Times New Roman"/>
          <w:color w:val="000000"/>
          <w:kern w:val="36"/>
          <w:sz w:val="28"/>
          <w:szCs w:val="28"/>
          <w:lang w:eastAsia="ru-RU"/>
        </w:rPr>
        <w:t>комунальної установи «</w:t>
      </w:r>
      <w:proofErr w:type="spellStart"/>
      <w:r w:rsidRPr="000A559D">
        <w:rPr>
          <w:rFonts w:ascii="Times New Roman" w:eastAsia="Times New Roman" w:hAnsi="Times New Roman" w:cs="Times New Roman"/>
          <w:color w:val="000000"/>
          <w:kern w:val="36"/>
          <w:sz w:val="28"/>
          <w:szCs w:val="28"/>
          <w:lang w:eastAsia="ru-RU"/>
        </w:rPr>
        <w:t>Інклюзивно</w:t>
      </w:r>
      <w:proofErr w:type="spellEnd"/>
      <w:r w:rsidRPr="000A559D">
        <w:rPr>
          <w:rFonts w:ascii="Times New Roman" w:eastAsia="Times New Roman" w:hAnsi="Times New Roman" w:cs="Times New Roman"/>
          <w:color w:val="000000"/>
          <w:kern w:val="36"/>
          <w:sz w:val="28"/>
          <w:szCs w:val="28"/>
          <w:lang w:eastAsia="ru-RU"/>
        </w:rPr>
        <w:t xml:space="preserve">-ресурсний центр Сіверської міської ради Бахмутського району Донецької області» </w:t>
      </w:r>
      <w:bookmarkEnd w:id="139"/>
      <w:r w:rsidRPr="000A559D">
        <w:rPr>
          <w:rFonts w:ascii="Times New Roman" w:eastAsia="Times New Roman" w:hAnsi="Times New Roman" w:cs="Times New Roman"/>
          <w:color w:val="000000"/>
          <w:kern w:val="36"/>
          <w:sz w:val="28"/>
          <w:szCs w:val="28"/>
          <w:lang w:eastAsia="ru-RU"/>
        </w:rPr>
        <w:t>(Колеснікова) провести державну реєстрацію нової редакції Статуту відповідно до чинного законодавства.</w:t>
      </w:r>
    </w:p>
    <w:p w14:paraId="2D206931" w14:textId="77777777" w:rsidR="000A559D" w:rsidRPr="000A559D" w:rsidRDefault="000A559D" w:rsidP="0046011A">
      <w:pPr>
        <w:spacing w:before="0" w:after="0" w:line="240" w:lineRule="auto"/>
        <w:jc w:val="both"/>
        <w:rPr>
          <w:rFonts w:ascii="Times New Roman" w:eastAsia="Times New Roman" w:hAnsi="Times New Roman" w:cs="Times New Roman"/>
          <w:color w:val="000000"/>
          <w:kern w:val="36"/>
          <w:sz w:val="28"/>
          <w:szCs w:val="28"/>
          <w:lang w:eastAsia="ru-RU"/>
        </w:rPr>
      </w:pPr>
    </w:p>
    <w:p w14:paraId="4F705750"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color w:val="000000"/>
          <w:kern w:val="36"/>
          <w:sz w:val="28"/>
          <w:szCs w:val="28"/>
          <w:lang w:eastAsia="ru-RU"/>
        </w:rPr>
        <w:t xml:space="preserve">3. </w:t>
      </w:r>
      <w:bookmarkStart w:id="140" w:name="_Hlk80209213"/>
      <w:r w:rsidRPr="000A559D">
        <w:rPr>
          <w:rFonts w:ascii="Times New Roman" w:eastAsia="Times New Roman" w:hAnsi="Times New Roman" w:cs="Times New Roman"/>
          <w:color w:val="000000"/>
          <w:kern w:val="36"/>
          <w:sz w:val="28"/>
          <w:szCs w:val="28"/>
          <w:lang w:eastAsia="ru-RU"/>
        </w:rPr>
        <w:t>П.2.1 рішення міської ради від 27.02.2019 № 7/24-370 «Про створення комунальної установи «</w:t>
      </w:r>
      <w:proofErr w:type="spellStart"/>
      <w:r w:rsidRPr="000A559D">
        <w:rPr>
          <w:rFonts w:ascii="Times New Roman" w:eastAsia="Times New Roman" w:hAnsi="Times New Roman" w:cs="Times New Roman"/>
          <w:color w:val="000000"/>
          <w:kern w:val="36"/>
          <w:sz w:val="28"/>
          <w:szCs w:val="28"/>
          <w:lang w:eastAsia="ru-RU"/>
        </w:rPr>
        <w:t>Інклюзивно</w:t>
      </w:r>
      <w:proofErr w:type="spellEnd"/>
      <w:r w:rsidRPr="000A559D">
        <w:rPr>
          <w:rFonts w:ascii="Times New Roman" w:eastAsia="Times New Roman" w:hAnsi="Times New Roman" w:cs="Times New Roman"/>
          <w:color w:val="000000"/>
          <w:kern w:val="36"/>
          <w:sz w:val="28"/>
          <w:szCs w:val="28"/>
          <w:lang w:eastAsia="ru-RU"/>
        </w:rPr>
        <w:t>-ресурсний центр Сіверської міської ради Бахмутського району Донецької області»,  визнати таким, що втратило чинність.</w:t>
      </w:r>
      <w:bookmarkEnd w:id="140"/>
    </w:p>
    <w:p w14:paraId="23D28217"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5DD560A7"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color w:val="000000"/>
          <w:kern w:val="36"/>
          <w:sz w:val="28"/>
          <w:szCs w:val="28"/>
          <w:lang w:eastAsia="ru-RU"/>
        </w:rPr>
        <w:t>4. Контроль за виконанням рішення покласти на постійну комісію з питань соціально-правової політики та депутатської діяльності міської ради</w:t>
      </w:r>
    </w:p>
    <w:p w14:paraId="0174E64C" w14:textId="77777777" w:rsidR="0046011A" w:rsidRDefault="000A559D" w:rsidP="000A559D">
      <w:pPr>
        <w:spacing w:before="0" w:after="0" w:line="240" w:lineRule="auto"/>
        <w:jc w:val="both"/>
        <w:rPr>
          <w:rFonts w:ascii="Times New Roman" w:eastAsia="Times New Roman" w:hAnsi="Times New Roman" w:cs="Times New Roman"/>
          <w:color w:val="000000"/>
          <w:kern w:val="36"/>
          <w:sz w:val="6"/>
          <w:szCs w:val="6"/>
          <w:lang w:eastAsia="ru-RU"/>
        </w:rPr>
      </w:pPr>
      <w:r w:rsidRPr="000A559D">
        <w:rPr>
          <w:rFonts w:ascii="Times New Roman" w:eastAsia="Times New Roman" w:hAnsi="Times New Roman" w:cs="Times New Roman"/>
          <w:color w:val="000000"/>
          <w:kern w:val="36"/>
          <w:sz w:val="28"/>
          <w:szCs w:val="28"/>
          <w:lang w:eastAsia="ru-RU"/>
        </w:rPr>
        <w:t>(Бабенко).</w:t>
      </w:r>
      <w:r w:rsidR="0046011A">
        <w:rPr>
          <w:rFonts w:ascii="Times New Roman" w:eastAsia="Times New Roman" w:hAnsi="Times New Roman" w:cs="Times New Roman"/>
          <w:color w:val="000000"/>
          <w:kern w:val="36"/>
          <w:sz w:val="6"/>
          <w:szCs w:val="6"/>
          <w:lang w:eastAsia="ru-RU"/>
        </w:rPr>
        <w:t xml:space="preserve">           </w:t>
      </w:r>
    </w:p>
    <w:p w14:paraId="149A1A1B" w14:textId="77777777" w:rsidR="0046011A" w:rsidRDefault="0046011A" w:rsidP="000A559D">
      <w:pPr>
        <w:spacing w:before="0" w:after="0" w:line="240" w:lineRule="auto"/>
        <w:jc w:val="both"/>
        <w:rPr>
          <w:rFonts w:ascii="Times New Roman" w:eastAsia="Times New Roman" w:hAnsi="Times New Roman" w:cs="Times New Roman"/>
          <w:color w:val="000000"/>
          <w:kern w:val="36"/>
          <w:sz w:val="6"/>
          <w:szCs w:val="6"/>
          <w:lang w:eastAsia="ru-RU"/>
        </w:rPr>
      </w:pPr>
    </w:p>
    <w:p w14:paraId="45EE0139" w14:textId="77777777" w:rsidR="0046011A" w:rsidRDefault="0046011A" w:rsidP="000A559D">
      <w:pPr>
        <w:spacing w:before="0" w:after="0" w:line="240" w:lineRule="auto"/>
        <w:jc w:val="both"/>
        <w:rPr>
          <w:rFonts w:ascii="Times New Roman" w:eastAsia="Times New Roman" w:hAnsi="Times New Roman" w:cs="Times New Roman"/>
          <w:color w:val="000000"/>
          <w:kern w:val="36"/>
          <w:sz w:val="6"/>
          <w:szCs w:val="6"/>
          <w:lang w:eastAsia="ru-RU"/>
        </w:rPr>
      </w:pPr>
    </w:p>
    <w:p w14:paraId="7E99CFAA" w14:textId="77777777" w:rsidR="0046011A" w:rsidRDefault="0046011A" w:rsidP="000A559D">
      <w:pPr>
        <w:spacing w:before="0" w:after="0" w:line="240" w:lineRule="auto"/>
        <w:jc w:val="both"/>
        <w:rPr>
          <w:rFonts w:ascii="Times New Roman" w:eastAsia="Times New Roman" w:hAnsi="Times New Roman" w:cs="Times New Roman"/>
          <w:color w:val="000000"/>
          <w:kern w:val="36"/>
          <w:sz w:val="6"/>
          <w:szCs w:val="6"/>
          <w:lang w:eastAsia="ru-RU"/>
        </w:rPr>
      </w:pPr>
    </w:p>
    <w:p w14:paraId="10DE0BF7" w14:textId="77777777" w:rsidR="0046011A" w:rsidRDefault="0046011A" w:rsidP="000A559D">
      <w:pPr>
        <w:spacing w:before="0" w:after="0" w:line="240" w:lineRule="auto"/>
        <w:jc w:val="both"/>
        <w:rPr>
          <w:rFonts w:ascii="Times New Roman" w:eastAsia="Times New Roman" w:hAnsi="Times New Roman" w:cs="Times New Roman"/>
          <w:color w:val="000000"/>
          <w:kern w:val="36"/>
          <w:sz w:val="6"/>
          <w:szCs w:val="6"/>
          <w:lang w:eastAsia="ru-RU"/>
        </w:rPr>
      </w:pPr>
    </w:p>
    <w:p w14:paraId="1D326A9A" w14:textId="6DC099ED" w:rsidR="0046011A" w:rsidRDefault="0046011A" w:rsidP="000A559D">
      <w:pPr>
        <w:spacing w:before="0" w:after="0" w:line="240" w:lineRule="auto"/>
        <w:jc w:val="both"/>
        <w:rPr>
          <w:rFonts w:ascii="Times New Roman" w:eastAsia="Times New Roman" w:hAnsi="Times New Roman" w:cs="Times New Roman"/>
          <w:color w:val="000000"/>
          <w:kern w:val="36"/>
          <w:sz w:val="6"/>
          <w:szCs w:val="6"/>
          <w:lang w:eastAsia="ru-RU"/>
        </w:rPr>
      </w:pPr>
      <w:r>
        <w:rPr>
          <w:rFonts w:ascii="Times New Roman" w:eastAsia="Times New Roman" w:hAnsi="Times New Roman" w:cs="Times New Roman"/>
          <w:color w:val="000000"/>
          <w:kern w:val="36"/>
          <w:sz w:val="6"/>
          <w:szCs w:val="6"/>
          <w:lang w:eastAsia="ru-RU"/>
        </w:rPr>
        <w:t xml:space="preserve">                                                                                                                          </w:t>
      </w:r>
    </w:p>
    <w:p w14:paraId="715CFF81" w14:textId="2BCAC69E" w:rsidR="000A559D" w:rsidRPr="0046011A" w:rsidRDefault="000A559D" w:rsidP="000A559D">
      <w:pPr>
        <w:spacing w:before="0" w:after="0" w:line="240" w:lineRule="auto"/>
        <w:jc w:val="both"/>
        <w:rPr>
          <w:rFonts w:ascii="Times New Roman" w:eastAsia="Times New Roman" w:hAnsi="Times New Roman" w:cs="Times New Roman"/>
          <w:color w:val="000000"/>
          <w:kern w:val="36"/>
          <w:sz w:val="12"/>
          <w:szCs w:val="12"/>
          <w:lang w:eastAsia="ru-RU"/>
        </w:rPr>
      </w:pPr>
      <w:r w:rsidRPr="000A559D">
        <w:rPr>
          <w:rFonts w:ascii="Times New Roman" w:eastAsia="Times New Roman" w:hAnsi="Times New Roman" w:cs="Times New Roman"/>
          <w:color w:val="000000"/>
          <w:kern w:val="36"/>
          <w:sz w:val="28"/>
          <w:szCs w:val="28"/>
          <w:lang w:eastAsia="ru-RU"/>
        </w:rPr>
        <w:t>Міський голова                                                                    Андрій ЧЕРНЯЄВ</w:t>
      </w:r>
    </w:p>
    <w:p w14:paraId="42D8E98B" w14:textId="16845D87" w:rsidR="000A559D" w:rsidRDefault="000A559D"/>
    <w:p w14:paraId="75F2FE54"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lastRenderedPageBreak/>
        <w:t>ЗАТВЕРДЖЕНО:</w:t>
      </w:r>
    </w:p>
    <w:p w14:paraId="0613D561"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Рішенням міської сесії</w:t>
      </w:r>
    </w:p>
    <w:p w14:paraId="41ED9D44" w14:textId="26F073BA" w:rsidR="000A559D" w:rsidRPr="000A559D" w:rsidRDefault="00D33CF6" w:rsidP="00D33CF6">
      <w:pPr>
        <w:tabs>
          <w:tab w:val="left" w:pos="5670"/>
          <w:tab w:val="left" w:pos="6237"/>
          <w:tab w:val="left" w:pos="6379"/>
        </w:tabs>
        <w:spacing w:before="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0A559D" w:rsidRPr="000A559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21.10.2021 №8/18-337</w:t>
      </w:r>
    </w:p>
    <w:p w14:paraId="53B707ED"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2FB80137"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411366F5"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2061A5E3"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5D25C9FC"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0DC29E31"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7E3B88E0"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4CFEF9BA"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6CBF3440"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7E4479B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СТАТУТ</w:t>
      </w:r>
    </w:p>
    <w:p w14:paraId="23FEC5C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КОМУНАЛЬНОЇ УСТАНОВИ</w:t>
      </w:r>
    </w:p>
    <w:p w14:paraId="7FF69B8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«ІНКЛЮЗИВНО-РЕСУРСНИЙ ЦЕНТР СІВЕРСЬКОЇ МІСЬКОЇ РАДИ БАХМУТСЬКОГО РАЙОНУ ДОНЕЦЬКОЇ ОБЛАСТІ»</w:t>
      </w:r>
    </w:p>
    <w:p w14:paraId="32B9F013"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(нова редакція)</w:t>
      </w:r>
    </w:p>
    <w:p w14:paraId="223BD4F5"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C657C7D"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0C65BE2D"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63D7414"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E9AF1C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93ABA02"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CFEC0A8"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0431D662"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06FA3011"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712B412"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39303B6"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2A02298C"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0009DD4"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22B389CF"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5CBAA217"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7EE928A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51C9F991"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C781A99"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6A14124"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34CC895"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13B7F969" w14:textId="77777777" w:rsidR="000A559D" w:rsidRPr="000A559D" w:rsidRDefault="000A559D" w:rsidP="000A559D">
      <w:pPr>
        <w:tabs>
          <w:tab w:val="left" w:pos="5670"/>
          <w:tab w:val="left" w:pos="6237"/>
          <w:tab w:val="left" w:pos="6379"/>
        </w:tabs>
        <w:spacing w:before="0" w:after="0" w:line="240" w:lineRule="auto"/>
        <w:rPr>
          <w:rFonts w:ascii="Times New Roman" w:eastAsia="Times New Roman" w:hAnsi="Times New Roman" w:cs="Times New Roman"/>
          <w:b/>
          <w:sz w:val="28"/>
          <w:szCs w:val="28"/>
          <w:lang w:eastAsia="ru-RU"/>
        </w:rPr>
      </w:pPr>
    </w:p>
    <w:p w14:paraId="13E7FF99"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6454AE0"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Сіверськ</w:t>
      </w:r>
    </w:p>
    <w:p w14:paraId="6B56595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 xml:space="preserve">2021 </w:t>
      </w:r>
    </w:p>
    <w:p w14:paraId="6AAEB3B3" w14:textId="77777777" w:rsidR="000A559D" w:rsidRPr="000A559D" w:rsidRDefault="000A559D" w:rsidP="000A559D">
      <w:pPr>
        <w:tabs>
          <w:tab w:val="left" w:pos="5670"/>
          <w:tab w:val="left" w:pos="6237"/>
          <w:tab w:val="left" w:pos="6379"/>
        </w:tabs>
        <w:spacing w:before="0" w:after="0" w:line="240" w:lineRule="auto"/>
        <w:rPr>
          <w:rFonts w:ascii="Times New Roman" w:eastAsia="Times New Roman" w:hAnsi="Times New Roman" w:cs="Times New Roman"/>
          <w:b/>
          <w:sz w:val="28"/>
          <w:szCs w:val="28"/>
          <w:lang w:eastAsia="ru-RU"/>
        </w:rPr>
      </w:pPr>
    </w:p>
    <w:p w14:paraId="4B30CA58" w14:textId="77777777" w:rsidR="000A559D" w:rsidRPr="000A559D" w:rsidRDefault="000A559D" w:rsidP="000A559D">
      <w:pPr>
        <w:tabs>
          <w:tab w:val="left" w:pos="5670"/>
          <w:tab w:val="left" w:pos="6237"/>
          <w:tab w:val="left" w:pos="6379"/>
        </w:tabs>
        <w:spacing w:before="0" w:after="0" w:line="240" w:lineRule="auto"/>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ab/>
      </w:r>
    </w:p>
    <w:p w14:paraId="29CF7686" w14:textId="77777777" w:rsidR="000A559D" w:rsidRPr="000A559D" w:rsidRDefault="000A559D" w:rsidP="000A559D">
      <w:pPr>
        <w:spacing w:before="0" w:after="0" w:line="240" w:lineRule="auto"/>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І. ЗАГАЛЬНІ ПОЛОЖЕННЯ</w:t>
      </w:r>
    </w:p>
    <w:p w14:paraId="1702C361" w14:textId="77777777" w:rsidR="000A559D" w:rsidRPr="000A559D" w:rsidRDefault="000A559D" w:rsidP="00706A62">
      <w:pPr>
        <w:numPr>
          <w:ilvl w:val="1"/>
          <w:numId w:val="7"/>
        </w:numPr>
        <w:spacing w:before="0" w:after="0" w:line="240" w:lineRule="auto"/>
        <w:ind w:left="0"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lastRenderedPageBreak/>
        <w:t>Комунальна установа «</w:t>
      </w:r>
      <w:proofErr w:type="spellStart"/>
      <w:r w:rsidRPr="000A559D">
        <w:rPr>
          <w:rFonts w:ascii="Times New Roman" w:eastAsia="Times New Roman" w:hAnsi="Times New Roman" w:cs="Times New Roman"/>
          <w:sz w:val="28"/>
          <w:szCs w:val="28"/>
          <w:lang w:eastAsia="ru-RU"/>
        </w:rPr>
        <w:t>Інклюзивно</w:t>
      </w:r>
      <w:proofErr w:type="spellEnd"/>
      <w:r w:rsidRPr="000A559D">
        <w:rPr>
          <w:rFonts w:ascii="Times New Roman" w:eastAsia="Times New Roman" w:hAnsi="Times New Roman" w:cs="Times New Roman"/>
          <w:sz w:val="28"/>
          <w:szCs w:val="28"/>
          <w:lang w:eastAsia="ru-RU"/>
        </w:rPr>
        <w:t>-ресурсний центр Сіверської міської ради Бахмутського району Донецької області» (далі – Центр) є комунальною установою і знаходиться у комунальній власності Сіверської міської ради.</w:t>
      </w:r>
    </w:p>
    <w:p w14:paraId="600E2BC4"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Повне найменування українською мовою: Комунальна установа «</w:t>
      </w:r>
      <w:proofErr w:type="spellStart"/>
      <w:r w:rsidRPr="000A559D">
        <w:rPr>
          <w:rFonts w:ascii="Times New Roman" w:eastAsia="Times New Roman" w:hAnsi="Times New Roman" w:cs="Times New Roman"/>
          <w:sz w:val="28"/>
          <w:szCs w:val="28"/>
          <w:lang w:eastAsia="ru-RU"/>
        </w:rPr>
        <w:t>Інклюзивно</w:t>
      </w:r>
      <w:proofErr w:type="spellEnd"/>
      <w:r w:rsidRPr="000A559D">
        <w:rPr>
          <w:rFonts w:ascii="Times New Roman" w:eastAsia="Times New Roman" w:hAnsi="Times New Roman" w:cs="Times New Roman"/>
          <w:sz w:val="28"/>
          <w:szCs w:val="28"/>
          <w:lang w:eastAsia="ru-RU"/>
        </w:rPr>
        <w:t>-ресурсний центр Сіверської міської ради Бахмутського району Донецької області»;</w:t>
      </w:r>
    </w:p>
    <w:p w14:paraId="1AB1DBA4" w14:textId="77777777" w:rsidR="000A559D" w:rsidRPr="000A559D" w:rsidRDefault="000A559D" w:rsidP="000A559D">
      <w:pPr>
        <w:spacing w:before="0" w:after="0" w:line="240" w:lineRule="auto"/>
        <w:ind w:firstLine="709"/>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Скорочене найменування українською мовою: КУ «ІРЦ».</w:t>
      </w:r>
    </w:p>
    <w:p w14:paraId="3443E976" w14:textId="77777777" w:rsidR="000A559D" w:rsidRPr="000A559D" w:rsidRDefault="000A559D" w:rsidP="000A559D">
      <w:pPr>
        <w:tabs>
          <w:tab w:val="left" w:pos="5625"/>
        </w:tabs>
        <w:spacing w:before="0" w:after="0" w:line="240" w:lineRule="auto"/>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color w:val="000000"/>
          <w:sz w:val="28"/>
          <w:szCs w:val="28"/>
          <w:lang w:eastAsia="ru-RU"/>
        </w:rPr>
        <w:t xml:space="preserve">         1.2. </w:t>
      </w:r>
      <w:r w:rsidRPr="000A559D">
        <w:rPr>
          <w:rFonts w:ascii="Times New Roman" w:eastAsia="Times New Roman" w:hAnsi="Times New Roman" w:cs="Times New Roman"/>
          <w:sz w:val="28"/>
          <w:szCs w:val="28"/>
          <w:lang w:eastAsia="ru-RU"/>
        </w:rPr>
        <w:t>Засновником центру є Сіверська міська рада Бахмутського району Донецької області ( далі – Засновник). Центр підпорядковується Управлінню освіти Сіверської міської ради Бахмутського району Донецької області ( далі - уповноважений орган управління).</w:t>
      </w:r>
    </w:p>
    <w:p w14:paraId="2C602744" w14:textId="77777777" w:rsidR="000A559D" w:rsidRPr="000A559D" w:rsidRDefault="000A559D" w:rsidP="000A559D">
      <w:pPr>
        <w:spacing w:before="0" w:after="0" w:line="240" w:lineRule="auto"/>
        <w:ind w:firstLine="709"/>
        <w:jc w:val="both"/>
        <w:rPr>
          <w:rFonts w:ascii="Times New Roman" w:eastAsia="Times New Roman" w:hAnsi="Times New Roman" w:cs="Times New Roman"/>
          <w:color w:val="000000"/>
          <w:sz w:val="28"/>
          <w:szCs w:val="28"/>
          <w:lang w:eastAsia="ru-RU"/>
        </w:rPr>
      </w:pPr>
      <w:r w:rsidRPr="000A559D">
        <w:rPr>
          <w:rFonts w:ascii="Times New Roman" w:eastAsia="Times New Roman" w:hAnsi="Times New Roman" w:cs="Times New Roman"/>
          <w:sz w:val="28"/>
          <w:szCs w:val="28"/>
          <w:lang w:eastAsia="ru-RU"/>
        </w:rPr>
        <w:t>1.3. Уповноважений орган управління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14:paraId="7FCF158B" w14:textId="77777777" w:rsidR="000A559D" w:rsidRPr="000A559D" w:rsidRDefault="000A559D" w:rsidP="000A559D">
      <w:pPr>
        <w:spacing w:before="0" w:after="0" w:line="240" w:lineRule="auto"/>
        <w:ind w:firstLine="709"/>
        <w:jc w:val="both"/>
        <w:rPr>
          <w:rFonts w:ascii="Times New Roman" w:eastAsia="Times New Roman" w:hAnsi="Times New Roman" w:cs="Times New Roman"/>
          <w:color w:val="000000"/>
          <w:sz w:val="28"/>
          <w:szCs w:val="28"/>
          <w:lang w:eastAsia="ru-RU"/>
        </w:rPr>
      </w:pPr>
      <w:r w:rsidRPr="000A559D">
        <w:rPr>
          <w:rFonts w:ascii="Times New Roman" w:eastAsia="Times New Roman" w:hAnsi="Times New Roman" w:cs="Times New Roman"/>
          <w:color w:val="000000"/>
          <w:sz w:val="28"/>
          <w:szCs w:val="28"/>
          <w:lang w:eastAsia="ru-RU"/>
        </w:rPr>
        <w:t>1.4. Центр у своїй діяльності керується Конституцією</w:t>
      </w:r>
      <w:r w:rsidRPr="000A559D">
        <w:rPr>
          <w:rFonts w:ascii="Times New Roman" w:eastAsia="Times New Roman" w:hAnsi="Times New Roman" w:cs="Times New Roman"/>
          <w:sz w:val="28"/>
          <w:szCs w:val="28"/>
          <w:lang w:eastAsia="ru-RU"/>
        </w:rPr>
        <w:t xml:space="preserve"> України, Конвенцією про права осіб з інвалідністю, Законами України «Про освіту», «Про загальну середню освіту», «Про дошкільну освіту»</w:t>
      </w:r>
      <w:r w:rsidRPr="000A559D">
        <w:rPr>
          <w:rFonts w:ascii="Times New Roman" w:eastAsia="Times New Roman" w:hAnsi="Times New Roman" w:cs="Times New Roman"/>
          <w:color w:val="000000"/>
          <w:sz w:val="28"/>
          <w:szCs w:val="28"/>
          <w:lang w:eastAsia="ru-RU"/>
        </w:rPr>
        <w:t xml:space="preserve">, Положенням про </w:t>
      </w:r>
      <w:proofErr w:type="spellStart"/>
      <w:r w:rsidRPr="000A559D">
        <w:rPr>
          <w:rFonts w:ascii="Times New Roman" w:eastAsia="Times New Roman" w:hAnsi="Times New Roman" w:cs="Times New Roman"/>
          <w:color w:val="000000"/>
          <w:sz w:val="28"/>
          <w:szCs w:val="28"/>
          <w:lang w:eastAsia="ru-RU"/>
        </w:rPr>
        <w:t>інклюзивно</w:t>
      </w:r>
      <w:proofErr w:type="spellEnd"/>
      <w:r w:rsidRPr="000A559D">
        <w:rPr>
          <w:rFonts w:ascii="Times New Roman" w:eastAsia="Times New Roman" w:hAnsi="Times New Roman" w:cs="Times New Roman"/>
          <w:color w:val="000000"/>
          <w:sz w:val="28"/>
          <w:szCs w:val="28"/>
          <w:lang w:eastAsia="ru-RU"/>
        </w:rPr>
        <w:t xml:space="preserve">-ресурсний центр, затвердженим Постановою Кабінету Міністрів  України № 545, а також актами уповноваженого органу управління та іншими нормативно-правовими актами і цим Статутом. </w:t>
      </w:r>
    </w:p>
    <w:p w14:paraId="467A7E64" w14:textId="77777777" w:rsidR="000A559D" w:rsidRPr="000A559D" w:rsidRDefault="000A559D" w:rsidP="000A559D">
      <w:pPr>
        <w:spacing w:before="0" w:after="0" w:line="240" w:lineRule="auto"/>
        <w:ind w:firstLine="709"/>
        <w:jc w:val="both"/>
        <w:rPr>
          <w:rFonts w:ascii="Times New Roman" w:eastAsia="Times New Roman" w:hAnsi="Times New Roman" w:cs="Times New Roman"/>
          <w:spacing w:val="-1"/>
          <w:sz w:val="28"/>
          <w:szCs w:val="28"/>
          <w:lang w:eastAsia="ru-RU"/>
        </w:rPr>
      </w:pPr>
      <w:r w:rsidRPr="000A559D">
        <w:rPr>
          <w:rFonts w:ascii="Times New Roman" w:eastAsia="Times New Roman" w:hAnsi="Times New Roman" w:cs="Times New Roman"/>
          <w:color w:val="000000"/>
          <w:sz w:val="28"/>
          <w:szCs w:val="28"/>
          <w:lang w:eastAsia="ru-RU"/>
        </w:rPr>
        <w:t>1.5. Юридична адреса Центру: 84523, Україна, Донецька область, Бахмутський район, м. Сіверськ, провулок Заводський, б. 8</w:t>
      </w:r>
      <w:r w:rsidRPr="000A559D">
        <w:rPr>
          <w:rFonts w:ascii="Times New Roman" w:eastAsia="Times New Roman" w:hAnsi="Times New Roman" w:cs="Times New Roman"/>
          <w:spacing w:val="-1"/>
          <w:sz w:val="28"/>
          <w:szCs w:val="28"/>
          <w:lang w:eastAsia="ru-RU"/>
        </w:rPr>
        <w:t>.</w:t>
      </w:r>
    </w:p>
    <w:p w14:paraId="644F96C5" w14:textId="77777777" w:rsidR="000A559D" w:rsidRPr="000A559D" w:rsidRDefault="000A559D" w:rsidP="000A559D">
      <w:pPr>
        <w:widowControl w:val="0"/>
        <w:tabs>
          <w:tab w:val="num" w:pos="709"/>
        </w:tabs>
        <w:autoSpaceDE w:val="0"/>
        <w:autoSpaceDN w:val="0"/>
        <w:adjustRightInd w:val="0"/>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1.6. Центр є юридичною особою публічного права, має печатку і штампи, бланки встановленого зразка За рішенням Засновника, може мати самостійний баланс, реєстраційні рахунки в органах Державного казначейства. </w:t>
      </w:r>
    </w:p>
    <w:p w14:paraId="5C57F89A" w14:textId="77777777" w:rsidR="000A559D" w:rsidRPr="000A559D" w:rsidRDefault="000A559D" w:rsidP="000A559D">
      <w:pPr>
        <w:tabs>
          <w:tab w:val="left" w:pos="800"/>
        </w:tabs>
        <w:spacing w:before="0" w:after="0" w:line="240" w:lineRule="auto"/>
        <w:ind w:firstLine="69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1.7. 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14:paraId="35E92182" w14:textId="77777777" w:rsidR="000A559D" w:rsidRPr="000A559D" w:rsidRDefault="000A559D" w:rsidP="000A559D">
      <w:pPr>
        <w:tabs>
          <w:tab w:val="left" w:pos="800"/>
        </w:tabs>
        <w:spacing w:before="0" w:after="0" w:line="240" w:lineRule="auto"/>
        <w:ind w:firstLine="69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1.8. Бухгалтерський облік у Центрі здійснює відділ обліку та звітності Управління освіти Сіверської міської ради.</w:t>
      </w:r>
    </w:p>
    <w:p w14:paraId="4BB751D7" w14:textId="77777777" w:rsidR="000A559D" w:rsidRPr="000A559D" w:rsidRDefault="000A559D" w:rsidP="000A559D">
      <w:pPr>
        <w:spacing w:before="0" w:after="0" w:line="240" w:lineRule="auto"/>
        <w:rPr>
          <w:rFonts w:ascii="Times New Roman" w:eastAsia="Times New Roman" w:hAnsi="Times New Roman" w:cs="Times New Roman"/>
          <w:b/>
          <w:spacing w:val="-1"/>
          <w:sz w:val="28"/>
          <w:szCs w:val="28"/>
          <w:lang w:eastAsia="ru-RU"/>
        </w:rPr>
      </w:pPr>
    </w:p>
    <w:p w14:paraId="52CB883C" w14:textId="77777777" w:rsidR="000A559D" w:rsidRPr="000A559D" w:rsidRDefault="000A559D" w:rsidP="000A559D">
      <w:pPr>
        <w:spacing w:before="0" w:after="0" w:line="240" w:lineRule="auto"/>
        <w:ind w:firstLine="709"/>
        <w:jc w:val="center"/>
        <w:rPr>
          <w:rFonts w:ascii="Times New Roman" w:eastAsia="Times New Roman" w:hAnsi="Times New Roman" w:cs="Times New Roman"/>
          <w:b/>
          <w:spacing w:val="-1"/>
          <w:sz w:val="28"/>
          <w:szCs w:val="28"/>
          <w:lang w:eastAsia="ru-RU"/>
        </w:rPr>
      </w:pPr>
      <w:r w:rsidRPr="000A559D">
        <w:rPr>
          <w:rFonts w:ascii="Times New Roman" w:eastAsia="Times New Roman" w:hAnsi="Times New Roman" w:cs="Times New Roman"/>
          <w:b/>
          <w:spacing w:val="-1"/>
          <w:sz w:val="28"/>
          <w:szCs w:val="28"/>
          <w:lang w:eastAsia="ru-RU"/>
        </w:rPr>
        <w:t>ІІ. МЕТА ТА ПРЕДМЕТ ДІЯЛЬНОСТІ</w:t>
      </w:r>
    </w:p>
    <w:p w14:paraId="65364B8C"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 2.1. Центр створений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w:t>
      </w:r>
      <w:proofErr w:type="spellStart"/>
      <w:r w:rsidRPr="000A559D">
        <w:rPr>
          <w:rFonts w:ascii="Times New Roman" w:eastAsia="Times New Roman" w:hAnsi="Times New Roman" w:cs="Times New Roman"/>
          <w:sz w:val="28"/>
          <w:szCs w:val="28"/>
          <w:lang w:eastAsia="ru-RU"/>
        </w:rPr>
        <w:t>передвищої</w:t>
      </w:r>
      <w:proofErr w:type="spellEnd"/>
      <w:r w:rsidRPr="000A559D">
        <w:rPr>
          <w:rFonts w:ascii="Times New Roman" w:eastAsia="Times New Roman" w:hAnsi="Times New Roman" w:cs="Times New Roman"/>
          <w:sz w:val="28"/>
          <w:szCs w:val="28"/>
          <w:lang w:eastAsia="ru-RU"/>
        </w:rPr>
        <w:t xml:space="preserve">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  </w:t>
      </w:r>
    </w:p>
    <w:p w14:paraId="6EFD2D52"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 Відповідно до поставленої мети, предметом діяльності Центру є:</w:t>
      </w:r>
    </w:p>
    <w:p w14:paraId="01C09F79"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2.2.1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14:paraId="55B2A206"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2.2.2 надання рекомендацій закладам освіти щодо розроблення індивідуальної програми розвитку особи;</w:t>
      </w:r>
    </w:p>
    <w:p w14:paraId="40FE9B72"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lastRenderedPageBreak/>
        <w:t>2.2.3 консультування батьків, інших законних представників особи з особливими освітніми потребами щодо особливостей її розвитку;</w:t>
      </w:r>
    </w:p>
    <w:p w14:paraId="029E380A"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2.2.4 забезпечення участі працівників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w:t>
      </w:r>
    </w:p>
    <w:p w14:paraId="0AD88006"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у діяльності команди психолого-педагогічного супроводу особи з особливими освітніми потребами; </w:t>
      </w:r>
    </w:p>
    <w:p w14:paraId="2EB415FD"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у семінарах, тренінгах, майстер-класах для підвищення кваліфікації  педагогічних працівників, обміну досвідом тощо;</w:t>
      </w:r>
    </w:p>
    <w:p w14:paraId="4DBC5108"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2.2.5 залучення (у разі потреби) педагогічних працівників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 xml:space="preserve">-ресурсного центру під час засідань психолого-педагогічного консиліуму у спеціальних закладах загальної середньої освіти; </w:t>
      </w:r>
    </w:p>
    <w:p w14:paraId="4C7D9176"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2.2.6 надання психолого-педагогічних, корекційно-</w:t>
      </w:r>
      <w:proofErr w:type="spellStart"/>
      <w:r w:rsidRPr="000A559D">
        <w:rPr>
          <w:rFonts w:ascii="Times New Roman" w:eastAsia="Times New Roman" w:hAnsi="Times New Roman" w:cs="Times New Roman"/>
          <w:bCs/>
          <w:sz w:val="28"/>
          <w:szCs w:val="28"/>
          <w:lang w:eastAsia="ru-RU"/>
        </w:rPr>
        <w:t>розвиткових</w:t>
      </w:r>
      <w:proofErr w:type="spellEnd"/>
      <w:r w:rsidRPr="000A559D">
        <w:rPr>
          <w:rFonts w:ascii="Times New Roman" w:eastAsia="Times New Roman" w:hAnsi="Times New Roman" w:cs="Times New Roman"/>
          <w:bCs/>
          <w:sz w:val="28"/>
          <w:szCs w:val="28"/>
          <w:lang w:eastAsia="ru-RU"/>
        </w:rPr>
        <w:t xml:space="preserve"> та інших послуг дітям з особливими освітніми потребами:</w:t>
      </w:r>
    </w:p>
    <w:p w14:paraId="08422D18"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дітям раннього та дошкільного віку, які не відвідують заклади дошкільної освіти;</w:t>
      </w:r>
    </w:p>
    <w:p w14:paraId="6DC8A14C"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дітям, які здобувають освіту у формі педагогічного патронажу;</w:t>
      </w:r>
    </w:p>
    <w:p w14:paraId="44E0C790"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2.2.7  надання послуги раннього втручання сім’ям з дітьми;</w:t>
      </w:r>
    </w:p>
    <w:p w14:paraId="7E54A8F7"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2.2.8 визначення потреби в асистенти учня та/або супроводі дитини з особливими освітніми потребами в інклюзивному класі (групі);</w:t>
      </w:r>
    </w:p>
    <w:p w14:paraId="10E2FAC7"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2.2.9 визначення рівня підтримки особи з особливими освітніми потребами в закладі освіти; </w:t>
      </w:r>
    </w:p>
    <w:p w14:paraId="6EBB5F42"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2.2.10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14:paraId="2542654F"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2.2.11 інформування громади про діяльність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14:paraId="7F3544C3"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2.2.12 ведення обліку осіб, які звернулися до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 шляхом формування їх електронного переліку в АС “ІРЦ” за визначеною формою;</w:t>
      </w:r>
    </w:p>
    <w:p w14:paraId="399BEE77"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2.2.13 підготовка звітної та аналітичної інформації про результати діяльності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w:t>
      </w:r>
      <w:bookmarkStart w:id="141" w:name="125"/>
      <w:bookmarkStart w:id="142" w:name="127"/>
      <w:bookmarkStart w:id="143" w:name="164"/>
      <w:bookmarkStart w:id="144" w:name="168"/>
      <w:bookmarkStart w:id="145" w:name="172"/>
      <w:bookmarkEnd w:id="141"/>
      <w:bookmarkEnd w:id="142"/>
      <w:bookmarkEnd w:id="143"/>
      <w:bookmarkEnd w:id="144"/>
      <w:bookmarkEnd w:id="145"/>
    </w:p>
    <w:p w14:paraId="2E182E5D"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2.3. Центр провадить діяльність з урахуванням таких принципів, як повага та сприйняття індивідуальних особливостей осіб,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14:paraId="70B7652C" w14:textId="77777777" w:rsidR="000A559D" w:rsidRPr="000A559D" w:rsidRDefault="000A559D" w:rsidP="000A559D">
      <w:pPr>
        <w:spacing w:before="0" w:after="0" w:line="240" w:lineRule="auto"/>
        <w:ind w:firstLine="709"/>
        <w:jc w:val="both"/>
        <w:rPr>
          <w:rFonts w:ascii="Times New Roman" w:eastAsia="Times New Roman" w:hAnsi="Times New Roman" w:cs="Times New Roman"/>
          <w:b/>
          <w:sz w:val="28"/>
          <w:szCs w:val="28"/>
          <w:lang w:eastAsia="ru-RU"/>
        </w:rPr>
      </w:pPr>
    </w:p>
    <w:p w14:paraId="46B13C73" w14:textId="77777777" w:rsidR="000A559D" w:rsidRPr="000A559D" w:rsidRDefault="000A559D" w:rsidP="000A559D">
      <w:pPr>
        <w:spacing w:before="0" w:after="0" w:line="240" w:lineRule="auto"/>
        <w:jc w:val="center"/>
        <w:rPr>
          <w:rFonts w:ascii="Times New Roman" w:eastAsia="Times New Roman" w:hAnsi="Times New Roman" w:cs="Times New Roman"/>
          <w:b/>
          <w:spacing w:val="-1"/>
          <w:sz w:val="28"/>
          <w:szCs w:val="28"/>
          <w:lang w:eastAsia="ru-RU"/>
        </w:rPr>
      </w:pPr>
      <w:r w:rsidRPr="000A559D">
        <w:rPr>
          <w:rFonts w:ascii="Times New Roman" w:eastAsia="Times New Roman" w:hAnsi="Times New Roman" w:cs="Times New Roman"/>
          <w:b/>
          <w:spacing w:val="-1"/>
          <w:sz w:val="28"/>
          <w:szCs w:val="28"/>
          <w:lang w:eastAsia="ru-RU"/>
        </w:rPr>
        <w:t>ІІІ. КАДРОВЕ ЗАБЕЗПЕЧЕННЯ ЦЕНТРУ</w:t>
      </w:r>
    </w:p>
    <w:p w14:paraId="1868DE2C"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3.1. Керівництво діяльністю Центру здійснює керівник (директор), який призначається на посаду строком на шість років на конкурсній основі та звільняється з посади уповноваженим органом управління.</w:t>
      </w:r>
    </w:p>
    <w:p w14:paraId="0A200206"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Рішення про проведення конкурсу приймається уповноваженим органом управління:</w:t>
      </w:r>
    </w:p>
    <w:p w14:paraId="08FA50F6"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одночасно з прийняттям рішення про утворення нового Центру;</w:t>
      </w:r>
    </w:p>
    <w:p w14:paraId="0600AA5D"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lastRenderedPageBreak/>
        <w:t>не менш як за два місяці до завершення строкового трудового договору, укладеного з керівником (директором) Центру;</w:t>
      </w:r>
    </w:p>
    <w:p w14:paraId="62945FB7"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не пізніше ніж протягом десяти робочих днів з дня дострокового припинення договору, укладеного з керівником (директором) відповідного Центру, чи визнання попереднього конкурсу таким, що не відбувся.</w:t>
      </w:r>
    </w:p>
    <w:p w14:paraId="7128D694"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Конкурс на посади керівника (директора) Центру проводиться відповідно до положення про конкурс, затвердженого уповноваженим органом управління.</w:t>
      </w:r>
    </w:p>
    <w:p w14:paraId="46BCE992"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На посаду керівника (директора) Центру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Центру.</w:t>
      </w:r>
    </w:p>
    <w:p w14:paraId="58595EFA"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eastAsia="ru-RU"/>
        </w:rPr>
      </w:pPr>
      <w:bookmarkStart w:id="146" w:name="n109"/>
      <w:bookmarkEnd w:id="146"/>
      <w:r w:rsidRPr="000A559D">
        <w:rPr>
          <w:rFonts w:ascii="Times New Roman" w:eastAsia="Times New Roman" w:hAnsi="Times New Roman" w:cs="Times New Roman"/>
          <w:color w:val="333333"/>
          <w:sz w:val="28"/>
          <w:szCs w:val="28"/>
          <w:lang w:eastAsia="ru-RU"/>
        </w:rPr>
        <w:t xml:space="preserve">3.2. </w:t>
      </w:r>
      <w:r w:rsidRPr="000A559D">
        <w:rPr>
          <w:rFonts w:ascii="Times New Roman" w:eastAsia="Times New Roman" w:hAnsi="Times New Roman" w:cs="Times New Roman"/>
          <w:sz w:val="28"/>
          <w:szCs w:val="28"/>
          <w:lang w:eastAsia="ru-RU"/>
        </w:rPr>
        <w:t>Керівник (директор) Ц</w:t>
      </w:r>
      <w:r w:rsidRPr="000A559D">
        <w:rPr>
          <w:rFonts w:ascii="Times New Roman" w:eastAsia="Times New Roman" w:hAnsi="Times New Roman" w:cs="Times New Roman"/>
          <w:color w:val="333333"/>
          <w:sz w:val="28"/>
          <w:szCs w:val="28"/>
          <w:lang w:eastAsia="ru-RU"/>
        </w:rPr>
        <w:t>ентру:</w:t>
      </w:r>
    </w:p>
    <w:p w14:paraId="779D8DF5"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eastAsia="ru-RU"/>
        </w:rPr>
      </w:pPr>
      <w:r w:rsidRPr="000A559D">
        <w:rPr>
          <w:rFonts w:ascii="Times New Roman" w:eastAsia="Times New Roman" w:hAnsi="Times New Roman" w:cs="Times New Roman"/>
          <w:color w:val="333333"/>
          <w:sz w:val="28"/>
          <w:szCs w:val="28"/>
          <w:lang w:eastAsia="ru-RU"/>
        </w:rPr>
        <w:t xml:space="preserve">1) планує та організовує роботу Центру, видає відповідно до компетенції накази, контролює їх виконання, затверджує посадові інструкції фахівців </w:t>
      </w:r>
      <w:proofErr w:type="spellStart"/>
      <w:r w:rsidRPr="000A559D">
        <w:rPr>
          <w:rFonts w:ascii="Times New Roman" w:eastAsia="Times New Roman" w:hAnsi="Times New Roman" w:cs="Times New Roman"/>
          <w:color w:val="333333"/>
          <w:sz w:val="28"/>
          <w:szCs w:val="28"/>
          <w:lang w:eastAsia="ru-RU"/>
        </w:rPr>
        <w:t>інклюзивно</w:t>
      </w:r>
      <w:proofErr w:type="spellEnd"/>
      <w:r w:rsidRPr="000A559D">
        <w:rPr>
          <w:rFonts w:ascii="Times New Roman" w:eastAsia="Times New Roman" w:hAnsi="Times New Roman" w:cs="Times New Roman"/>
          <w:color w:val="333333"/>
          <w:sz w:val="28"/>
          <w:szCs w:val="28"/>
          <w:lang w:eastAsia="ru-RU"/>
        </w:rPr>
        <w:t>-ресурсного центру;</w:t>
      </w:r>
    </w:p>
    <w:p w14:paraId="725BFAD8"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shd w:val="clear" w:color="auto" w:fill="FFFFFF"/>
          <w:lang w:eastAsia="ru-RU"/>
        </w:rPr>
      </w:pPr>
      <w:r w:rsidRPr="000A559D">
        <w:rPr>
          <w:rFonts w:ascii="Times New Roman" w:eastAsia="Times New Roman" w:hAnsi="Times New Roman" w:cs="Times New Roman"/>
          <w:sz w:val="28"/>
          <w:szCs w:val="28"/>
          <w:lang w:eastAsia="ru-RU"/>
        </w:rPr>
        <w:t>2) призначає на посаду працівників Центру, звільняє їх із займаної посади відповідно до законодавства, затверджує посадові інструкції працівників Центру, заохочує Центру і накладає на них дисциплінарні стягнення</w:t>
      </w:r>
    </w:p>
    <w:p w14:paraId="4DB320A3"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eastAsia="ru-RU"/>
        </w:rPr>
      </w:pPr>
      <w:r w:rsidRPr="000A559D">
        <w:rPr>
          <w:rFonts w:ascii="Times New Roman" w:eastAsia="Times New Roman" w:hAnsi="Times New Roman" w:cs="Times New Roman"/>
          <w:color w:val="333333"/>
          <w:sz w:val="28"/>
          <w:szCs w:val="28"/>
          <w:lang w:eastAsia="ru-RU"/>
        </w:rPr>
        <w:t xml:space="preserve">3) створює належні умови для продуктивної праці фахівців Центру, підвищення їх фахового і кваліфікаційного рівня, впровадження сучасних </w:t>
      </w:r>
      <w:proofErr w:type="spellStart"/>
      <w:r w:rsidRPr="000A559D">
        <w:rPr>
          <w:rFonts w:ascii="Times New Roman" w:eastAsia="Times New Roman" w:hAnsi="Times New Roman" w:cs="Times New Roman"/>
          <w:color w:val="333333"/>
          <w:sz w:val="28"/>
          <w:szCs w:val="28"/>
          <w:lang w:eastAsia="ru-RU"/>
        </w:rPr>
        <w:t>методик</w:t>
      </w:r>
      <w:proofErr w:type="spellEnd"/>
      <w:r w:rsidRPr="000A559D">
        <w:rPr>
          <w:rFonts w:ascii="Times New Roman" w:eastAsia="Times New Roman" w:hAnsi="Times New Roman" w:cs="Times New Roman"/>
          <w:color w:val="333333"/>
          <w:sz w:val="28"/>
          <w:szCs w:val="28"/>
          <w:lang w:eastAsia="ru-RU"/>
        </w:rPr>
        <w:t xml:space="preserve"> проведення психолого-педагогічної оцінки, новітніх технологій надання психолого-педагогічних та корекційно-</w:t>
      </w:r>
      <w:proofErr w:type="spellStart"/>
      <w:r w:rsidRPr="000A559D">
        <w:rPr>
          <w:rFonts w:ascii="Times New Roman" w:eastAsia="Times New Roman" w:hAnsi="Times New Roman" w:cs="Times New Roman"/>
          <w:color w:val="333333"/>
          <w:sz w:val="28"/>
          <w:szCs w:val="28"/>
          <w:lang w:eastAsia="ru-RU"/>
        </w:rPr>
        <w:t>розвиткових</w:t>
      </w:r>
      <w:proofErr w:type="spellEnd"/>
      <w:r w:rsidRPr="000A559D">
        <w:rPr>
          <w:rFonts w:ascii="Times New Roman" w:eastAsia="Times New Roman" w:hAnsi="Times New Roman" w:cs="Times New Roman"/>
          <w:color w:val="333333"/>
          <w:sz w:val="28"/>
          <w:szCs w:val="28"/>
          <w:lang w:eastAsia="ru-RU"/>
        </w:rPr>
        <w:t xml:space="preserve"> послуг дітям з особливими освітніми потребами;</w:t>
      </w:r>
      <w:bookmarkStart w:id="147" w:name="n279"/>
      <w:bookmarkEnd w:id="147"/>
    </w:p>
    <w:p w14:paraId="6BF7E3E8"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4) </w:t>
      </w:r>
      <w:proofErr w:type="spellStart"/>
      <w:r w:rsidRPr="000A559D">
        <w:rPr>
          <w:rFonts w:ascii="Times New Roman" w:eastAsia="Times New Roman" w:hAnsi="Times New Roman" w:cs="Times New Roman"/>
          <w:color w:val="333333"/>
          <w:sz w:val="28"/>
          <w:szCs w:val="28"/>
          <w:lang w:val="ru-RU" w:eastAsia="ru-RU"/>
        </w:rPr>
        <w:t>забезпечує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охорону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дотримання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законності</w:t>
      </w:r>
      <w:proofErr w:type="spellEnd"/>
      <w:r w:rsidRPr="000A559D">
        <w:rPr>
          <w:rFonts w:ascii="Times New Roman" w:eastAsia="Times New Roman" w:hAnsi="Times New Roman" w:cs="Times New Roman"/>
          <w:color w:val="333333"/>
          <w:sz w:val="28"/>
          <w:szCs w:val="28"/>
          <w:lang w:val="ru-RU" w:eastAsia="ru-RU"/>
        </w:rPr>
        <w:t xml:space="preserve"> у </w:t>
      </w:r>
      <w:proofErr w:type="spellStart"/>
      <w:r w:rsidRPr="000A559D">
        <w:rPr>
          <w:rFonts w:ascii="Times New Roman" w:eastAsia="Times New Roman" w:hAnsi="Times New Roman" w:cs="Times New Roman"/>
          <w:color w:val="333333"/>
          <w:sz w:val="28"/>
          <w:szCs w:val="28"/>
          <w:lang w:val="ru-RU" w:eastAsia="ru-RU"/>
        </w:rPr>
        <w:t>діяльності</w:t>
      </w:r>
      <w:proofErr w:type="spellEnd"/>
      <w:r w:rsidRPr="000A559D">
        <w:rPr>
          <w:rFonts w:ascii="Times New Roman" w:eastAsia="Times New Roman" w:hAnsi="Times New Roman" w:cs="Times New Roman"/>
          <w:color w:val="333333"/>
          <w:sz w:val="28"/>
          <w:szCs w:val="28"/>
          <w:lang w:val="ru-RU" w:eastAsia="ru-RU"/>
        </w:rPr>
        <w:t xml:space="preserve"> Центру;</w:t>
      </w:r>
    </w:p>
    <w:p w14:paraId="1FEF1B31"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5) </w:t>
      </w:r>
      <w:proofErr w:type="spellStart"/>
      <w:r w:rsidRPr="000A559D">
        <w:rPr>
          <w:rFonts w:ascii="Times New Roman" w:eastAsia="Times New Roman" w:hAnsi="Times New Roman" w:cs="Times New Roman"/>
          <w:color w:val="333333"/>
          <w:sz w:val="28"/>
          <w:szCs w:val="28"/>
          <w:lang w:val="ru-RU" w:eastAsia="ru-RU"/>
        </w:rPr>
        <w:t>представляє</w:t>
      </w:r>
      <w:proofErr w:type="spellEnd"/>
      <w:r w:rsidRPr="000A559D">
        <w:rPr>
          <w:rFonts w:ascii="Times New Roman" w:eastAsia="Times New Roman" w:hAnsi="Times New Roman" w:cs="Times New Roman"/>
          <w:color w:val="333333"/>
          <w:sz w:val="28"/>
          <w:szCs w:val="28"/>
          <w:lang w:val="ru-RU" w:eastAsia="ru-RU"/>
        </w:rPr>
        <w:t xml:space="preserve"> Центр у </w:t>
      </w:r>
      <w:proofErr w:type="spellStart"/>
      <w:r w:rsidRPr="000A559D">
        <w:rPr>
          <w:rFonts w:ascii="Times New Roman" w:eastAsia="Times New Roman" w:hAnsi="Times New Roman" w:cs="Times New Roman"/>
          <w:color w:val="333333"/>
          <w:sz w:val="28"/>
          <w:szCs w:val="28"/>
          <w:lang w:val="ru-RU" w:eastAsia="ru-RU"/>
        </w:rPr>
        <w:t>відносинах</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державними</w:t>
      </w:r>
      <w:proofErr w:type="spellEnd"/>
      <w:r w:rsidRPr="000A559D">
        <w:rPr>
          <w:rFonts w:ascii="Times New Roman" w:eastAsia="Times New Roman" w:hAnsi="Times New Roman" w:cs="Times New Roman"/>
          <w:color w:val="333333"/>
          <w:sz w:val="28"/>
          <w:szCs w:val="28"/>
          <w:lang w:val="ru-RU" w:eastAsia="ru-RU"/>
        </w:rPr>
        <w:t xml:space="preserve"> органами, органами </w:t>
      </w:r>
      <w:proofErr w:type="spellStart"/>
      <w:r w:rsidRPr="000A559D">
        <w:rPr>
          <w:rFonts w:ascii="Times New Roman" w:eastAsia="Times New Roman" w:hAnsi="Times New Roman" w:cs="Times New Roman"/>
          <w:color w:val="333333"/>
          <w:sz w:val="28"/>
          <w:szCs w:val="28"/>
          <w:lang w:val="ru-RU" w:eastAsia="ru-RU"/>
        </w:rPr>
        <w:t>місцевого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самоврядування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приємствами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установами</w:t>
      </w:r>
      <w:proofErr w:type="spellEnd"/>
      <w:r w:rsidRPr="000A559D">
        <w:rPr>
          <w:rFonts w:ascii="Times New Roman" w:eastAsia="Times New Roman" w:hAnsi="Times New Roman" w:cs="Times New Roman"/>
          <w:color w:val="333333"/>
          <w:sz w:val="28"/>
          <w:szCs w:val="28"/>
          <w:lang w:val="ru-RU" w:eastAsia="ru-RU"/>
        </w:rPr>
        <w:t xml:space="preserve"> та </w:t>
      </w:r>
      <w:proofErr w:type="spellStart"/>
      <w:r w:rsidRPr="000A559D">
        <w:rPr>
          <w:rFonts w:ascii="Times New Roman" w:eastAsia="Times New Roman" w:hAnsi="Times New Roman" w:cs="Times New Roman"/>
          <w:color w:val="333333"/>
          <w:sz w:val="28"/>
          <w:szCs w:val="28"/>
          <w:lang w:val="ru-RU" w:eastAsia="ru-RU"/>
        </w:rPr>
        <w:t>організаціями</w:t>
      </w:r>
      <w:proofErr w:type="spellEnd"/>
      <w:r w:rsidRPr="000A559D">
        <w:rPr>
          <w:rFonts w:ascii="Times New Roman" w:eastAsia="Times New Roman" w:hAnsi="Times New Roman" w:cs="Times New Roman"/>
          <w:color w:val="333333"/>
          <w:sz w:val="28"/>
          <w:szCs w:val="28"/>
          <w:lang w:val="ru-RU" w:eastAsia="ru-RU"/>
        </w:rPr>
        <w:t>;</w:t>
      </w:r>
    </w:p>
    <w:p w14:paraId="32F2ED76"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6) </w:t>
      </w:r>
      <w:proofErr w:type="spellStart"/>
      <w:r w:rsidRPr="000A559D">
        <w:rPr>
          <w:rFonts w:ascii="Times New Roman" w:eastAsia="Times New Roman" w:hAnsi="Times New Roman" w:cs="Times New Roman"/>
          <w:color w:val="333333"/>
          <w:sz w:val="28"/>
          <w:szCs w:val="28"/>
          <w:lang w:val="ru-RU" w:eastAsia="ru-RU"/>
        </w:rPr>
        <w:t>подає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засновнику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річний</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звіт</w:t>
      </w:r>
      <w:proofErr w:type="spellEnd"/>
      <w:r w:rsidRPr="000A559D">
        <w:rPr>
          <w:rFonts w:ascii="Times New Roman" w:eastAsia="Times New Roman" w:hAnsi="Times New Roman" w:cs="Times New Roman"/>
          <w:color w:val="333333"/>
          <w:sz w:val="28"/>
          <w:szCs w:val="28"/>
          <w:lang w:val="ru-RU" w:eastAsia="ru-RU"/>
        </w:rPr>
        <w:t xml:space="preserve"> про </w:t>
      </w:r>
      <w:proofErr w:type="spellStart"/>
      <w:r w:rsidRPr="000A559D">
        <w:rPr>
          <w:rFonts w:ascii="Times New Roman" w:eastAsia="Times New Roman" w:hAnsi="Times New Roman" w:cs="Times New Roman"/>
          <w:color w:val="333333"/>
          <w:sz w:val="28"/>
          <w:szCs w:val="28"/>
          <w:lang w:val="ru-RU" w:eastAsia="ru-RU"/>
        </w:rPr>
        <w:t>діяльність</w:t>
      </w:r>
      <w:proofErr w:type="spellEnd"/>
      <w:r w:rsidRPr="000A559D">
        <w:rPr>
          <w:rFonts w:ascii="Times New Roman" w:eastAsia="Times New Roman" w:hAnsi="Times New Roman" w:cs="Times New Roman"/>
          <w:color w:val="333333"/>
          <w:sz w:val="28"/>
          <w:szCs w:val="28"/>
          <w:lang w:val="ru-RU" w:eastAsia="ru-RU"/>
        </w:rPr>
        <w:t xml:space="preserve"> Центру.</w:t>
      </w:r>
    </w:p>
    <w:p w14:paraId="2C8C865C"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7)</w:t>
      </w:r>
      <w:r w:rsidRPr="000A559D">
        <w:rPr>
          <w:rFonts w:ascii="Times New Roman" w:eastAsia="Times New Roman" w:hAnsi="Times New Roman" w:cs="Times New Roman"/>
          <w:sz w:val="28"/>
          <w:szCs w:val="28"/>
          <w:lang w:eastAsia="ru-RU"/>
        </w:rPr>
        <w:t xml:space="preserve"> </w:t>
      </w:r>
      <w:proofErr w:type="spellStart"/>
      <w:r w:rsidRPr="000A559D">
        <w:rPr>
          <w:rFonts w:ascii="Times New Roman" w:eastAsia="Times New Roman" w:hAnsi="Times New Roman" w:cs="Times New Roman"/>
          <w:color w:val="333333"/>
          <w:sz w:val="28"/>
          <w:szCs w:val="28"/>
          <w:lang w:val="ru-RU" w:eastAsia="ru-RU"/>
        </w:rPr>
        <w:t>видає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компетенції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накази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контролює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їх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виконання</w:t>
      </w:r>
      <w:proofErr w:type="spellEnd"/>
      <w:r w:rsidRPr="000A559D">
        <w:rPr>
          <w:rFonts w:ascii="Times New Roman" w:eastAsia="Times New Roman" w:hAnsi="Times New Roman" w:cs="Times New Roman"/>
          <w:color w:val="333333"/>
          <w:sz w:val="28"/>
          <w:szCs w:val="28"/>
          <w:lang w:val="ru-RU" w:eastAsia="ru-RU"/>
        </w:rPr>
        <w:t>;</w:t>
      </w:r>
    </w:p>
    <w:p w14:paraId="260B3DA2"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8) </w:t>
      </w:r>
      <w:proofErr w:type="spellStart"/>
      <w:r w:rsidRPr="000A559D">
        <w:rPr>
          <w:rFonts w:ascii="Times New Roman" w:eastAsia="Times New Roman" w:hAnsi="Times New Roman" w:cs="Times New Roman"/>
          <w:color w:val="333333"/>
          <w:sz w:val="28"/>
          <w:szCs w:val="28"/>
          <w:lang w:val="ru-RU" w:eastAsia="ru-RU"/>
        </w:rPr>
        <w:t>діє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імені</w:t>
      </w:r>
      <w:proofErr w:type="spellEnd"/>
      <w:r w:rsidRPr="000A559D">
        <w:rPr>
          <w:rFonts w:ascii="Times New Roman" w:eastAsia="Times New Roman" w:hAnsi="Times New Roman" w:cs="Times New Roman"/>
          <w:color w:val="333333"/>
          <w:sz w:val="28"/>
          <w:szCs w:val="28"/>
          <w:lang w:val="ru-RU" w:eastAsia="ru-RU"/>
        </w:rPr>
        <w:t xml:space="preserve"> Центру без </w:t>
      </w:r>
      <w:proofErr w:type="spellStart"/>
      <w:r w:rsidRPr="000A559D">
        <w:rPr>
          <w:rFonts w:ascii="Times New Roman" w:eastAsia="Times New Roman" w:hAnsi="Times New Roman" w:cs="Times New Roman"/>
          <w:color w:val="333333"/>
          <w:sz w:val="28"/>
          <w:szCs w:val="28"/>
          <w:lang w:val="ru-RU" w:eastAsia="ru-RU"/>
        </w:rPr>
        <w:t>довіреності</w:t>
      </w:r>
      <w:proofErr w:type="spellEnd"/>
    </w:p>
    <w:p w14:paraId="18482AE6"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9) </w:t>
      </w:r>
      <w:proofErr w:type="spellStart"/>
      <w:r w:rsidRPr="000A559D">
        <w:rPr>
          <w:rFonts w:ascii="Times New Roman" w:eastAsia="Times New Roman" w:hAnsi="Times New Roman" w:cs="Times New Roman"/>
          <w:color w:val="333333"/>
          <w:sz w:val="28"/>
          <w:szCs w:val="28"/>
          <w:lang w:val="ru-RU" w:eastAsia="ru-RU"/>
        </w:rPr>
        <w:t>залучає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юридичних</w:t>
      </w:r>
      <w:proofErr w:type="spellEnd"/>
      <w:r w:rsidRPr="000A559D">
        <w:rPr>
          <w:rFonts w:ascii="Times New Roman" w:eastAsia="Times New Roman" w:hAnsi="Times New Roman" w:cs="Times New Roman"/>
          <w:color w:val="333333"/>
          <w:sz w:val="28"/>
          <w:szCs w:val="28"/>
          <w:lang w:val="ru-RU" w:eastAsia="ru-RU"/>
        </w:rPr>
        <w:t xml:space="preserve"> та </w:t>
      </w:r>
      <w:proofErr w:type="spellStart"/>
      <w:r w:rsidRPr="000A559D">
        <w:rPr>
          <w:rFonts w:ascii="Times New Roman" w:eastAsia="Times New Roman" w:hAnsi="Times New Roman" w:cs="Times New Roman"/>
          <w:color w:val="333333"/>
          <w:sz w:val="28"/>
          <w:szCs w:val="28"/>
          <w:lang w:val="ru-RU" w:eastAsia="ru-RU"/>
        </w:rPr>
        <w:t>фізичних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осіб</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виконання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завдань</w:t>
      </w:r>
      <w:proofErr w:type="spellEnd"/>
      <w:r w:rsidRPr="000A559D">
        <w:rPr>
          <w:rFonts w:ascii="Times New Roman" w:eastAsia="Times New Roman" w:hAnsi="Times New Roman" w:cs="Times New Roman"/>
          <w:color w:val="333333"/>
          <w:sz w:val="28"/>
          <w:szCs w:val="28"/>
          <w:lang w:val="ru-RU" w:eastAsia="ru-RU"/>
        </w:rPr>
        <w:t xml:space="preserve"> Центру шляхом </w:t>
      </w:r>
      <w:proofErr w:type="spellStart"/>
      <w:r w:rsidRPr="000A559D">
        <w:rPr>
          <w:rFonts w:ascii="Times New Roman" w:eastAsia="Times New Roman" w:hAnsi="Times New Roman" w:cs="Times New Roman"/>
          <w:color w:val="333333"/>
          <w:sz w:val="28"/>
          <w:szCs w:val="28"/>
          <w:lang w:val="ru-RU" w:eastAsia="ru-RU"/>
        </w:rPr>
        <w:t>укладення</w:t>
      </w:r>
      <w:proofErr w:type="spellEnd"/>
      <w:r w:rsidRPr="000A559D">
        <w:rPr>
          <w:rFonts w:ascii="Times New Roman" w:eastAsia="Times New Roman" w:hAnsi="Times New Roman" w:cs="Times New Roman"/>
          <w:color w:val="333333"/>
          <w:sz w:val="28"/>
          <w:szCs w:val="28"/>
          <w:lang w:val="ru-RU" w:eastAsia="ru-RU"/>
        </w:rPr>
        <w:t xml:space="preserve"> з ними </w:t>
      </w:r>
      <w:proofErr w:type="spellStart"/>
      <w:r w:rsidRPr="000A559D">
        <w:rPr>
          <w:rFonts w:ascii="Times New Roman" w:eastAsia="Times New Roman" w:hAnsi="Times New Roman" w:cs="Times New Roman"/>
          <w:color w:val="333333"/>
          <w:sz w:val="28"/>
          <w:szCs w:val="28"/>
          <w:lang w:val="ru-RU" w:eastAsia="ru-RU"/>
        </w:rPr>
        <w:t>цивільно-трудових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договорів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своєї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компетенції</w:t>
      </w:r>
      <w:proofErr w:type="spellEnd"/>
      <w:r w:rsidRPr="000A559D">
        <w:rPr>
          <w:rFonts w:ascii="Times New Roman" w:eastAsia="Times New Roman" w:hAnsi="Times New Roman" w:cs="Times New Roman"/>
          <w:color w:val="333333"/>
          <w:sz w:val="28"/>
          <w:szCs w:val="28"/>
          <w:lang w:val="ru-RU" w:eastAsia="ru-RU"/>
        </w:rPr>
        <w:t>;</w:t>
      </w:r>
    </w:p>
    <w:p w14:paraId="23A27221"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10) </w:t>
      </w:r>
      <w:proofErr w:type="spellStart"/>
      <w:r w:rsidRPr="000A559D">
        <w:rPr>
          <w:rFonts w:ascii="Times New Roman" w:eastAsia="Times New Roman" w:hAnsi="Times New Roman" w:cs="Times New Roman"/>
          <w:color w:val="333333"/>
          <w:sz w:val="28"/>
          <w:szCs w:val="28"/>
          <w:lang w:val="ru-RU" w:eastAsia="ru-RU"/>
        </w:rPr>
        <w:t>може</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вносити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уповноваженому</w:t>
      </w:r>
      <w:proofErr w:type="spellEnd"/>
      <w:r w:rsidRPr="000A559D">
        <w:rPr>
          <w:rFonts w:ascii="Times New Roman" w:eastAsia="Times New Roman" w:hAnsi="Times New Roman" w:cs="Times New Roman"/>
          <w:color w:val="333333"/>
          <w:sz w:val="28"/>
          <w:szCs w:val="28"/>
          <w:lang w:val="ru-RU" w:eastAsia="ru-RU"/>
        </w:rPr>
        <w:t xml:space="preserve"> органу </w:t>
      </w:r>
      <w:proofErr w:type="spellStart"/>
      <w:r w:rsidRPr="000A559D">
        <w:rPr>
          <w:rFonts w:ascii="Times New Roman" w:eastAsia="Times New Roman" w:hAnsi="Times New Roman" w:cs="Times New Roman"/>
          <w:color w:val="333333"/>
          <w:sz w:val="28"/>
          <w:szCs w:val="28"/>
          <w:lang w:val="ru-RU" w:eastAsia="ru-RU"/>
        </w:rPr>
        <w:t>управління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пропозиції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щодо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підвищення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ефективності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діяльності</w:t>
      </w:r>
      <w:proofErr w:type="spellEnd"/>
      <w:r w:rsidRPr="000A559D">
        <w:rPr>
          <w:rFonts w:ascii="Times New Roman" w:eastAsia="Times New Roman" w:hAnsi="Times New Roman" w:cs="Times New Roman"/>
          <w:color w:val="333333"/>
          <w:sz w:val="28"/>
          <w:szCs w:val="28"/>
          <w:lang w:val="ru-RU" w:eastAsia="ru-RU"/>
        </w:rPr>
        <w:t xml:space="preserve"> Центру.”</w:t>
      </w:r>
    </w:p>
    <w:p w14:paraId="2A0114C9"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3.3. </w:t>
      </w:r>
      <w:proofErr w:type="spellStart"/>
      <w:r w:rsidRPr="000A559D">
        <w:rPr>
          <w:rFonts w:ascii="Times New Roman" w:eastAsia="Times New Roman" w:hAnsi="Times New Roman" w:cs="Times New Roman"/>
          <w:color w:val="333333"/>
          <w:sz w:val="28"/>
          <w:szCs w:val="28"/>
          <w:lang w:val="ru-RU" w:eastAsia="ru-RU"/>
        </w:rPr>
        <w:t>Діяльність</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забезпечують</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які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мають</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вищу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освіту</w:t>
      </w:r>
      <w:proofErr w:type="spellEnd"/>
      <w:r w:rsidRPr="000A559D">
        <w:rPr>
          <w:rFonts w:ascii="Times New Roman" w:eastAsia="Times New Roman" w:hAnsi="Times New Roman" w:cs="Times New Roman"/>
          <w:color w:val="333333"/>
          <w:sz w:val="28"/>
          <w:szCs w:val="28"/>
          <w:lang w:val="ru-RU" w:eastAsia="ru-RU"/>
        </w:rPr>
        <w:t xml:space="preserve"> за </w:t>
      </w:r>
      <w:proofErr w:type="spellStart"/>
      <w:r w:rsidRPr="000A559D">
        <w:rPr>
          <w:rFonts w:ascii="Times New Roman" w:eastAsia="Times New Roman" w:hAnsi="Times New Roman" w:cs="Times New Roman"/>
          <w:color w:val="333333"/>
          <w:sz w:val="28"/>
          <w:szCs w:val="28"/>
          <w:lang w:val="ru-RU" w:eastAsia="ru-RU"/>
        </w:rPr>
        <w:t>спеціальністю</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Спеціальна</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освіта</w:t>
      </w:r>
      <w:proofErr w:type="spellEnd"/>
      <w:r w:rsidRPr="000A559D">
        <w:rPr>
          <w:rFonts w:ascii="Times New Roman" w:eastAsia="Times New Roman" w:hAnsi="Times New Roman" w:cs="Times New Roman"/>
          <w:color w:val="333333"/>
          <w:sz w:val="28"/>
          <w:szCs w:val="28"/>
          <w:lang w:val="ru-RU" w:eastAsia="ru-RU"/>
        </w:rPr>
        <w:t>», «</w:t>
      </w:r>
      <w:proofErr w:type="spellStart"/>
      <w:r w:rsidRPr="000A559D">
        <w:rPr>
          <w:rFonts w:ascii="Times New Roman" w:eastAsia="Times New Roman" w:hAnsi="Times New Roman" w:cs="Times New Roman"/>
          <w:color w:val="333333"/>
          <w:sz w:val="28"/>
          <w:szCs w:val="28"/>
          <w:lang w:val="ru-RU" w:eastAsia="ru-RU"/>
        </w:rPr>
        <w:t>Корекційна</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освіта</w:t>
      </w:r>
      <w:proofErr w:type="spellEnd"/>
      <w:r w:rsidRPr="000A559D">
        <w:rPr>
          <w:rFonts w:ascii="Times New Roman" w:eastAsia="Times New Roman" w:hAnsi="Times New Roman" w:cs="Times New Roman"/>
          <w:color w:val="333333"/>
          <w:sz w:val="28"/>
          <w:szCs w:val="28"/>
          <w:lang w:val="ru-RU" w:eastAsia="ru-RU"/>
        </w:rPr>
        <w:t>», «</w:t>
      </w:r>
      <w:proofErr w:type="spellStart"/>
      <w:r w:rsidRPr="000A559D">
        <w:rPr>
          <w:rFonts w:ascii="Times New Roman" w:eastAsia="Times New Roman" w:hAnsi="Times New Roman" w:cs="Times New Roman"/>
          <w:color w:val="333333"/>
          <w:sz w:val="28"/>
          <w:szCs w:val="28"/>
          <w:lang w:val="ru-RU" w:eastAsia="ru-RU"/>
        </w:rPr>
        <w:t>Дефектологія</w:t>
      </w:r>
      <w:proofErr w:type="spellEnd"/>
      <w:r w:rsidRPr="000A559D">
        <w:rPr>
          <w:rFonts w:ascii="Times New Roman" w:eastAsia="Times New Roman" w:hAnsi="Times New Roman" w:cs="Times New Roman"/>
          <w:color w:val="333333"/>
          <w:sz w:val="28"/>
          <w:szCs w:val="28"/>
          <w:lang w:val="ru-RU" w:eastAsia="ru-RU"/>
        </w:rPr>
        <w:t>», «</w:t>
      </w:r>
      <w:proofErr w:type="spellStart"/>
      <w:r w:rsidRPr="000A559D">
        <w:rPr>
          <w:rFonts w:ascii="Times New Roman" w:eastAsia="Times New Roman" w:hAnsi="Times New Roman" w:cs="Times New Roman"/>
          <w:color w:val="333333"/>
          <w:sz w:val="28"/>
          <w:szCs w:val="28"/>
          <w:lang w:val="ru-RU" w:eastAsia="ru-RU"/>
        </w:rPr>
        <w:t>Психологія</w:t>
      </w:r>
      <w:proofErr w:type="spellEnd"/>
      <w:r w:rsidRPr="000A559D">
        <w:rPr>
          <w:rFonts w:ascii="Times New Roman" w:eastAsia="Times New Roman" w:hAnsi="Times New Roman" w:cs="Times New Roman"/>
          <w:color w:val="333333"/>
          <w:sz w:val="28"/>
          <w:szCs w:val="28"/>
          <w:lang w:val="ru-RU" w:eastAsia="ru-RU"/>
        </w:rPr>
        <w:t xml:space="preserve">» за </w:t>
      </w:r>
      <w:proofErr w:type="spellStart"/>
      <w:r w:rsidRPr="000A559D">
        <w:rPr>
          <w:rFonts w:ascii="Times New Roman" w:eastAsia="Times New Roman" w:hAnsi="Times New Roman" w:cs="Times New Roman"/>
          <w:color w:val="333333"/>
          <w:sz w:val="28"/>
          <w:szCs w:val="28"/>
          <w:lang w:val="ru-RU" w:eastAsia="ru-RU"/>
        </w:rPr>
        <w:t>спеціалізацією</w:t>
      </w:r>
      <w:proofErr w:type="spellEnd"/>
      <w:r w:rsidRPr="000A559D">
        <w:rPr>
          <w:rFonts w:ascii="Times New Roman" w:eastAsia="Times New Roman" w:hAnsi="Times New Roman" w:cs="Times New Roman"/>
          <w:color w:val="333333"/>
          <w:sz w:val="28"/>
          <w:szCs w:val="28"/>
          <w:lang w:val="ru-RU" w:eastAsia="ru-RU"/>
        </w:rPr>
        <w:t xml:space="preserve"> логопеда, сурдопедагога, </w:t>
      </w:r>
      <w:proofErr w:type="spellStart"/>
      <w:r w:rsidRPr="000A559D">
        <w:rPr>
          <w:rFonts w:ascii="Times New Roman" w:eastAsia="Times New Roman" w:hAnsi="Times New Roman" w:cs="Times New Roman"/>
          <w:color w:val="333333"/>
          <w:sz w:val="28"/>
          <w:szCs w:val="28"/>
          <w:lang w:val="ru-RU" w:eastAsia="ru-RU"/>
        </w:rPr>
        <w:t>олігофренопедагога</w:t>
      </w:r>
      <w:proofErr w:type="spellEnd"/>
      <w:r w:rsidRPr="000A559D">
        <w:rPr>
          <w:rFonts w:ascii="Times New Roman" w:eastAsia="Times New Roman" w:hAnsi="Times New Roman" w:cs="Times New Roman"/>
          <w:color w:val="333333"/>
          <w:sz w:val="28"/>
          <w:szCs w:val="28"/>
          <w:lang w:val="ru-RU" w:eastAsia="ru-RU"/>
        </w:rPr>
        <w:t xml:space="preserve">, тифлопедагога, а </w:t>
      </w:r>
      <w:proofErr w:type="spellStart"/>
      <w:r w:rsidRPr="000A559D">
        <w:rPr>
          <w:rFonts w:ascii="Times New Roman" w:eastAsia="Times New Roman" w:hAnsi="Times New Roman" w:cs="Times New Roman"/>
          <w:color w:val="333333"/>
          <w:sz w:val="28"/>
          <w:szCs w:val="28"/>
          <w:lang w:val="ru-RU" w:eastAsia="ru-RU"/>
        </w:rPr>
        <w:t>також</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практичні</w:t>
      </w:r>
      <w:proofErr w:type="spellEnd"/>
      <w:r w:rsidRPr="000A559D">
        <w:rPr>
          <w:rFonts w:ascii="Times New Roman" w:eastAsia="Times New Roman" w:hAnsi="Times New Roman" w:cs="Times New Roman"/>
          <w:color w:val="333333"/>
          <w:sz w:val="28"/>
          <w:szCs w:val="28"/>
          <w:lang w:val="ru-RU" w:eastAsia="ru-RU"/>
        </w:rPr>
        <w:t xml:space="preserve"> психологи, </w:t>
      </w:r>
      <w:proofErr w:type="spellStart"/>
      <w:r w:rsidRPr="000A559D">
        <w:rPr>
          <w:rFonts w:ascii="Times New Roman" w:eastAsia="Times New Roman" w:hAnsi="Times New Roman" w:cs="Times New Roman"/>
          <w:color w:val="333333"/>
          <w:sz w:val="28"/>
          <w:szCs w:val="28"/>
          <w:lang w:val="ru-RU" w:eastAsia="ru-RU"/>
        </w:rPr>
        <w:t>вчителі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лікувальної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фізкультури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медична</w:t>
      </w:r>
      <w:proofErr w:type="spellEnd"/>
      <w:r w:rsidRPr="000A559D">
        <w:rPr>
          <w:rFonts w:ascii="Times New Roman" w:eastAsia="Times New Roman" w:hAnsi="Times New Roman" w:cs="Times New Roman"/>
          <w:color w:val="333333"/>
          <w:sz w:val="28"/>
          <w:szCs w:val="28"/>
          <w:lang w:val="ru-RU" w:eastAsia="ru-RU"/>
        </w:rPr>
        <w:t xml:space="preserve"> сестра.</w:t>
      </w:r>
    </w:p>
    <w:p w14:paraId="068730B9"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3.4. На посади </w:t>
      </w:r>
      <w:proofErr w:type="spell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призначаються</w:t>
      </w:r>
      <w:proofErr w:type="spellEnd"/>
      <w:r w:rsidRPr="000A559D">
        <w:rPr>
          <w:rFonts w:ascii="Times New Roman" w:eastAsia="Times New Roman" w:hAnsi="Times New Roman" w:cs="Times New Roman"/>
          <w:color w:val="333333"/>
          <w:sz w:val="28"/>
          <w:szCs w:val="28"/>
          <w:lang w:val="ru-RU" w:eastAsia="ru-RU"/>
        </w:rPr>
        <w:t xml:space="preserve"> особи, </w:t>
      </w:r>
      <w:proofErr w:type="spellStart"/>
      <w:r w:rsidRPr="000A559D">
        <w:rPr>
          <w:rFonts w:ascii="Times New Roman" w:eastAsia="Times New Roman" w:hAnsi="Times New Roman" w:cs="Times New Roman"/>
          <w:color w:val="333333"/>
          <w:sz w:val="28"/>
          <w:szCs w:val="28"/>
          <w:lang w:val="ru-RU" w:eastAsia="ru-RU"/>
        </w:rPr>
        <w:t>які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мають</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вищу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психологічну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освіту</w:t>
      </w:r>
      <w:proofErr w:type="spellEnd"/>
      <w:r w:rsidRPr="000A559D">
        <w:rPr>
          <w:rFonts w:ascii="Times New Roman" w:eastAsia="Times New Roman" w:hAnsi="Times New Roman" w:cs="Times New Roman"/>
          <w:color w:val="333333"/>
          <w:sz w:val="28"/>
          <w:szCs w:val="28"/>
          <w:lang w:val="ru-RU" w:eastAsia="ru-RU"/>
        </w:rPr>
        <w:t xml:space="preserve"> не </w:t>
      </w:r>
      <w:proofErr w:type="spellStart"/>
      <w:r w:rsidRPr="000A559D">
        <w:rPr>
          <w:rFonts w:ascii="Times New Roman" w:eastAsia="Times New Roman" w:hAnsi="Times New Roman" w:cs="Times New Roman"/>
          <w:color w:val="333333"/>
          <w:sz w:val="28"/>
          <w:szCs w:val="28"/>
          <w:lang w:val="ru-RU" w:eastAsia="ru-RU"/>
        </w:rPr>
        <w:t>нижче</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ступеня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магістра</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або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освітньо-кваліфікаційного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рівня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спеціаліст</w:t>
      </w:r>
      <w:proofErr w:type="spellEnd"/>
      <w:r w:rsidRPr="000A559D">
        <w:rPr>
          <w:rFonts w:ascii="Times New Roman" w:eastAsia="Times New Roman" w:hAnsi="Times New Roman" w:cs="Times New Roman"/>
          <w:color w:val="333333"/>
          <w:sz w:val="28"/>
          <w:szCs w:val="28"/>
          <w:lang w:val="ru-RU" w:eastAsia="ru-RU"/>
        </w:rPr>
        <w:t xml:space="preserve">, при </w:t>
      </w:r>
      <w:proofErr w:type="spellStart"/>
      <w:r w:rsidRPr="000A559D">
        <w:rPr>
          <w:rFonts w:ascii="Times New Roman" w:eastAsia="Times New Roman" w:hAnsi="Times New Roman" w:cs="Times New Roman"/>
          <w:color w:val="333333"/>
          <w:sz w:val="28"/>
          <w:szCs w:val="28"/>
          <w:lang w:val="ru-RU" w:eastAsia="ru-RU"/>
        </w:rPr>
        <w:t>цьому</w:t>
      </w:r>
      <w:proofErr w:type="spellEnd"/>
      <w:r w:rsidRPr="000A559D">
        <w:rPr>
          <w:rFonts w:ascii="Times New Roman" w:eastAsia="Times New Roman" w:hAnsi="Times New Roman" w:cs="Times New Roman"/>
          <w:color w:val="333333"/>
          <w:sz w:val="28"/>
          <w:szCs w:val="28"/>
          <w:lang w:val="ru-RU" w:eastAsia="ru-RU"/>
        </w:rPr>
        <w:t xml:space="preserve"> не </w:t>
      </w:r>
      <w:proofErr w:type="spellStart"/>
      <w:r w:rsidRPr="000A559D">
        <w:rPr>
          <w:rFonts w:ascii="Times New Roman" w:eastAsia="Times New Roman" w:hAnsi="Times New Roman" w:cs="Times New Roman"/>
          <w:color w:val="333333"/>
          <w:sz w:val="28"/>
          <w:szCs w:val="28"/>
          <w:lang w:val="ru-RU" w:eastAsia="ru-RU"/>
        </w:rPr>
        <w:t>менше</w:t>
      </w:r>
      <w:proofErr w:type="spellEnd"/>
      <w:r w:rsidRPr="000A559D">
        <w:rPr>
          <w:rFonts w:ascii="Times New Roman" w:eastAsia="Times New Roman" w:hAnsi="Times New Roman" w:cs="Times New Roman"/>
          <w:color w:val="333333"/>
          <w:sz w:val="28"/>
          <w:szCs w:val="28"/>
          <w:lang w:val="ru-RU" w:eastAsia="ru-RU"/>
        </w:rPr>
        <w:t xml:space="preserve"> 60 </w:t>
      </w:r>
      <w:proofErr w:type="spellStart"/>
      <w:r w:rsidRPr="000A559D">
        <w:rPr>
          <w:rFonts w:ascii="Times New Roman" w:eastAsia="Times New Roman" w:hAnsi="Times New Roman" w:cs="Times New Roman"/>
          <w:color w:val="333333"/>
          <w:sz w:val="28"/>
          <w:szCs w:val="28"/>
          <w:lang w:val="ru-RU" w:eastAsia="ru-RU"/>
        </w:rPr>
        <w:t>відсотків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яких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повинні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мати</w:t>
      </w:r>
      <w:proofErr w:type="spellEnd"/>
      <w:r w:rsidRPr="000A559D">
        <w:rPr>
          <w:rFonts w:ascii="Times New Roman" w:eastAsia="Times New Roman" w:hAnsi="Times New Roman" w:cs="Times New Roman"/>
          <w:color w:val="333333"/>
          <w:sz w:val="28"/>
          <w:szCs w:val="28"/>
          <w:lang w:val="ru-RU" w:eastAsia="ru-RU"/>
        </w:rPr>
        <w:t xml:space="preserve"> стаж </w:t>
      </w:r>
      <w:proofErr w:type="spellStart"/>
      <w:r w:rsidRPr="000A559D">
        <w:rPr>
          <w:rFonts w:ascii="Times New Roman" w:eastAsia="Times New Roman" w:hAnsi="Times New Roman" w:cs="Times New Roman"/>
          <w:color w:val="333333"/>
          <w:sz w:val="28"/>
          <w:szCs w:val="28"/>
          <w:lang w:val="ru-RU" w:eastAsia="ru-RU"/>
        </w:rPr>
        <w:t>роботи</w:t>
      </w:r>
      <w:proofErr w:type="spellEnd"/>
      <w:r w:rsidRPr="000A559D">
        <w:rPr>
          <w:rFonts w:ascii="Times New Roman" w:eastAsia="Times New Roman" w:hAnsi="Times New Roman" w:cs="Times New Roman"/>
          <w:color w:val="333333"/>
          <w:sz w:val="28"/>
          <w:szCs w:val="28"/>
          <w:lang w:val="ru-RU" w:eastAsia="ru-RU"/>
        </w:rPr>
        <w:t xml:space="preserve"> два роки за </w:t>
      </w:r>
      <w:proofErr w:type="spellStart"/>
      <w:r w:rsidRPr="000A559D">
        <w:rPr>
          <w:rFonts w:ascii="Times New Roman" w:eastAsia="Times New Roman" w:hAnsi="Times New Roman" w:cs="Times New Roman"/>
          <w:color w:val="333333"/>
          <w:sz w:val="28"/>
          <w:szCs w:val="28"/>
          <w:lang w:val="ru-RU" w:eastAsia="ru-RU"/>
        </w:rPr>
        <w:t>фахом</w:t>
      </w:r>
      <w:proofErr w:type="spellEnd"/>
      <w:r w:rsidRPr="000A559D">
        <w:rPr>
          <w:rFonts w:ascii="Times New Roman" w:eastAsia="Times New Roman" w:hAnsi="Times New Roman" w:cs="Times New Roman"/>
          <w:color w:val="333333"/>
          <w:sz w:val="28"/>
          <w:szCs w:val="28"/>
          <w:lang w:val="ru-RU" w:eastAsia="ru-RU"/>
        </w:rPr>
        <w:t>.</w:t>
      </w:r>
    </w:p>
    <w:p w14:paraId="0B64EA8C"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3.5. </w:t>
      </w:r>
      <w:proofErr w:type="spellStart"/>
      <w:r w:rsidRPr="000A559D">
        <w:rPr>
          <w:rFonts w:ascii="Times New Roman" w:eastAsia="Times New Roman" w:hAnsi="Times New Roman" w:cs="Times New Roman"/>
          <w:color w:val="333333"/>
          <w:sz w:val="28"/>
          <w:szCs w:val="28"/>
          <w:lang w:val="ru-RU" w:eastAsia="ru-RU"/>
        </w:rPr>
        <w:t>Призначення</w:t>
      </w:r>
      <w:proofErr w:type="spellEnd"/>
      <w:r w:rsidRPr="000A559D">
        <w:rPr>
          <w:rFonts w:ascii="Times New Roman" w:eastAsia="Times New Roman" w:hAnsi="Times New Roman" w:cs="Times New Roman"/>
          <w:color w:val="333333"/>
          <w:sz w:val="28"/>
          <w:szCs w:val="28"/>
          <w:lang w:val="ru-RU" w:eastAsia="ru-RU"/>
        </w:rPr>
        <w:t xml:space="preserve"> на посади </w:t>
      </w:r>
      <w:proofErr w:type="spellStart"/>
      <w:proofErr w:type="gram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працівників</w:t>
      </w:r>
      <w:proofErr w:type="spellEnd"/>
      <w:proofErr w:type="gram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здійснюється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законодавства</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України</w:t>
      </w:r>
      <w:proofErr w:type="spellEnd"/>
      <w:r w:rsidRPr="000A559D">
        <w:rPr>
          <w:rFonts w:ascii="Times New Roman" w:eastAsia="Times New Roman" w:hAnsi="Times New Roman" w:cs="Times New Roman"/>
          <w:color w:val="333333"/>
          <w:sz w:val="28"/>
          <w:szCs w:val="28"/>
          <w:lang w:val="ru-RU" w:eastAsia="ru-RU"/>
        </w:rPr>
        <w:t>.</w:t>
      </w:r>
    </w:p>
    <w:p w14:paraId="3986BF52"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lastRenderedPageBreak/>
        <w:t xml:space="preserve">3.6. </w:t>
      </w:r>
      <w:proofErr w:type="spellStart"/>
      <w:r w:rsidRPr="000A559D">
        <w:rPr>
          <w:rFonts w:ascii="Times New Roman" w:eastAsia="Times New Roman" w:hAnsi="Times New Roman" w:cs="Times New Roman"/>
          <w:color w:val="333333"/>
          <w:sz w:val="28"/>
          <w:szCs w:val="28"/>
          <w:lang w:val="ru-RU" w:eastAsia="ru-RU"/>
        </w:rPr>
        <w:t>Обов’язки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фахівців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визначаються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законодавства</w:t>
      </w:r>
      <w:proofErr w:type="spellEnd"/>
      <w:r w:rsidRPr="000A559D">
        <w:rPr>
          <w:rFonts w:ascii="Times New Roman" w:eastAsia="Times New Roman" w:hAnsi="Times New Roman" w:cs="Times New Roman"/>
          <w:color w:val="333333"/>
          <w:sz w:val="28"/>
          <w:szCs w:val="28"/>
          <w:lang w:val="ru-RU" w:eastAsia="ru-RU"/>
        </w:rPr>
        <w:t xml:space="preserve"> та </w:t>
      </w:r>
      <w:proofErr w:type="spellStart"/>
      <w:r w:rsidRPr="000A559D">
        <w:rPr>
          <w:rFonts w:ascii="Times New Roman" w:eastAsia="Times New Roman" w:hAnsi="Times New Roman" w:cs="Times New Roman"/>
          <w:color w:val="333333"/>
          <w:sz w:val="28"/>
          <w:szCs w:val="28"/>
          <w:lang w:val="ru-RU" w:eastAsia="ru-RU"/>
        </w:rPr>
        <w:t>посадових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інструкцій</w:t>
      </w:r>
      <w:proofErr w:type="spellEnd"/>
      <w:r w:rsidRPr="000A559D">
        <w:rPr>
          <w:rFonts w:ascii="Times New Roman" w:eastAsia="Times New Roman" w:hAnsi="Times New Roman" w:cs="Times New Roman"/>
          <w:color w:val="333333"/>
          <w:sz w:val="28"/>
          <w:szCs w:val="28"/>
          <w:lang w:val="ru-RU" w:eastAsia="ru-RU"/>
        </w:rPr>
        <w:t>.</w:t>
      </w:r>
    </w:p>
    <w:p w14:paraId="01668B0E"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3.7. Посади </w:t>
      </w:r>
      <w:proofErr w:type="spellStart"/>
      <w:r w:rsidRPr="000A559D">
        <w:rPr>
          <w:rFonts w:ascii="Times New Roman" w:eastAsia="Times New Roman" w:hAnsi="Times New Roman" w:cs="Times New Roman"/>
          <w:color w:val="333333"/>
          <w:sz w:val="28"/>
          <w:szCs w:val="28"/>
          <w:lang w:val="ru-RU" w:eastAsia="ru-RU"/>
        </w:rPr>
        <w:t>керівника</w:t>
      </w:r>
      <w:proofErr w:type="spellEnd"/>
      <w:r w:rsidRPr="000A559D">
        <w:rPr>
          <w:rFonts w:ascii="Times New Roman" w:eastAsia="Times New Roman" w:hAnsi="Times New Roman" w:cs="Times New Roman"/>
          <w:color w:val="333333"/>
          <w:sz w:val="28"/>
          <w:szCs w:val="28"/>
          <w:lang w:val="ru-RU" w:eastAsia="ru-RU"/>
        </w:rPr>
        <w:t xml:space="preserve"> (директора) та </w:t>
      </w:r>
      <w:proofErr w:type="spellStart"/>
      <w:r w:rsidRPr="000A559D">
        <w:rPr>
          <w:rFonts w:ascii="Times New Roman" w:eastAsia="Times New Roman" w:hAnsi="Times New Roman" w:cs="Times New Roman"/>
          <w:color w:val="333333"/>
          <w:sz w:val="28"/>
          <w:szCs w:val="28"/>
          <w:lang w:val="ru-RU" w:eastAsia="ru-RU"/>
        </w:rPr>
        <w:t>фахівців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прирівнюються</w:t>
      </w:r>
      <w:proofErr w:type="spellEnd"/>
      <w:r w:rsidRPr="000A559D">
        <w:rPr>
          <w:rFonts w:ascii="Times New Roman" w:eastAsia="Times New Roman" w:hAnsi="Times New Roman" w:cs="Times New Roman"/>
          <w:color w:val="333333"/>
          <w:sz w:val="28"/>
          <w:szCs w:val="28"/>
          <w:lang w:val="ru-RU" w:eastAsia="ru-RU"/>
        </w:rPr>
        <w:t xml:space="preserve"> </w:t>
      </w:r>
      <w:proofErr w:type="gramStart"/>
      <w:r w:rsidRPr="000A559D">
        <w:rPr>
          <w:rFonts w:ascii="Times New Roman" w:eastAsia="Times New Roman" w:hAnsi="Times New Roman" w:cs="Times New Roman"/>
          <w:color w:val="333333"/>
          <w:sz w:val="28"/>
          <w:szCs w:val="28"/>
          <w:lang w:val="ru-RU" w:eastAsia="ru-RU"/>
        </w:rPr>
        <w:t>до посад</w:t>
      </w:r>
      <w:proofErr w:type="gram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спеціальних</w:t>
      </w:r>
      <w:proofErr w:type="spellEnd"/>
      <w:r w:rsidRPr="000A559D">
        <w:rPr>
          <w:rFonts w:ascii="Times New Roman" w:eastAsia="Times New Roman" w:hAnsi="Times New Roman" w:cs="Times New Roman"/>
          <w:color w:val="333333"/>
          <w:sz w:val="28"/>
          <w:szCs w:val="28"/>
          <w:lang w:val="ru-RU" w:eastAsia="ru-RU"/>
        </w:rPr>
        <w:t xml:space="preserve"> закладах </w:t>
      </w:r>
      <w:proofErr w:type="spellStart"/>
      <w:r w:rsidRPr="000A559D">
        <w:rPr>
          <w:rFonts w:ascii="Times New Roman" w:eastAsia="Times New Roman" w:hAnsi="Times New Roman" w:cs="Times New Roman"/>
          <w:color w:val="333333"/>
          <w:sz w:val="28"/>
          <w:szCs w:val="28"/>
          <w:lang w:val="ru-RU" w:eastAsia="ru-RU"/>
        </w:rPr>
        <w:t>загальної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середньої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шкіл-інтернатів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згідно</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переліком</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посад.</w:t>
      </w:r>
    </w:p>
    <w:p w14:paraId="55F13887"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3.8. </w:t>
      </w:r>
      <w:proofErr w:type="spellStart"/>
      <w:r w:rsidRPr="000A559D">
        <w:rPr>
          <w:rFonts w:ascii="Times New Roman" w:eastAsia="Times New Roman" w:hAnsi="Times New Roman" w:cs="Times New Roman"/>
          <w:color w:val="333333"/>
          <w:sz w:val="28"/>
          <w:szCs w:val="28"/>
          <w:lang w:val="ru-RU" w:eastAsia="ru-RU"/>
        </w:rPr>
        <w:t>Кількісний</w:t>
      </w:r>
      <w:proofErr w:type="spellEnd"/>
      <w:r w:rsidRPr="000A559D">
        <w:rPr>
          <w:rFonts w:ascii="Times New Roman" w:eastAsia="Times New Roman" w:hAnsi="Times New Roman" w:cs="Times New Roman"/>
          <w:color w:val="333333"/>
          <w:sz w:val="28"/>
          <w:szCs w:val="28"/>
          <w:lang w:val="ru-RU" w:eastAsia="ru-RU"/>
        </w:rPr>
        <w:t xml:space="preserve"> склад </w:t>
      </w:r>
      <w:proofErr w:type="spellStart"/>
      <w:r w:rsidRPr="000A559D">
        <w:rPr>
          <w:rFonts w:ascii="Times New Roman" w:eastAsia="Times New Roman" w:hAnsi="Times New Roman" w:cs="Times New Roman"/>
          <w:color w:val="333333"/>
          <w:sz w:val="28"/>
          <w:szCs w:val="28"/>
          <w:lang w:val="ru-RU" w:eastAsia="ru-RU"/>
        </w:rPr>
        <w:t>фахівців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визначається</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урахуванням</w:t>
      </w:r>
      <w:proofErr w:type="spellEnd"/>
      <w:r w:rsidRPr="000A559D">
        <w:rPr>
          <w:rFonts w:ascii="Times New Roman" w:eastAsia="Times New Roman" w:hAnsi="Times New Roman" w:cs="Times New Roman"/>
          <w:color w:val="333333"/>
          <w:sz w:val="28"/>
          <w:szCs w:val="28"/>
          <w:lang w:val="ru-RU" w:eastAsia="ru-RU"/>
        </w:rPr>
        <w:t xml:space="preserve"> потреб </w:t>
      </w:r>
      <w:proofErr w:type="spellStart"/>
      <w:r w:rsidRPr="000A559D">
        <w:rPr>
          <w:rFonts w:ascii="Times New Roman" w:eastAsia="Times New Roman" w:hAnsi="Times New Roman" w:cs="Times New Roman"/>
          <w:color w:val="333333"/>
          <w:sz w:val="28"/>
          <w:szCs w:val="28"/>
          <w:lang w:val="ru-RU" w:eastAsia="ru-RU"/>
        </w:rPr>
        <w:t>територіальних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особливостей</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кількості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осіб</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особливими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освітніми</w:t>
      </w:r>
      <w:proofErr w:type="spellEnd"/>
      <w:r w:rsidRPr="000A559D">
        <w:rPr>
          <w:rFonts w:ascii="Times New Roman" w:eastAsia="Times New Roman" w:hAnsi="Times New Roman" w:cs="Times New Roman"/>
          <w:color w:val="333333"/>
          <w:sz w:val="28"/>
          <w:szCs w:val="28"/>
          <w:lang w:val="ru-RU" w:eastAsia="ru-RU"/>
        </w:rPr>
        <w:t xml:space="preserve"> потребами та </w:t>
      </w:r>
      <w:proofErr w:type="spellStart"/>
      <w:r w:rsidRPr="000A559D">
        <w:rPr>
          <w:rFonts w:ascii="Times New Roman" w:eastAsia="Times New Roman" w:hAnsi="Times New Roman" w:cs="Times New Roman"/>
          <w:color w:val="333333"/>
          <w:sz w:val="28"/>
          <w:szCs w:val="28"/>
          <w:lang w:val="ru-RU" w:eastAsia="ru-RU"/>
        </w:rPr>
        <w:t>затверджується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рішенням</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Засновника</w:t>
      </w:r>
      <w:proofErr w:type="spellEnd"/>
      <w:r w:rsidRPr="000A559D">
        <w:rPr>
          <w:rFonts w:ascii="Times New Roman" w:eastAsia="Times New Roman" w:hAnsi="Times New Roman" w:cs="Times New Roman"/>
          <w:color w:val="333333"/>
          <w:sz w:val="28"/>
          <w:szCs w:val="28"/>
          <w:lang w:val="ru-RU" w:eastAsia="ru-RU"/>
        </w:rPr>
        <w:t>.</w:t>
      </w:r>
    </w:p>
    <w:p w14:paraId="221285D6" w14:textId="77777777" w:rsidR="000A559D" w:rsidRPr="000A559D" w:rsidRDefault="000A559D" w:rsidP="000A559D">
      <w:pPr>
        <w:tabs>
          <w:tab w:val="left" w:pos="2805"/>
          <w:tab w:val="center" w:pos="4819"/>
        </w:tabs>
        <w:spacing w:before="0" w:after="0" w:line="240" w:lineRule="auto"/>
        <w:rPr>
          <w:rFonts w:ascii="Times New Roman" w:eastAsia="Times New Roman" w:hAnsi="Times New Roman" w:cs="Times New Roman"/>
          <w:b/>
          <w:spacing w:val="-1"/>
          <w:sz w:val="28"/>
          <w:szCs w:val="28"/>
          <w:lang w:eastAsia="ru-RU"/>
        </w:rPr>
      </w:pPr>
      <w:bookmarkStart w:id="148" w:name="n284"/>
      <w:bookmarkEnd w:id="148"/>
    </w:p>
    <w:p w14:paraId="3BA52C2C" w14:textId="77777777" w:rsidR="000A559D" w:rsidRPr="000A559D" w:rsidRDefault="000A559D" w:rsidP="000A559D">
      <w:pPr>
        <w:tabs>
          <w:tab w:val="left" w:pos="2805"/>
          <w:tab w:val="center" w:pos="4819"/>
        </w:tabs>
        <w:spacing w:before="0" w:after="0" w:line="240" w:lineRule="auto"/>
        <w:jc w:val="center"/>
        <w:rPr>
          <w:rFonts w:ascii="Times New Roman" w:eastAsia="Times New Roman" w:hAnsi="Times New Roman" w:cs="Times New Roman"/>
          <w:b/>
          <w:spacing w:val="-1"/>
          <w:sz w:val="28"/>
          <w:szCs w:val="28"/>
          <w:lang w:eastAsia="ru-RU"/>
        </w:rPr>
      </w:pPr>
      <w:r w:rsidRPr="000A559D">
        <w:rPr>
          <w:rFonts w:ascii="Times New Roman" w:eastAsia="Times New Roman" w:hAnsi="Times New Roman" w:cs="Times New Roman"/>
          <w:b/>
          <w:spacing w:val="-1"/>
          <w:sz w:val="28"/>
          <w:szCs w:val="28"/>
          <w:lang w:eastAsia="ru-RU"/>
        </w:rPr>
        <w:t>ІV. ПРАВА ТА ОБОВ’ЯЗКИ</w:t>
      </w:r>
    </w:p>
    <w:p w14:paraId="4A9C6E1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4.1. Центр має право: </w:t>
      </w:r>
    </w:p>
    <w:p w14:paraId="6E3988C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Центр завдань.</w:t>
      </w:r>
    </w:p>
    <w:p w14:paraId="3042361B"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4.1.2. Здійснювати співробітництво з іноземними організаціями відповідно до законодавства.</w:t>
      </w:r>
    </w:p>
    <w:p w14:paraId="7722799B"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4.1.3. Залучати підприємства, установи та організації для реалізації своїх статутних завдань у визначеному законодавством порядку.</w:t>
      </w:r>
    </w:p>
    <w:p w14:paraId="00A01A4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4.1.4. Здійснювати інші права, що не суперечать чинному законодавству. </w:t>
      </w:r>
    </w:p>
    <w:p w14:paraId="191E0ADD"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4.1.5. Здійснювати оперативну діяльність по матеріально-технічному забезпеченню своєї роботи; </w:t>
      </w:r>
    </w:p>
    <w:p w14:paraId="309382AD"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4.2. З метою якісного виконання покладених завдань Центр зобов’язаний:</w:t>
      </w:r>
    </w:p>
    <w:p w14:paraId="2608E347"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4.2.1.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14:paraId="3E03F45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4.2.2. Вносити пропозиції засновнику, уповноваженому органу управління щодо удосконалення діяльності центру, розвитку послуг для дітей з особливими освітніми потребами;</w:t>
      </w:r>
    </w:p>
    <w:p w14:paraId="38C2ACFA" w14:textId="77777777" w:rsidR="000A559D" w:rsidRPr="000A559D" w:rsidRDefault="000A559D" w:rsidP="000A559D">
      <w:pPr>
        <w:spacing w:before="0" w:after="0" w:line="240" w:lineRule="auto"/>
        <w:ind w:firstLine="709"/>
        <w:jc w:val="both"/>
        <w:rPr>
          <w:rFonts w:ascii="Times New Roman" w:eastAsia="Times New Roman" w:hAnsi="Times New Roman" w:cs="Times New Roman"/>
          <w:i/>
          <w:sz w:val="28"/>
          <w:szCs w:val="28"/>
          <w:lang w:eastAsia="ru-RU"/>
        </w:rPr>
      </w:pPr>
      <w:r w:rsidRPr="000A559D">
        <w:rPr>
          <w:rFonts w:ascii="Times New Roman" w:eastAsia="Times New Roman" w:hAnsi="Times New Roman" w:cs="Times New Roman"/>
          <w:sz w:val="28"/>
          <w:szCs w:val="28"/>
          <w:lang w:eastAsia="ru-RU"/>
        </w:rPr>
        <w:t>4.2.3. Залучати у разі потреби додаткових фахівців, у тому числі медичних працівників, працівників соціальних служб, фахівців інших центрів, працівників дошкільних навчальних закладів (ясел-садків) компенсуючого типу, спеціальних закладах загальної середньої освіти (шкіл-інтернатів), навчально-реабілітаційних центрів, для проведення комплексної оцінки.</w:t>
      </w:r>
    </w:p>
    <w:p w14:paraId="1F72C77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14:paraId="115BE9FE" w14:textId="77777777" w:rsidR="000A559D" w:rsidRPr="000A559D" w:rsidRDefault="000A559D" w:rsidP="000A559D">
      <w:pPr>
        <w:spacing w:before="0" w:after="0" w:line="240" w:lineRule="auto"/>
        <w:jc w:val="center"/>
        <w:rPr>
          <w:rFonts w:ascii="Times New Roman" w:eastAsia="Times New Roman" w:hAnsi="Times New Roman" w:cs="Times New Roman"/>
          <w:b/>
          <w:spacing w:val="-1"/>
          <w:sz w:val="28"/>
          <w:szCs w:val="28"/>
          <w:lang w:val="ru-RU" w:eastAsia="ru-RU"/>
        </w:rPr>
      </w:pPr>
      <w:bookmarkStart w:id="149" w:name="n123"/>
      <w:bookmarkStart w:id="150" w:name="n129"/>
      <w:bookmarkEnd w:id="149"/>
      <w:bookmarkEnd w:id="150"/>
    </w:p>
    <w:p w14:paraId="0E2C781D" w14:textId="77777777" w:rsidR="000A559D" w:rsidRPr="000A559D" w:rsidRDefault="000A559D" w:rsidP="000A559D">
      <w:pPr>
        <w:spacing w:before="0" w:after="0" w:line="240" w:lineRule="auto"/>
        <w:jc w:val="center"/>
        <w:rPr>
          <w:rFonts w:ascii="Times New Roman" w:eastAsia="Times New Roman" w:hAnsi="Times New Roman" w:cs="Times New Roman"/>
          <w:b/>
          <w:sz w:val="28"/>
          <w:szCs w:val="28"/>
          <w:lang w:eastAsia="ru-RU"/>
        </w:rPr>
      </w:pPr>
      <w:bookmarkStart w:id="151" w:name="_Hlk81936174"/>
      <w:r w:rsidRPr="000A559D">
        <w:rPr>
          <w:rFonts w:ascii="Times New Roman" w:eastAsia="Times New Roman" w:hAnsi="Times New Roman" w:cs="Times New Roman"/>
          <w:b/>
          <w:sz w:val="28"/>
          <w:szCs w:val="28"/>
          <w:lang w:eastAsia="ru-RU"/>
        </w:rPr>
        <w:t>V</w:t>
      </w:r>
      <w:bookmarkEnd w:id="151"/>
      <w:r w:rsidRPr="000A559D">
        <w:rPr>
          <w:rFonts w:ascii="Times New Roman" w:eastAsia="Times New Roman" w:hAnsi="Times New Roman" w:cs="Times New Roman"/>
          <w:b/>
          <w:sz w:val="28"/>
          <w:szCs w:val="28"/>
          <w:lang w:eastAsia="ru-RU"/>
        </w:rPr>
        <w:t>. УПРАВЛІННЯ ЦЕНТРОМ</w:t>
      </w:r>
    </w:p>
    <w:p w14:paraId="5B08A4E9"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5.1. Управління Центром здійснюється відповідно до цього Статуту та діючого законодавства.</w:t>
      </w:r>
    </w:p>
    <w:p w14:paraId="75AB5735"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5.2. Засновник:</w:t>
      </w:r>
    </w:p>
    <w:p w14:paraId="493D80EB" w14:textId="77777777" w:rsidR="000A559D" w:rsidRPr="000A559D" w:rsidRDefault="000A559D" w:rsidP="000A559D">
      <w:pPr>
        <w:spacing w:before="0" w:after="0" w:line="240" w:lineRule="auto"/>
        <w:ind w:firstLine="709"/>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5.2.1. Приймає рішення про реорганізацію та ліквідацію Центру;</w:t>
      </w:r>
    </w:p>
    <w:p w14:paraId="57878A2A" w14:textId="77777777" w:rsidR="000A559D" w:rsidRPr="000A559D" w:rsidRDefault="000A559D" w:rsidP="000A559D">
      <w:pPr>
        <w:spacing w:before="0" w:after="0" w:line="240" w:lineRule="auto"/>
        <w:ind w:firstLine="709"/>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5.2.2. Заслуховує звіт про діяльність Центру.</w:t>
      </w:r>
    </w:p>
    <w:p w14:paraId="05CC6273"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5.3. Управління освіти Сіверської міської ради:</w:t>
      </w:r>
    </w:p>
    <w:p w14:paraId="0CE98C8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5.3.1. Затверджує та змінює штатний розпис Центру, графік роботи; </w:t>
      </w:r>
    </w:p>
    <w:p w14:paraId="76C1CE97"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lastRenderedPageBreak/>
        <w:t>5.3.2. Залучає необхідних фахівців для надання психолого-педагогічної допомоги шляхом укладення цивільно-правових угод відповідно до запитів Центру;</w:t>
      </w:r>
    </w:p>
    <w:p w14:paraId="041F811A"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5.3.3. Забезпечує створення матеріально-технічних умов, необхідних для функціонування Центру та організації інклюзивного навчання;</w:t>
      </w:r>
    </w:p>
    <w:p w14:paraId="47A87AD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5.3.4. Проводить моніторинг виконання рекомендацій Центру підпорядкованими йому навчальними закладами.</w:t>
      </w:r>
    </w:p>
    <w:p w14:paraId="257E67DF" w14:textId="77777777" w:rsidR="000A559D" w:rsidRPr="000A559D" w:rsidRDefault="000A559D" w:rsidP="000A559D">
      <w:pPr>
        <w:spacing w:before="0" w:after="0" w:line="240" w:lineRule="auto"/>
        <w:rPr>
          <w:rFonts w:ascii="Times New Roman" w:eastAsia="Times New Roman" w:hAnsi="Times New Roman" w:cs="Times New Roman"/>
          <w:b/>
          <w:sz w:val="28"/>
          <w:szCs w:val="28"/>
          <w:lang w:eastAsia="ru-RU"/>
        </w:rPr>
      </w:pPr>
    </w:p>
    <w:p w14:paraId="7D63ABF3" w14:textId="77777777" w:rsidR="000A559D" w:rsidRPr="000A559D" w:rsidRDefault="000A559D" w:rsidP="000A559D">
      <w:pPr>
        <w:spacing w:before="0" w:after="0" w:line="240" w:lineRule="auto"/>
        <w:ind w:firstLine="709"/>
        <w:jc w:val="center"/>
        <w:rPr>
          <w:rFonts w:ascii="Times New Roman" w:eastAsia="Times New Roman" w:hAnsi="Times New Roman" w:cs="Times New Roman"/>
          <w:b/>
          <w:sz w:val="28"/>
          <w:szCs w:val="28"/>
          <w:lang w:eastAsia="ru-RU"/>
        </w:rPr>
      </w:pPr>
      <w:bookmarkStart w:id="152" w:name="_Hlk81936358"/>
      <w:r w:rsidRPr="000A559D">
        <w:rPr>
          <w:rFonts w:ascii="Times New Roman" w:eastAsia="Times New Roman" w:hAnsi="Times New Roman" w:cs="Times New Roman"/>
          <w:b/>
          <w:sz w:val="28"/>
          <w:szCs w:val="28"/>
          <w:lang w:eastAsia="ru-RU"/>
        </w:rPr>
        <w:t>VІ</w:t>
      </w:r>
      <w:bookmarkEnd w:id="152"/>
      <w:r w:rsidRPr="000A559D">
        <w:rPr>
          <w:rFonts w:ascii="Times New Roman" w:eastAsia="Times New Roman" w:hAnsi="Times New Roman" w:cs="Times New Roman"/>
          <w:b/>
          <w:sz w:val="28"/>
          <w:szCs w:val="28"/>
          <w:lang w:eastAsia="ru-RU"/>
        </w:rPr>
        <w:t>. ФІНАНСОВО - ГОСПОДАРСЬКА ДІЯЛЬНІСТЬ</w:t>
      </w:r>
    </w:p>
    <w:p w14:paraId="73C89697"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6.1. Майно, закріплене за Центром, належить йому на праві оперативного управління та не може бути вилученим, якщо інше не передбачено законодавством.</w:t>
      </w:r>
    </w:p>
    <w:p w14:paraId="71460ED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6.2.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14:paraId="27B57022"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6.3. Джерелами фінансування Центру є бюджет Сіверської міської територіальної громади,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14:paraId="769B8A36"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Центр має право надавати платні послуги відповідно до постанови Кабінету Міністрів України від 27 серпня 2010 р. № 796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(Офіційний вісник України, 2010 р., № 67, ст. 2410; 2018 р., № 68, ст. 2289). </w:t>
      </w:r>
    </w:p>
    <w:p w14:paraId="48122CDB"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Надходження, отримані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Центру, передбаченої його установчими документами. </w:t>
      </w:r>
    </w:p>
    <w:p w14:paraId="7C4FB57B" w14:textId="77777777" w:rsidR="000A559D" w:rsidRPr="000A559D" w:rsidRDefault="000A559D" w:rsidP="000A559D">
      <w:pPr>
        <w:tabs>
          <w:tab w:val="left" w:pos="1411"/>
        </w:tabs>
        <w:autoSpaceDE w:val="0"/>
        <w:autoSpaceDN w:val="0"/>
        <w:adjustRightInd w:val="0"/>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uk-UA"/>
        </w:rPr>
        <w:t>6.4. Керівництво Центру несе відповідальність перед Засновником, уповноваженим органом управління та перед іншими органами за достовірність та своєчасність подання статистичної та іншої звітності.</w:t>
      </w:r>
    </w:p>
    <w:p w14:paraId="18F22D6A" w14:textId="77777777" w:rsidR="000A559D" w:rsidRPr="000A559D" w:rsidRDefault="000A559D" w:rsidP="000A559D">
      <w:pPr>
        <w:spacing w:before="0" w:after="0" w:line="240" w:lineRule="auto"/>
        <w:rPr>
          <w:rFonts w:ascii="Times New Roman" w:eastAsia="Times New Roman" w:hAnsi="Times New Roman" w:cs="Times New Roman"/>
          <w:sz w:val="28"/>
          <w:szCs w:val="28"/>
          <w:lang w:eastAsia="ru-RU"/>
        </w:rPr>
      </w:pPr>
    </w:p>
    <w:p w14:paraId="1DC50D8F" w14:textId="77777777" w:rsidR="000A559D" w:rsidRPr="000A559D" w:rsidRDefault="000A559D" w:rsidP="000A559D">
      <w:pPr>
        <w:keepNext/>
        <w:spacing w:before="0" w:after="0" w:line="240" w:lineRule="auto"/>
        <w:ind w:firstLine="709"/>
        <w:jc w:val="center"/>
        <w:outlineLvl w:val="2"/>
        <w:rPr>
          <w:rFonts w:ascii="Times New Roman" w:eastAsia="Times New Roman" w:hAnsi="Times New Roman" w:cs="Times New Roman"/>
          <w:b/>
          <w:bCs/>
          <w:color w:val="000000"/>
          <w:sz w:val="28"/>
          <w:szCs w:val="28"/>
          <w:lang w:eastAsia="ru-RU"/>
        </w:rPr>
      </w:pPr>
      <w:bookmarkStart w:id="153" w:name="_Hlk81936423"/>
      <w:r w:rsidRPr="000A559D">
        <w:rPr>
          <w:rFonts w:ascii="Times New Roman" w:eastAsia="Times New Roman" w:hAnsi="Times New Roman" w:cs="Times New Roman"/>
          <w:b/>
          <w:bCs/>
          <w:color w:val="000000"/>
          <w:sz w:val="28"/>
          <w:szCs w:val="28"/>
          <w:lang w:eastAsia="ru-RU"/>
        </w:rPr>
        <w:t>VІІ</w:t>
      </w:r>
      <w:bookmarkEnd w:id="153"/>
      <w:r w:rsidRPr="000A559D">
        <w:rPr>
          <w:rFonts w:ascii="Times New Roman" w:eastAsia="Times New Roman" w:hAnsi="Times New Roman" w:cs="Times New Roman"/>
          <w:b/>
          <w:bCs/>
          <w:color w:val="000000"/>
          <w:sz w:val="28"/>
          <w:szCs w:val="28"/>
          <w:lang w:eastAsia="ru-RU"/>
        </w:rPr>
        <w:t>. ПОВНОВАЖЕННЯ ТРУДОВОГО КОЛЕКТИВУ</w:t>
      </w:r>
    </w:p>
    <w:p w14:paraId="2BA5D675"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7.1. Трудовий колектив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Центром.</w:t>
      </w:r>
    </w:p>
    <w:p w14:paraId="14210020"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7.2. Трудові та соціальні відносини трудового колективу з адміністрацією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 xml:space="preserve">у регулюються колективним договором. </w:t>
      </w:r>
    </w:p>
    <w:p w14:paraId="510E9940"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7.3. Право укладання колективного договору від імені власника надається керівнику (директору)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за погодженням з уповноваженим органом, а від імені трудового колективу - уповноваженому ним органу.</w:t>
      </w:r>
    </w:p>
    <w:p w14:paraId="381A0CFC"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Сторони колективного договору звітують на загальних зборах колективу не менш ніж один раз на рік.</w:t>
      </w:r>
    </w:p>
    <w:p w14:paraId="5A70E621"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lastRenderedPageBreak/>
        <w:t xml:space="preserve">7.4. Джерелом коштів на оплату праці педагогічних працівників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є  кошти освітньої субвенції. Оплата інших працівників здійснюється з місцевого бюджету.</w:t>
      </w:r>
    </w:p>
    <w:p w14:paraId="38395DE0"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Форми і системи оплати праці, норми праці,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0BD324B5"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7.5. Оплата праці працівників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 xml:space="preserve">у здійснюється у першочерговому порядку. Усі інші платежі здійснюються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 xml:space="preserve">ом після виконання зобов'язань щодо оплати праці. </w:t>
      </w:r>
    </w:p>
    <w:p w14:paraId="3E33EE6C"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7.6. Працівники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провадять свою діяльність відповідно до Статуту, колективного договору та посадових інструкцій згідно з законодавством.</w:t>
      </w:r>
    </w:p>
    <w:p w14:paraId="694E87B0" w14:textId="77777777" w:rsidR="000A559D" w:rsidRPr="000A559D" w:rsidRDefault="000A559D" w:rsidP="000A559D">
      <w:pPr>
        <w:spacing w:before="0" w:after="0" w:line="240" w:lineRule="auto"/>
        <w:ind w:firstLine="709"/>
        <w:jc w:val="both"/>
        <w:rPr>
          <w:rFonts w:ascii="Times New Roman" w:eastAsia="Times New Roman" w:hAnsi="Times New Roman" w:cs="Times New Roman"/>
          <w:color w:val="000000"/>
          <w:sz w:val="28"/>
          <w:szCs w:val="28"/>
          <w:lang w:eastAsia="ru-RU"/>
        </w:rPr>
      </w:pPr>
    </w:p>
    <w:p w14:paraId="04B85EB5" w14:textId="77777777" w:rsidR="000A559D" w:rsidRPr="000A559D" w:rsidRDefault="000A559D" w:rsidP="000A559D">
      <w:pPr>
        <w:spacing w:before="0" w:after="0" w:line="240" w:lineRule="auto"/>
        <w:ind w:firstLine="709"/>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VІІІ. ПРИПИНЕННЯ ЦЕНТРУ</w:t>
      </w:r>
    </w:p>
    <w:p w14:paraId="3015EB38"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8.1.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утвореною в установленому законодавством порядку.</w:t>
      </w:r>
    </w:p>
    <w:p w14:paraId="53ED964A"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8.2. Центр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14:paraId="5CAB71A5" w14:textId="77777777" w:rsidR="000A559D" w:rsidRPr="000A559D" w:rsidRDefault="000A559D" w:rsidP="000A559D">
      <w:pPr>
        <w:widowControl w:val="0"/>
        <w:autoSpaceDE w:val="0"/>
        <w:autoSpaceDN w:val="0"/>
        <w:adjustRightInd w:val="0"/>
        <w:spacing w:before="0" w:after="0" w:line="240" w:lineRule="auto"/>
        <w:ind w:firstLine="709"/>
        <w:jc w:val="center"/>
        <w:rPr>
          <w:rFonts w:ascii="Times New Roman" w:eastAsia="Times New Roman" w:hAnsi="Times New Roman" w:cs="Times New Roman"/>
          <w:b/>
          <w:sz w:val="28"/>
          <w:szCs w:val="28"/>
          <w:lang w:eastAsia="ru-RU"/>
        </w:rPr>
      </w:pPr>
    </w:p>
    <w:p w14:paraId="38339BD6" w14:textId="77777777" w:rsidR="000A559D" w:rsidRPr="000A559D" w:rsidRDefault="000A559D" w:rsidP="000A559D">
      <w:pPr>
        <w:widowControl w:val="0"/>
        <w:autoSpaceDE w:val="0"/>
        <w:autoSpaceDN w:val="0"/>
        <w:adjustRightInd w:val="0"/>
        <w:spacing w:before="0" w:after="0" w:line="240" w:lineRule="auto"/>
        <w:ind w:firstLine="709"/>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ІX. ВНЕСЕННЯ ЗМІН ТА ДОПОВНЕНЬ ДО СТАТУТУ</w:t>
      </w:r>
    </w:p>
    <w:p w14:paraId="2EEE32DD" w14:textId="77777777" w:rsidR="000A559D" w:rsidRPr="000A559D" w:rsidRDefault="000A559D" w:rsidP="000A559D">
      <w:pPr>
        <w:widowControl w:val="0"/>
        <w:autoSpaceDE w:val="0"/>
        <w:autoSpaceDN w:val="0"/>
        <w:adjustRightInd w:val="0"/>
        <w:spacing w:before="0" w:after="0" w:line="240" w:lineRule="auto"/>
        <w:ind w:firstLine="708"/>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9.1.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03222520" w14:textId="77777777" w:rsidR="000A559D" w:rsidRPr="000A559D" w:rsidRDefault="000A559D" w:rsidP="000A559D">
      <w:pPr>
        <w:widowControl w:val="0"/>
        <w:autoSpaceDE w:val="0"/>
        <w:autoSpaceDN w:val="0"/>
        <w:adjustRightInd w:val="0"/>
        <w:spacing w:before="0" w:after="0" w:line="240" w:lineRule="auto"/>
        <w:ind w:firstLine="708"/>
        <w:jc w:val="both"/>
        <w:rPr>
          <w:rFonts w:ascii="Times New Roman" w:eastAsia="Times New Roman" w:hAnsi="Times New Roman" w:cs="Times New Roman"/>
          <w:sz w:val="28"/>
          <w:szCs w:val="28"/>
          <w:lang w:eastAsia="ru-RU"/>
        </w:rPr>
      </w:pPr>
    </w:p>
    <w:p w14:paraId="6F04CA53" w14:textId="77777777" w:rsidR="000A559D" w:rsidRDefault="000A559D"/>
    <w:p w14:paraId="59ABEC94" w14:textId="77777777" w:rsidR="004E4B27" w:rsidRPr="004E4B27" w:rsidRDefault="004E4B27" w:rsidP="004E4B27">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39FD49D" w14:textId="7AF3C23B" w:rsidR="004E4B27" w:rsidRDefault="004E4B27" w:rsidP="004E4B27">
      <w:pPr>
        <w:spacing w:before="0" w:after="0" w:line="240" w:lineRule="auto"/>
        <w:rPr>
          <w:rFonts w:ascii="Times New Roman" w:eastAsia="Calibri" w:hAnsi="Times New Roman" w:cs="Times New Roman"/>
          <w:sz w:val="20"/>
          <w:lang w:val="ru-RU" w:eastAsia="ru-RU"/>
        </w:rPr>
      </w:pPr>
    </w:p>
    <w:p w14:paraId="746F4D10" w14:textId="6CEC53EC" w:rsidR="000A559D" w:rsidRDefault="000A559D" w:rsidP="004E4B27">
      <w:pPr>
        <w:spacing w:before="0" w:after="0" w:line="240" w:lineRule="auto"/>
        <w:rPr>
          <w:rFonts w:ascii="Times New Roman" w:eastAsia="Calibri" w:hAnsi="Times New Roman" w:cs="Times New Roman"/>
          <w:sz w:val="20"/>
          <w:lang w:val="ru-RU" w:eastAsia="ru-RU"/>
        </w:rPr>
      </w:pPr>
    </w:p>
    <w:p w14:paraId="415C8157" w14:textId="14DAC325" w:rsidR="000A559D" w:rsidRDefault="000A559D" w:rsidP="004E4B27">
      <w:pPr>
        <w:spacing w:before="0" w:after="0" w:line="240" w:lineRule="auto"/>
        <w:rPr>
          <w:rFonts w:ascii="Times New Roman" w:eastAsia="Calibri" w:hAnsi="Times New Roman" w:cs="Times New Roman"/>
          <w:sz w:val="20"/>
          <w:lang w:val="ru-RU" w:eastAsia="ru-RU"/>
        </w:rPr>
      </w:pPr>
    </w:p>
    <w:p w14:paraId="277D226F" w14:textId="069EB473" w:rsidR="000A559D" w:rsidRDefault="000A559D" w:rsidP="004E4B27">
      <w:pPr>
        <w:spacing w:before="0" w:after="0" w:line="240" w:lineRule="auto"/>
        <w:rPr>
          <w:rFonts w:ascii="Times New Roman" w:eastAsia="Calibri" w:hAnsi="Times New Roman" w:cs="Times New Roman"/>
          <w:sz w:val="20"/>
          <w:lang w:val="ru-RU" w:eastAsia="ru-RU"/>
        </w:rPr>
      </w:pPr>
    </w:p>
    <w:p w14:paraId="117D5521" w14:textId="1037930E" w:rsidR="000A559D" w:rsidRDefault="000A559D" w:rsidP="004E4B27">
      <w:pPr>
        <w:spacing w:before="0" w:after="0" w:line="240" w:lineRule="auto"/>
        <w:rPr>
          <w:rFonts w:ascii="Times New Roman" w:eastAsia="Calibri" w:hAnsi="Times New Roman" w:cs="Times New Roman"/>
          <w:sz w:val="20"/>
          <w:lang w:val="ru-RU" w:eastAsia="ru-RU"/>
        </w:rPr>
      </w:pPr>
    </w:p>
    <w:p w14:paraId="3F113F2D" w14:textId="13B178F1" w:rsidR="000A559D" w:rsidRDefault="000A559D" w:rsidP="004E4B27">
      <w:pPr>
        <w:spacing w:before="0" w:after="0" w:line="240" w:lineRule="auto"/>
        <w:rPr>
          <w:rFonts w:ascii="Times New Roman" w:eastAsia="Calibri" w:hAnsi="Times New Roman" w:cs="Times New Roman"/>
          <w:sz w:val="20"/>
          <w:lang w:val="ru-RU" w:eastAsia="ru-RU"/>
        </w:rPr>
      </w:pPr>
    </w:p>
    <w:p w14:paraId="1A7975FE" w14:textId="40B04CD7" w:rsidR="000A559D" w:rsidRDefault="000A559D" w:rsidP="004E4B27">
      <w:pPr>
        <w:spacing w:before="0" w:after="0" w:line="240" w:lineRule="auto"/>
        <w:rPr>
          <w:rFonts w:ascii="Times New Roman" w:eastAsia="Calibri" w:hAnsi="Times New Roman" w:cs="Times New Roman"/>
          <w:sz w:val="20"/>
          <w:lang w:val="ru-RU" w:eastAsia="ru-RU"/>
        </w:rPr>
      </w:pPr>
    </w:p>
    <w:p w14:paraId="4680BD74" w14:textId="53F0F3D1" w:rsidR="000A559D" w:rsidRDefault="000A559D" w:rsidP="004E4B27">
      <w:pPr>
        <w:spacing w:before="0" w:after="0" w:line="240" w:lineRule="auto"/>
        <w:rPr>
          <w:rFonts w:ascii="Times New Roman" w:eastAsia="Calibri" w:hAnsi="Times New Roman" w:cs="Times New Roman"/>
          <w:sz w:val="20"/>
          <w:lang w:val="ru-RU" w:eastAsia="ru-RU"/>
        </w:rPr>
      </w:pPr>
    </w:p>
    <w:p w14:paraId="5DC6693F" w14:textId="1FC08B4D" w:rsidR="000A559D" w:rsidRDefault="000A559D" w:rsidP="004E4B27">
      <w:pPr>
        <w:spacing w:before="0" w:after="0" w:line="240" w:lineRule="auto"/>
        <w:rPr>
          <w:rFonts w:ascii="Times New Roman" w:eastAsia="Calibri" w:hAnsi="Times New Roman" w:cs="Times New Roman"/>
          <w:sz w:val="20"/>
          <w:lang w:val="ru-RU" w:eastAsia="ru-RU"/>
        </w:rPr>
      </w:pPr>
    </w:p>
    <w:p w14:paraId="38ACD4A7" w14:textId="5966CFAD" w:rsidR="000A559D" w:rsidRDefault="000A559D" w:rsidP="004E4B27">
      <w:pPr>
        <w:spacing w:before="0" w:after="0" w:line="240" w:lineRule="auto"/>
        <w:rPr>
          <w:rFonts w:ascii="Times New Roman" w:eastAsia="Calibri" w:hAnsi="Times New Roman" w:cs="Times New Roman"/>
          <w:sz w:val="20"/>
          <w:lang w:val="ru-RU" w:eastAsia="ru-RU"/>
        </w:rPr>
      </w:pPr>
    </w:p>
    <w:p w14:paraId="583A04DA" w14:textId="03D12FCC" w:rsidR="000A559D" w:rsidRDefault="000A559D" w:rsidP="004E4B27">
      <w:pPr>
        <w:spacing w:before="0" w:after="0" w:line="240" w:lineRule="auto"/>
        <w:rPr>
          <w:rFonts w:ascii="Times New Roman" w:eastAsia="Calibri" w:hAnsi="Times New Roman" w:cs="Times New Roman"/>
          <w:sz w:val="20"/>
          <w:lang w:val="ru-RU" w:eastAsia="ru-RU"/>
        </w:rPr>
      </w:pPr>
    </w:p>
    <w:p w14:paraId="0B235AFD" w14:textId="66664006" w:rsidR="00BF5822" w:rsidRDefault="00BF5822" w:rsidP="004E4B27">
      <w:pPr>
        <w:spacing w:before="0" w:after="0" w:line="240" w:lineRule="auto"/>
        <w:rPr>
          <w:rFonts w:ascii="Times New Roman" w:eastAsia="Calibri" w:hAnsi="Times New Roman" w:cs="Times New Roman"/>
          <w:sz w:val="20"/>
          <w:lang w:val="ru-RU" w:eastAsia="ru-RU"/>
        </w:rPr>
      </w:pPr>
    </w:p>
    <w:p w14:paraId="7BB31525" w14:textId="203F2D05" w:rsidR="00BF5822" w:rsidRDefault="00BF5822" w:rsidP="004E4B27">
      <w:pPr>
        <w:spacing w:before="0" w:after="0" w:line="240" w:lineRule="auto"/>
        <w:rPr>
          <w:rFonts w:ascii="Times New Roman" w:eastAsia="Calibri" w:hAnsi="Times New Roman" w:cs="Times New Roman"/>
          <w:sz w:val="20"/>
          <w:lang w:val="ru-RU" w:eastAsia="ru-RU"/>
        </w:rPr>
      </w:pPr>
    </w:p>
    <w:p w14:paraId="32AEE6F8" w14:textId="7ADF7CE0" w:rsidR="00BF5822" w:rsidRDefault="00BF5822" w:rsidP="004E4B27">
      <w:pPr>
        <w:spacing w:before="0" w:after="0" w:line="240" w:lineRule="auto"/>
        <w:rPr>
          <w:rFonts w:ascii="Times New Roman" w:eastAsia="Calibri" w:hAnsi="Times New Roman" w:cs="Times New Roman"/>
          <w:sz w:val="20"/>
          <w:lang w:val="ru-RU" w:eastAsia="ru-RU"/>
        </w:rPr>
      </w:pPr>
    </w:p>
    <w:p w14:paraId="6AC693D6" w14:textId="5F225953" w:rsidR="00BF5822" w:rsidRDefault="00BF5822" w:rsidP="004E4B27">
      <w:pPr>
        <w:spacing w:before="0" w:after="0" w:line="240" w:lineRule="auto"/>
        <w:rPr>
          <w:rFonts w:ascii="Times New Roman" w:eastAsia="Calibri" w:hAnsi="Times New Roman" w:cs="Times New Roman"/>
          <w:sz w:val="20"/>
          <w:lang w:val="ru-RU" w:eastAsia="ru-RU"/>
        </w:rPr>
      </w:pPr>
    </w:p>
    <w:p w14:paraId="43C9A43D" w14:textId="29AE7EE5" w:rsidR="00BF5822" w:rsidRDefault="00BF5822" w:rsidP="004E4B27">
      <w:pPr>
        <w:spacing w:before="0" w:after="0" w:line="240" w:lineRule="auto"/>
        <w:rPr>
          <w:rFonts w:ascii="Times New Roman" w:eastAsia="Calibri" w:hAnsi="Times New Roman" w:cs="Times New Roman"/>
          <w:sz w:val="20"/>
          <w:lang w:val="ru-RU" w:eastAsia="ru-RU"/>
        </w:rPr>
      </w:pPr>
    </w:p>
    <w:p w14:paraId="2646DCA7" w14:textId="078BB4C2" w:rsidR="00BF5822" w:rsidRDefault="00BF5822" w:rsidP="004E4B27">
      <w:pPr>
        <w:spacing w:before="0" w:after="0" w:line="240" w:lineRule="auto"/>
        <w:rPr>
          <w:rFonts w:ascii="Times New Roman" w:eastAsia="Calibri" w:hAnsi="Times New Roman" w:cs="Times New Roman"/>
          <w:sz w:val="20"/>
          <w:lang w:val="ru-RU" w:eastAsia="ru-RU"/>
        </w:rPr>
      </w:pPr>
    </w:p>
    <w:p w14:paraId="216F0C11" w14:textId="3C2EA252" w:rsidR="000A559D" w:rsidRDefault="000A559D" w:rsidP="004E4B27">
      <w:pPr>
        <w:spacing w:before="0" w:after="0" w:line="240" w:lineRule="auto"/>
        <w:rPr>
          <w:rFonts w:ascii="Times New Roman" w:eastAsia="Calibri" w:hAnsi="Times New Roman" w:cs="Times New Roman"/>
          <w:sz w:val="20"/>
          <w:lang w:val="ru-RU" w:eastAsia="ru-RU"/>
        </w:rPr>
      </w:pPr>
    </w:p>
    <w:p w14:paraId="6415FBD4" w14:textId="3A6ADE44" w:rsidR="000A559D" w:rsidRDefault="000A559D" w:rsidP="004E4B27">
      <w:pPr>
        <w:spacing w:before="0" w:after="0" w:line="240" w:lineRule="auto"/>
        <w:rPr>
          <w:rFonts w:ascii="Times New Roman" w:eastAsia="Calibri" w:hAnsi="Times New Roman" w:cs="Times New Roman"/>
          <w:sz w:val="20"/>
          <w:lang w:val="ru-RU" w:eastAsia="ru-RU"/>
        </w:rPr>
      </w:pPr>
    </w:p>
    <w:p w14:paraId="370AE584" w14:textId="77777777" w:rsidR="00BF5822" w:rsidRPr="00BF5822" w:rsidRDefault="00BF5822" w:rsidP="00BF5822">
      <w:pPr>
        <w:spacing w:before="0" w:after="0" w:line="240" w:lineRule="auto"/>
        <w:ind w:hanging="13"/>
        <w:jc w:val="center"/>
        <w:rPr>
          <w:rFonts w:ascii="Times New Roman" w:eastAsia="Times New Roman" w:hAnsi="Times New Roman" w:cs="Times New Roman"/>
          <w:sz w:val="28"/>
          <w:szCs w:val="28"/>
          <w:lang w:eastAsia="ru-RU"/>
        </w:rPr>
      </w:pPr>
      <w:r w:rsidRPr="00BF5822">
        <w:rPr>
          <w:rFonts w:ascii="Times New Roman" w:eastAsia="Calibri" w:hAnsi="Times New Roman" w:cs="Times New Roman"/>
          <w:szCs w:val="22"/>
          <w:lang w:eastAsia="ru-RU"/>
        </w:rPr>
        <w:object w:dxaOrig="886" w:dyaOrig="1137" w14:anchorId="3A96676F">
          <v:shape id="_x0000_i1042" type="#_x0000_t75" style="width:34pt;height:43.5pt" o:ole="" filled="t">
            <v:fill color2="black"/>
            <v:imagedata r:id="rId6" o:title=""/>
          </v:shape>
          <o:OLEObject Type="Embed" ProgID="Word.Picture.8" ShapeID="_x0000_i1042" DrawAspect="Content" ObjectID="_1697352167" r:id="rId41"/>
        </w:object>
      </w:r>
    </w:p>
    <w:p w14:paraId="3813CAC7" w14:textId="77777777" w:rsidR="00BF5822" w:rsidRPr="00BF5822" w:rsidRDefault="00BF5822" w:rsidP="00BF5822">
      <w:pPr>
        <w:spacing w:before="0" w:after="0" w:line="240" w:lineRule="auto"/>
        <w:ind w:hanging="13"/>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УКРАЇНА</w:t>
      </w:r>
    </w:p>
    <w:p w14:paraId="6A56F541" w14:textId="77777777" w:rsidR="00BF5822" w:rsidRPr="00BF5822" w:rsidRDefault="00BF5822" w:rsidP="00BF5822">
      <w:pPr>
        <w:spacing w:before="0" w:after="0" w:line="240" w:lineRule="auto"/>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 xml:space="preserve">СІВЕРСЬКА  МІСЬКА  РАДА </w:t>
      </w:r>
    </w:p>
    <w:p w14:paraId="250BAAF6" w14:textId="77777777" w:rsidR="00BF5822" w:rsidRPr="00BF5822" w:rsidRDefault="00BF5822" w:rsidP="00BF5822">
      <w:pPr>
        <w:spacing w:before="0" w:after="0" w:line="240" w:lineRule="auto"/>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БАХМУТСЬКОГО  РАЙОНУ  ДОНЕЦЬКОЇ ОБЛАСТІ</w:t>
      </w:r>
    </w:p>
    <w:p w14:paraId="4BAA6BDE" w14:textId="77777777" w:rsidR="00BF5822" w:rsidRPr="00BF5822" w:rsidRDefault="00BF5822" w:rsidP="00BF5822">
      <w:pPr>
        <w:spacing w:before="0" w:after="0" w:line="240" w:lineRule="auto"/>
        <w:jc w:val="center"/>
        <w:rPr>
          <w:rFonts w:ascii="Times New Roman" w:eastAsia="Times New Roman" w:hAnsi="Times New Roman" w:cs="Times New Roman"/>
          <w:b/>
          <w:sz w:val="28"/>
          <w:szCs w:val="28"/>
          <w:lang w:eastAsia="ru-RU"/>
        </w:rPr>
      </w:pPr>
    </w:p>
    <w:p w14:paraId="63F90EF2" w14:textId="77777777" w:rsidR="00BF5822" w:rsidRPr="00BF5822" w:rsidRDefault="00BF5822" w:rsidP="00BF5822">
      <w:pPr>
        <w:spacing w:before="0" w:after="0" w:line="240" w:lineRule="auto"/>
        <w:jc w:val="center"/>
        <w:rPr>
          <w:rFonts w:ascii="Times New Roman" w:eastAsia="Times New Roman" w:hAnsi="Times New Roman" w:cs="Times New Roman"/>
          <w:b/>
          <w:i/>
          <w:sz w:val="28"/>
          <w:szCs w:val="28"/>
          <w:lang w:eastAsia="ru-RU"/>
        </w:rPr>
      </w:pPr>
      <w:r w:rsidRPr="00BF5822">
        <w:rPr>
          <w:rFonts w:ascii="Times New Roman" w:eastAsia="Times New Roman" w:hAnsi="Times New Roman" w:cs="Times New Roman"/>
          <w:b/>
          <w:sz w:val="28"/>
          <w:szCs w:val="28"/>
          <w:lang w:eastAsia="ru-RU"/>
        </w:rPr>
        <w:t xml:space="preserve">Р І Ш Е Н </w:t>
      </w:r>
      <w:proofErr w:type="spellStart"/>
      <w:r w:rsidRPr="00BF5822">
        <w:rPr>
          <w:rFonts w:ascii="Times New Roman" w:eastAsia="Times New Roman" w:hAnsi="Times New Roman" w:cs="Times New Roman"/>
          <w:b/>
          <w:sz w:val="28"/>
          <w:szCs w:val="28"/>
          <w:lang w:eastAsia="ru-RU"/>
        </w:rPr>
        <w:t>Н</w:t>
      </w:r>
      <w:proofErr w:type="spellEnd"/>
      <w:r w:rsidRPr="00BF5822">
        <w:rPr>
          <w:rFonts w:ascii="Times New Roman" w:eastAsia="Times New Roman" w:hAnsi="Times New Roman" w:cs="Times New Roman"/>
          <w:b/>
          <w:sz w:val="28"/>
          <w:szCs w:val="28"/>
          <w:lang w:eastAsia="ru-RU"/>
        </w:rPr>
        <w:t xml:space="preserve"> Я</w:t>
      </w:r>
    </w:p>
    <w:p w14:paraId="64BF37F2" w14:textId="77777777" w:rsidR="00BF5822" w:rsidRPr="00BF5822" w:rsidRDefault="00BF5822" w:rsidP="00BF5822">
      <w:pPr>
        <w:spacing w:before="0"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33CF6" w:rsidRPr="00BF5822" w14:paraId="320F52EE" w14:textId="77777777" w:rsidTr="00FC14B2">
        <w:trPr>
          <w:jc w:val="center"/>
        </w:trPr>
        <w:tc>
          <w:tcPr>
            <w:tcW w:w="3095" w:type="dxa"/>
            <w:hideMark/>
          </w:tcPr>
          <w:p w14:paraId="16D23D8C" w14:textId="4F42F17C" w:rsidR="00D33CF6" w:rsidRPr="00BF5822" w:rsidRDefault="00D33CF6" w:rsidP="00D33CF6">
            <w:pPr>
              <w:widowControl w:val="0"/>
              <w:tabs>
                <w:tab w:val="left" w:pos="4680"/>
                <w:tab w:val="left" w:pos="6804"/>
              </w:tabs>
              <w:suppressAutoHyphens/>
              <w:spacing w:before="0" w:after="0"/>
              <w:jc w:val="both"/>
              <w:rPr>
                <w:rFonts w:ascii="Times New Roman" w:eastAsia="Times New Roman"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1A8FD64A" w14:textId="1686C3D9" w:rsidR="00D33CF6" w:rsidRPr="00BF5822" w:rsidRDefault="00D33CF6" w:rsidP="00D33CF6">
            <w:pPr>
              <w:widowControl w:val="0"/>
              <w:tabs>
                <w:tab w:val="left" w:pos="4680"/>
                <w:tab w:val="left" w:pos="6804"/>
              </w:tabs>
              <w:suppressAutoHyphens/>
              <w:spacing w:before="0" w:after="0"/>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1B1C91BA" w14:textId="3A867739" w:rsidR="00D33CF6" w:rsidRPr="00BF5822" w:rsidRDefault="00D33CF6" w:rsidP="00D33CF6">
            <w:pPr>
              <w:widowControl w:val="0"/>
              <w:tabs>
                <w:tab w:val="left" w:pos="4680"/>
                <w:tab w:val="left" w:pos="6804"/>
              </w:tabs>
              <w:suppressAutoHyphens/>
              <w:spacing w:before="0" w:after="0"/>
              <w:rPr>
                <w:rFonts w:ascii="Times New Roman" w:eastAsia="Times New Roman"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№8/18 - 338</w:t>
            </w:r>
          </w:p>
        </w:tc>
      </w:tr>
    </w:tbl>
    <w:p w14:paraId="10ED3D72" w14:textId="77777777" w:rsidR="00BF5822" w:rsidRPr="00BF5822" w:rsidRDefault="00BF5822" w:rsidP="00BF5822">
      <w:pPr>
        <w:spacing w:before="0" w:after="0" w:line="240" w:lineRule="auto"/>
        <w:rPr>
          <w:rFonts w:ascii="Calibri" w:eastAsia="Times New Roman" w:hAnsi="Calibri" w:cs="Times New Roman"/>
          <w:szCs w:val="22"/>
        </w:rPr>
      </w:pPr>
    </w:p>
    <w:p w14:paraId="785AEEBD"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затвердження розпоряджень</w:t>
      </w:r>
    </w:p>
    <w:p w14:paraId="5385CEEE"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міського голови з бюджетно-фінансових</w:t>
      </w:r>
    </w:p>
    <w:p w14:paraId="4F606D7B"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питань, прийнятих за період з</w:t>
      </w:r>
    </w:p>
    <w:p w14:paraId="4154EC8A"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01.09.2021 року по 20.10.2021 року, в </w:t>
      </w:r>
    </w:p>
    <w:p w14:paraId="72033057"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межах делегованих міською радою</w:t>
      </w:r>
    </w:p>
    <w:p w14:paraId="7F625B02"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повноважень</w:t>
      </w:r>
    </w:p>
    <w:p w14:paraId="7B4A6105"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p>
    <w:p w14:paraId="6F790269" w14:textId="77777777" w:rsidR="00BF5822" w:rsidRPr="00BF5822" w:rsidRDefault="00BF5822" w:rsidP="00BF5822">
      <w:pPr>
        <w:tabs>
          <w:tab w:val="left" w:pos="6375"/>
        </w:tabs>
        <w:spacing w:before="0" w:after="0" w:line="240" w:lineRule="auto"/>
        <w:rPr>
          <w:rFonts w:ascii="Times New Roman" w:eastAsia="Times New Roman" w:hAnsi="Times New Roman" w:cs="Times New Roman"/>
          <w:b/>
          <w:i/>
          <w:sz w:val="28"/>
          <w:szCs w:val="28"/>
          <w:lang w:eastAsia="ru-RU"/>
        </w:rPr>
      </w:pPr>
    </w:p>
    <w:p w14:paraId="105E7141" w14:textId="77777777" w:rsidR="00BF5822" w:rsidRPr="00BF5822" w:rsidRDefault="00BF5822" w:rsidP="00BF5822">
      <w:pPr>
        <w:spacing w:before="0" w:after="0" w:line="240" w:lineRule="auto"/>
        <w:ind w:firstLine="709"/>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122B8EE0" w14:textId="77777777" w:rsidR="00BF5822" w:rsidRPr="00BF5822" w:rsidRDefault="00BF5822" w:rsidP="00BF5822">
      <w:pPr>
        <w:spacing w:before="0" w:after="0" w:line="240" w:lineRule="auto"/>
        <w:ind w:firstLine="748"/>
        <w:rPr>
          <w:rFonts w:ascii="Times New Roman" w:eastAsia="Times New Roman" w:hAnsi="Times New Roman" w:cs="Times New Roman"/>
          <w:b/>
          <w:sz w:val="28"/>
          <w:szCs w:val="28"/>
          <w:lang w:eastAsia="ru-RU"/>
        </w:rPr>
      </w:pPr>
    </w:p>
    <w:p w14:paraId="2C14ED0F" w14:textId="77777777" w:rsidR="00BF5822" w:rsidRPr="00BF5822" w:rsidRDefault="00BF5822" w:rsidP="00BF5822">
      <w:pPr>
        <w:spacing w:before="0" w:after="24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ВИРІШИЛА:</w:t>
      </w:r>
    </w:p>
    <w:p w14:paraId="39D72F71"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          Затвердити розпорядження міського голови з бюджетно-фінансових питань, прийняті за період з 01.09.2021 року по 20.10.2021 року, в межах делегованих міською радою повноважень, згідно переліку (додається.)</w:t>
      </w:r>
    </w:p>
    <w:p w14:paraId="0F43D779"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sz w:val="28"/>
          <w:szCs w:val="28"/>
          <w:lang w:eastAsia="ru-RU"/>
        </w:rPr>
      </w:pPr>
    </w:p>
    <w:p w14:paraId="38ADF322"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sz w:val="26"/>
          <w:szCs w:val="26"/>
          <w:lang w:eastAsia="ru-RU"/>
        </w:rPr>
      </w:pPr>
    </w:p>
    <w:p w14:paraId="04551F58" w14:textId="77777777" w:rsidR="00BF5822" w:rsidRPr="00BF5822" w:rsidRDefault="00BF5822" w:rsidP="00BF5822">
      <w:pPr>
        <w:tabs>
          <w:tab w:val="left" w:pos="567"/>
          <w:tab w:val="left" w:pos="709"/>
          <w:tab w:val="left" w:pos="1276"/>
          <w:tab w:val="left" w:pos="7088"/>
        </w:tabs>
        <w:spacing w:before="0" w:after="240" w:line="240" w:lineRule="auto"/>
        <w:ind w:right="-1"/>
        <w:jc w:val="both"/>
        <w:rPr>
          <w:rFonts w:ascii="Times New Roman" w:eastAsia="Times New Roman" w:hAnsi="Times New Roman" w:cs="Times New Roman"/>
          <w:bCs/>
          <w:color w:val="000000"/>
          <w:spacing w:val="-2"/>
          <w:sz w:val="25"/>
          <w:szCs w:val="25"/>
          <w:lang w:eastAsia="ru-RU"/>
        </w:rPr>
      </w:pPr>
      <w:r w:rsidRPr="00BF5822">
        <w:rPr>
          <w:rFonts w:ascii="Times New Roman" w:eastAsia="Times New Roman" w:hAnsi="Times New Roman" w:cs="Times New Roman"/>
          <w:bCs/>
          <w:color w:val="000000"/>
          <w:spacing w:val="-2"/>
          <w:sz w:val="28"/>
          <w:szCs w:val="28"/>
          <w:lang w:eastAsia="ru-RU"/>
        </w:rPr>
        <w:t>Міський голова                                                                     Андрій ЧЕРНЯЄВ</w:t>
      </w:r>
    </w:p>
    <w:p w14:paraId="50A02B17"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2BA1ED12"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7E108B99"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5BC87866"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34BFB8CC" w14:textId="02C31651" w:rsid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113BC505" w14:textId="3D020F02" w:rsid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1306A76E"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3A21387C" w14:textId="77777777" w:rsidR="00BF5822" w:rsidRPr="00BF5822" w:rsidRDefault="00BF5822" w:rsidP="00BF5822">
      <w:pPr>
        <w:tabs>
          <w:tab w:val="left" w:pos="567"/>
          <w:tab w:val="left" w:pos="709"/>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2780C6BD" w14:textId="77777777" w:rsidR="00BF5822" w:rsidRPr="00BF5822" w:rsidRDefault="00BF5822" w:rsidP="00BF5822">
      <w:pPr>
        <w:spacing w:before="0" w:after="0" w:line="240" w:lineRule="auto"/>
        <w:rPr>
          <w:rFonts w:ascii="Times New Roman" w:eastAsia="Times New Roman" w:hAnsi="Times New Roman" w:cs="Times New Roman"/>
          <w:bCs/>
          <w:color w:val="000000"/>
          <w:spacing w:val="-2"/>
          <w:sz w:val="25"/>
          <w:szCs w:val="25"/>
          <w:lang w:eastAsia="ru-RU"/>
        </w:rPr>
      </w:pPr>
    </w:p>
    <w:p w14:paraId="12550466" w14:textId="77777777" w:rsidR="00BF5822" w:rsidRPr="00BF5822" w:rsidRDefault="00BF5822" w:rsidP="00BF5822">
      <w:pPr>
        <w:spacing w:before="0" w:after="0" w:line="240" w:lineRule="auto"/>
        <w:rPr>
          <w:rFonts w:ascii="Times New Roman" w:eastAsia="Times New Roman" w:hAnsi="Times New Roman" w:cs="Times New Roman"/>
          <w:bCs/>
          <w:color w:val="000000"/>
          <w:spacing w:val="-2"/>
          <w:sz w:val="25"/>
          <w:szCs w:val="25"/>
          <w:lang w:eastAsia="ru-RU"/>
        </w:rPr>
      </w:pPr>
    </w:p>
    <w:p w14:paraId="62967852" w14:textId="77777777" w:rsidR="00BF5822" w:rsidRPr="00BF5822" w:rsidRDefault="00BF5822" w:rsidP="00BF5822">
      <w:pPr>
        <w:spacing w:before="0" w:after="0" w:line="240" w:lineRule="auto"/>
        <w:rPr>
          <w:rFonts w:ascii="Times New Roman" w:eastAsia="Times New Roman" w:hAnsi="Times New Roman" w:cs="Times New Roman"/>
          <w:sz w:val="24"/>
          <w:szCs w:val="24"/>
          <w:lang w:eastAsia="ru-RU"/>
        </w:rPr>
      </w:pPr>
      <w:r w:rsidRPr="00BF5822">
        <w:rPr>
          <w:rFonts w:ascii="Times New Roman" w:eastAsia="Times New Roman" w:hAnsi="Times New Roman" w:cs="Times New Roman"/>
          <w:bCs/>
          <w:color w:val="000000"/>
          <w:spacing w:val="-2"/>
          <w:sz w:val="25"/>
          <w:szCs w:val="25"/>
          <w:lang w:eastAsia="ru-RU"/>
        </w:rPr>
        <w:t xml:space="preserve">                                                                                                       </w:t>
      </w:r>
      <w:r w:rsidRPr="00BF5822">
        <w:rPr>
          <w:rFonts w:ascii="Times New Roman" w:eastAsia="Times New Roman" w:hAnsi="Times New Roman" w:cs="Times New Roman"/>
          <w:sz w:val="24"/>
          <w:szCs w:val="24"/>
          <w:lang w:eastAsia="ru-RU"/>
        </w:rPr>
        <w:t>Додаток 1</w:t>
      </w:r>
    </w:p>
    <w:p w14:paraId="4192D5A1" w14:textId="77777777" w:rsidR="00BF5822" w:rsidRPr="00BF5822" w:rsidRDefault="00BF5822" w:rsidP="00BF5822">
      <w:pPr>
        <w:spacing w:before="0" w:after="0" w:line="240" w:lineRule="auto"/>
        <w:jc w:val="center"/>
        <w:rPr>
          <w:rFonts w:ascii="Times New Roman" w:eastAsia="Times New Roman" w:hAnsi="Times New Roman" w:cs="Times New Roman"/>
          <w:sz w:val="24"/>
          <w:szCs w:val="24"/>
          <w:lang w:eastAsia="ru-RU"/>
        </w:rPr>
      </w:pPr>
      <w:r w:rsidRPr="00BF5822">
        <w:rPr>
          <w:rFonts w:ascii="Times New Roman" w:eastAsia="Times New Roman" w:hAnsi="Times New Roman" w:cs="Times New Roman"/>
          <w:sz w:val="24"/>
          <w:szCs w:val="24"/>
          <w:lang w:eastAsia="ru-RU"/>
        </w:rPr>
        <w:t xml:space="preserve">                                                                                             до рішення міської ради </w:t>
      </w:r>
    </w:p>
    <w:p w14:paraId="391A5449" w14:textId="07635FC7" w:rsidR="00BF5822" w:rsidRPr="00BF5822" w:rsidRDefault="00BF5822" w:rsidP="00BF5822">
      <w:pPr>
        <w:tabs>
          <w:tab w:val="left" w:pos="567"/>
          <w:tab w:val="left" w:pos="1276"/>
        </w:tabs>
        <w:spacing w:before="0" w:after="240" w:line="240" w:lineRule="auto"/>
        <w:ind w:right="-1"/>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ab/>
        <w:t xml:space="preserve">                                                                                 </w:t>
      </w:r>
      <w:r w:rsidR="00D33CF6">
        <w:rPr>
          <w:rFonts w:ascii="Times New Roman" w:eastAsia="Times New Roman" w:hAnsi="Times New Roman" w:cs="Times New Roman"/>
          <w:sz w:val="28"/>
          <w:szCs w:val="28"/>
          <w:lang w:eastAsia="ru-RU"/>
        </w:rPr>
        <w:t>21.10.2021</w:t>
      </w:r>
      <w:r w:rsidRPr="00BF5822">
        <w:rPr>
          <w:rFonts w:ascii="Times New Roman" w:eastAsia="Times New Roman" w:hAnsi="Times New Roman" w:cs="Times New Roman"/>
          <w:sz w:val="28"/>
          <w:szCs w:val="28"/>
          <w:lang w:eastAsia="ru-RU"/>
        </w:rPr>
        <w:t>№</w:t>
      </w:r>
      <w:r w:rsidR="00D33CF6">
        <w:rPr>
          <w:rFonts w:ascii="Times New Roman" w:eastAsia="Times New Roman" w:hAnsi="Times New Roman" w:cs="Times New Roman"/>
          <w:sz w:val="28"/>
          <w:szCs w:val="28"/>
          <w:lang w:eastAsia="ru-RU"/>
        </w:rPr>
        <w:t>8/18-338</w:t>
      </w:r>
    </w:p>
    <w:p w14:paraId="42204358" w14:textId="77777777" w:rsidR="00BF5822" w:rsidRPr="00BF5822" w:rsidRDefault="00BF5822" w:rsidP="00BF5822">
      <w:pPr>
        <w:tabs>
          <w:tab w:val="left" w:pos="567"/>
          <w:tab w:val="left" w:pos="1276"/>
        </w:tabs>
        <w:spacing w:before="0" w:after="240" w:line="240" w:lineRule="auto"/>
        <w:ind w:right="-1"/>
        <w:jc w:val="both"/>
        <w:rPr>
          <w:rFonts w:ascii="Times New Roman" w:eastAsia="Times New Roman" w:hAnsi="Times New Roman" w:cs="Times New Roman"/>
          <w:sz w:val="28"/>
          <w:szCs w:val="28"/>
          <w:lang w:eastAsia="ru-RU"/>
        </w:rPr>
      </w:pPr>
    </w:p>
    <w:p w14:paraId="6AC4641A" w14:textId="77777777" w:rsidR="00BF5822" w:rsidRPr="00BF5822" w:rsidRDefault="00BF5822" w:rsidP="00BF5822">
      <w:pPr>
        <w:tabs>
          <w:tab w:val="left" w:pos="567"/>
          <w:tab w:val="left" w:pos="1276"/>
        </w:tabs>
        <w:spacing w:before="0" w:after="240" w:line="240" w:lineRule="auto"/>
        <w:ind w:right="-1"/>
        <w:jc w:val="center"/>
        <w:rPr>
          <w:rFonts w:ascii="Times New Roman" w:eastAsia="Times New Roman" w:hAnsi="Times New Roman" w:cs="Times New Roman"/>
          <w:b/>
          <w:bCs/>
          <w:color w:val="000000"/>
          <w:spacing w:val="-2"/>
          <w:sz w:val="25"/>
          <w:szCs w:val="25"/>
          <w:lang w:eastAsia="ru-RU"/>
        </w:rPr>
      </w:pPr>
      <w:r w:rsidRPr="00BF5822">
        <w:rPr>
          <w:rFonts w:ascii="Times New Roman" w:eastAsia="Times New Roman" w:hAnsi="Times New Roman" w:cs="Times New Roman"/>
          <w:b/>
          <w:sz w:val="28"/>
          <w:szCs w:val="28"/>
          <w:lang w:eastAsia="ru-RU"/>
        </w:rPr>
        <w:t>Перелік розпоряджень міського голови з бюджетно-фінансових питань, прийнятих за період з 01.09.2021 року по 20.10.2021 року, в межах делегованих міською радою повноважень</w:t>
      </w:r>
    </w:p>
    <w:p w14:paraId="0B41312F" w14:textId="77777777" w:rsidR="00BF5822" w:rsidRPr="00BF5822" w:rsidRDefault="00BF5822" w:rsidP="00BF5822">
      <w:pPr>
        <w:tabs>
          <w:tab w:val="left" w:pos="567"/>
          <w:tab w:val="left" w:pos="1276"/>
        </w:tabs>
        <w:spacing w:before="0" w:after="240" w:line="240" w:lineRule="auto"/>
        <w:ind w:right="-1"/>
        <w:jc w:val="center"/>
        <w:rPr>
          <w:rFonts w:ascii="Times New Roman" w:eastAsia="Times New Roman" w:hAnsi="Times New Roman" w:cs="Times New Roman"/>
          <w:b/>
          <w:bCs/>
          <w:color w:val="000000"/>
          <w:spacing w:val="-2"/>
          <w:sz w:val="25"/>
          <w:szCs w:val="25"/>
          <w:lang w:eastAsia="ru-RU"/>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BF5822" w:rsidRPr="00BF5822" w14:paraId="39871887" w14:textId="77777777" w:rsidTr="00FC14B2">
        <w:trPr>
          <w:trHeight w:val="393"/>
          <w:jc w:val="center"/>
        </w:trPr>
        <w:tc>
          <w:tcPr>
            <w:tcW w:w="1529" w:type="dxa"/>
          </w:tcPr>
          <w:p w14:paraId="5F089597" w14:textId="77777777" w:rsidR="00BF5822" w:rsidRPr="00BF5822" w:rsidRDefault="00BF5822" w:rsidP="00BF5822">
            <w:pPr>
              <w:spacing w:before="0" w:after="0" w:line="240" w:lineRule="auto"/>
              <w:jc w:val="center"/>
              <w:rPr>
                <w:rFonts w:ascii="Times New Roman" w:eastAsia="Times New Roman" w:hAnsi="Times New Roman" w:cs="Times New Roman"/>
                <w:sz w:val="20"/>
                <w:lang w:eastAsia="ru-RU"/>
              </w:rPr>
            </w:pPr>
            <w:r w:rsidRPr="00BF5822">
              <w:rPr>
                <w:rFonts w:ascii="Times New Roman" w:eastAsia="Times New Roman" w:hAnsi="Times New Roman" w:cs="Times New Roman"/>
                <w:sz w:val="20"/>
                <w:lang w:eastAsia="ru-RU"/>
              </w:rPr>
              <w:t>Номер розпорядження</w:t>
            </w:r>
          </w:p>
        </w:tc>
        <w:tc>
          <w:tcPr>
            <w:tcW w:w="1813" w:type="dxa"/>
          </w:tcPr>
          <w:p w14:paraId="675FA090" w14:textId="77777777" w:rsidR="00BF5822" w:rsidRPr="00BF5822" w:rsidRDefault="00BF5822" w:rsidP="00BF5822">
            <w:pPr>
              <w:spacing w:before="0" w:after="0" w:line="240" w:lineRule="auto"/>
              <w:jc w:val="center"/>
              <w:rPr>
                <w:rFonts w:ascii="Times New Roman" w:eastAsia="Times New Roman" w:hAnsi="Times New Roman" w:cs="Times New Roman"/>
                <w:sz w:val="20"/>
                <w:lang w:eastAsia="ru-RU"/>
              </w:rPr>
            </w:pPr>
            <w:r w:rsidRPr="00BF5822">
              <w:rPr>
                <w:rFonts w:ascii="Times New Roman" w:eastAsia="Times New Roman" w:hAnsi="Times New Roman" w:cs="Times New Roman"/>
                <w:sz w:val="20"/>
                <w:lang w:eastAsia="ru-RU"/>
              </w:rPr>
              <w:t>Дата</w:t>
            </w:r>
          </w:p>
        </w:tc>
        <w:tc>
          <w:tcPr>
            <w:tcW w:w="5797" w:type="dxa"/>
          </w:tcPr>
          <w:p w14:paraId="5A9FA4EE" w14:textId="77777777" w:rsidR="00BF5822" w:rsidRPr="00BF5822" w:rsidRDefault="00BF5822" w:rsidP="00BF5822">
            <w:pPr>
              <w:spacing w:before="0" w:after="0" w:line="240" w:lineRule="auto"/>
              <w:jc w:val="center"/>
              <w:rPr>
                <w:rFonts w:ascii="Times New Roman" w:eastAsia="Times New Roman" w:hAnsi="Times New Roman" w:cs="Times New Roman"/>
                <w:sz w:val="20"/>
                <w:lang w:eastAsia="ru-RU"/>
              </w:rPr>
            </w:pPr>
          </w:p>
        </w:tc>
      </w:tr>
      <w:tr w:rsidR="00BF5822" w:rsidRPr="00BF5822" w14:paraId="6E68A6AA" w14:textId="77777777" w:rsidTr="00FC14B2">
        <w:trPr>
          <w:trHeight w:val="393"/>
          <w:jc w:val="center"/>
        </w:trPr>
        <w:tc>
          <w:tcPr>
            <w:tcW w:w="1529" w:type="dxa"/>
          </w:tcPr>
          <w:p w14:paraId="0EC4B343"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244</w:t>
            </w:r>
          </w:p>
        </w:tc>
        <w:tc>
          <w:tcPr>
            <w:tcW w:w="1813" w:type="dxa"/>
          </w:tcPr>
          <w:p w14:paraId="2B1DB801"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07.09.2021</w:t>
            </w:r>
          </w:p>
        </w:tc>
        <w:tc>
          <w:tcPr>
            <w:tcW w:w="5797" w:type="dxa"/>
          </w:tcPr>
          <w:p w14:paraId="2E28CDB7"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r w:rsidR="00BF5822" w:rsidRPr="00BF5822" w14:paraId="15A42023" w14:textId="77777777" w:rsidTr="00FC14B2">
        <w:trPr>
          <w:trHeight w:val="393"/>
          <w:jc w:val="center"/>
        </w:trPr>
        <w:tc>
          <w:tcPr>
            <w:tcW w:w="1529" w:type="dxa"/>
          </w:tcPr>
          <w:p w14:paraId="3FCEC902"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257</w:t>
            </w:r>
          </w:p>
        </w:tc>
        <w:tc>
          <w:tcPr>
            <w:tcW w:w="1813" w:type="dxa"/>
          </w:tcPr>
          <w:p w14:paraId="7B02384D"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17.09.2021</w:t>
            </w:r>
          </w:p>
        </w:tc>
        <w:tc>
          <w:tcPr>
            <w:tcW w:w="5797" w:type="dxa"/>
          </w:tcPr>
          <w:p w14:paraId="1F36D55D"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tc>
      </w:tr>
      <w:tr w:rsidR="00BF5822" w:rsidRPr="00BF5822" w14:paraId="5C8BB3A9" w14:textId="77777777" w:rsidTr="00FC14B2">
        <w:trPr>
          <w:trHeight w:val="393"/>
          <w:jc w:val="center"/>
        </w:trPr>
        <w:tc>
          <w:tcPr>
            <w:tcW w:w="1529" w:type="dxa"/>
          </w:tcPr>
          <w:p w14:paraId="54719FE7"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258</w:t>
            </w:r>
          </w:p>
        </w:tc>
        <w:tc>
          <w:tcPr>
            <w:tcW w:w="1813" w:type="dxa"/>
          </w:tcPr>
          <w:p w14:paraId="26103BCF"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23.09.2021</w:t>
            </w:r>
          </w:p>
        </w:tc>
        <w:tc>
          <w:tcPr>
            <w:tcW w:w="5797" w:type="dxa"/>
          </w:tcPr>
          <w:p w14:paraId="57D33456"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tc>
      </w:tr>
      <w:tr w:rsidR="00BF5822" w:rsidRPr="00BF5822" w14:paraId="6D15C739" w14:textId="77777777" w:rsidTr="00FC14B2">
        <w:trPr>
          <w:trHeight w:val="393"/>
          <w:jc w:val="center"/>
        </w:trPr>
        <w:tc>
          <w:tcPr>
            <w:tcW w:w="1529" w:type="dxa"/>
          </w:tcPr>
          <w:p w14:paraId="7678543A"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267</w:t>
            </w:r>
          </w:p>
        </w:tc>
        <w:tc>
          <w:tcPr>
            <w:tcW w:w="1813" w:type="dxa"/>
          </w:tcPr>
          <w:p w14:paraId="01441C40"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29.09.2021</w:t>
            </w:r>
          </w:p>
        </w:tc>
        <w:tc>
          <w:tcPr>
            <w:tcW w:w="5797" w:type="dxa"/>
          </w:tcPr>
          <w:p w14:paraId="2CFC7B5F"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включення до обліку у складі бюджету Сіверської міської територіальної громади на 2021 рік надходження в цільовий фонд</w:t>
            </w:r>
          </w:p>
        </w:tc>
      </w:tr>
      <w:tr w:rsidR="00BF5822" w:rsidRPr="00BF5822" w14:paraId="3F25413B" w14:textId="77777777" w:rsidTr="00FC14B2">
        <w:trPr>
          <w:trHeight w:val="393"/>
          <w:jc w:val="center"/>
        </w:trPr>
        <w:tc>
          <w:tcPr>
            <w:tcW w:w="1529" w:type="dxa"/>
          </w:tcPr>
          <w:p w14:paraId="7788C7A2"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268</w:t>
            </w:r>
          </w:p>
        </w:tc>
        <w:tc>
          <w:tcPr>
            <w:tcW w:w="1813" w:type="dxa"/>
          </w:tcPr>
          <w:p w14:paraId="555F8610"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29.09.2021</w:t>
            </w:r>
          </w:p>
        </w:tc>
        <w:tc>
          <w:tcPr>
            <w:tcW w:w="5797" w:type="dxa"/>
          </w:tcPr>
          <w:p w14:paraId="4CA70986"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перерозподіл розпису видатків бюджету Сіверської міської територіальної громади на 2021 рік</w:t>
            </w:r>
          </w:p>
        </w:tc>
      </w:tr>
      <w:tr w:rsidR="00BF5822" w:rsidRPr="00BF5822" w14:paraId="0D87D5CF" w14:textId="77777777" w:rsidTr="00FC14B2">
        <w:trPr>
          <w:trHeight w:val="393"/>
          <w:jc w:val="center"/>
        </w:trPr>
        <w:tc>
          <w:tcPr>
            <w:tcW w:w="1529" w:type="dxa"/>
          </w:tcPr>
          <w:p w14:paraId="13444F53"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273</w:t>
            </w:r>
          </w:p>
        </w:tc>
        <w:tc>
          <w:tcPr>
            <w:tcW w:w="1813" w:type="dxa"/>
          </w:tcPr>
          <w:p w14:paraId="3EA3E34B"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05.10.2021</w:t>
            </w:r>
          </w:p>
        </w:tc>
        <w:tc>
          <w:tcPr>
            <w:tcW w:w="5797" w:type="dxa"/>
          </w:tcPr>
          <w:p w14:paraId="30537A4E"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tc>
      </w:tr>
      <w:tr w:rsidR="00BF5822" w:rsidRPr="00BF5822" w14:paraId="768DA812" w14:textId="77777777" w:rsidTr="00FC14B2">
        <w:trPr>
          <w:trHeight w:val="393"/>
          <w:jc w:val="center"/>
        </w:trPr>
        <w:tc>
          <w:tcPr>
            <w:tcW w:w="1529" w:type="dxa"/>
          </w:tcPr>
          <w:p w14:paraId="2F222703"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274</w:t>
            </w:r>
          </w:p>
        </w:tc>
        <w:tc>
          <w:tcPr>
            <w:tcW w:w="1813" w:type="dxa"/>
          </w:tcPr>
          <w:p w14:paraId="4C3F7C80"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05.10.2021</w:t>
            </w:r>
          </w:p>
        </w:tc>
        <w:tc>
          <w:tcPr>
            <w:tcW w:w="5797" w:type="dxa"/>
          </w:tcPr>
          <w:p w14:paraId="3A980F3F" w14:textId="77777777" w:rsidR="00BF5822" w:rsidRPr="00BF5822" w:rsidRDefault="00BF5822" w:rsidP="00BF5822">
            <w:pPr>
              <w:spacing w:before="0" w:after="0" w:line="240" w:lineRule="auto"/>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перерозподіл помісячного розпису доходів та видатків бюджету Сіверської міської територіальної громади на 2021 рік</w:t>
            </w:r>
          </w:p>
        </w:tc>
      </w:tr>
    </w:tbl>
    <w:p w14:paraId="33759F9E" w14:textId="77777777" w:rsidR="00BF5822" w:rsidRPr="00BF5822" w:rsidRDefault="00BF5822" w:rsidP="00BF5822">
      <w:pPr>
        <w:tabs>
          <w:tab w:val="left" w:pos="567"/>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42794B96" w14:textId="77777777" w:rsidR="00BF5822" w:rsidRPr="00BF5822" w:rsidRDefault="00BF5822" w:rsidP="00BF5822">
      <w:pPr>
        <w:tabs>
          <w:tab w:val="left" w:pos="567"/>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42559581" w14:textId="77777777" w:rsidR="00BF5822" w:rsidRPr="00BF5822" w:rsidRDefault="00BF5822" w:rsidP="00BF5822">
      <w:pPr>
        <w:tabs>
          <w:tab w:val="left" w:pos="567"/>
          <w:tab w:val="left" w:pos="1276"/>
          <w:tab w:val="left" w:pos="7088"/>
        </w:tabs>
        <w:spacing w:before="0" w:after="240" w:line="240" w:lineRule="auto"/>
        <w:ind w:right="-1"/>
        <w:jc w:val="both"/>
        <w:rPr>
          <w:rFonts w:ascii="Times New Roman" w:eastAsia="Times New Roman" w:hAnsi="Times New Roman" w:cs="Times New Roman"/>
          <w:bCs/>
          <w:color w:val="000000"/>
          <w:spacing w:val="-2"/>
          <w:sz w:val="25"/>
          <w:szCs w:val="25"/>
          <w:lang w:eastAsia="ru-RU"/>
        </w:rPr>
      </w:pPr>
      <w:r w:rsidRPr="00BF5822">
        <w:rPr>
          <w:rFonts w:ascii="Times New Roman" w:eastAsia="Times New Roman" w:hAnsi="Times New Roman" w:cs="Times New Roman"/>
          <w:bCs/>
          <w:color w:val="000000"/>
          <w:spacing w:val="-2"/>
          <w:sz w:val="28"/>
          <w:szCs w:val="28"/>
          <w:lang w:eastAsia="ru-RU"/>
        </w:rPr>
        <w:t>Секретар міської ради                                                          Тетяна ВОЛОШИНА</w:t>
      </w:r>
    </w:p>
    <w:p w14:paraId="685551CC" w14:textId="77777777" w:rsidR="00BF5822" w:rsidRPr="00BF5822" w:rsidRDefault="00BF5822" w:rsidP="00BF5822">
      <w:pPr>
        <w:tabs>
          <w:tab w:val="left" w:pos="567"/>
          <w:tab w:val="left" w:pos="1276"/>
        </w:tabs>
        <w:spacing w:before="0" w:after="240" w:line="240" w:lineRule="auto"/>
        <w:ind w:right="-1"/>
        <w:jc w:val="both"/>
        <w:rPr>
          <w:rFonts w:ascii="Times New Roman" w:eastAsia="Times New Roman" w:hAnsi="Times New Roman" w:cs="Times New Roman"/>
          <w:bCs/>
          <w:color w:val="000000"/>
          <w:spacing w:val="-2"/>
          <w:sz w:val="25"/>
          <w:szCs w:val="25"/>
          <w:lang w:eastAsia="ru-RU"/>
        </w:rPr>
      </w:pPr>
    </w:p>
    <w:p w14:paraId="30DD9FE9" w14:textId="414C72E1" w:rsidR="000A559D" w:rsidRDefault="000A559D" w:rsidP="004E4B27">
      <w:pPr>
        <w:spacing w:before="0" w:after="0" w:line="240" w:lineRule="auto"/>
        <w:rPr>
          <w:rFonts w:ascii="Times New Roman" w:eastAsia="Calibri" w:hAnsi="Times New Roman" w:cs="Times New Roman"/>
          <w:sz w:val="20"/>
          <w:lang w:val="ru-RU" w:eastAsia="ru-RU"/>
        </w:rPr>
      </w:pPr>
    </w:p>
    <w:p w14:paraId="2CDFF549" w14:textId="26D1B94D" w:rsidR="000A559D" w:rsidRDefault="000A559D" w:rsidP="004E4B27">
      <w:pPr>
        <w:spacing w:before="0" w:after="0" w:line="240" w:lineRule="auto"/>
        <w:rPr>
          <w:rFonts w:ascii="Times New Roman" w:eastAsia="Calibri" w:hAnsi="Times New Roman" w:cs="Times New Roman"/>
          <w:sz w:val="20"/>
          <w:lang w:val="ru-RU" w:eastAsia="ru-RU"/>
        </w:rPr>
      </w:pPr>
    </w:p>
    <w:p w14:paraId="32917E30" w14:textId="12A2C152" w:rsidR="000A559D" w:rsidRDefault="000A559D" w:rsidP="004E4B27">
      <w:pPr>
        <w:spacing w:before="0" w:after="0" w:line="240" w:lineRule="auto"/>
        <w:rPr>
          <w:rFonts w:ascii="Times New Roman" w:eastAsia="Calibri" w:hAnsi="Times New Roman" w:cs="Times New Roman"/>
          <w:sz w:val="20"/>
          <w:lang w:val="ru-RU" w:eastAsia="ru-RU"/>
        </w:rPr>
      </w:pPr>
    </w:p>
    <w:p w14:paraId="08DF1E04" w14:textId="728F2DE8" w:rsidR="000A559D" w:rsidRDefault="000A559D" w:rsidP="004E4B27">
      <w:pPr>
        <w:spacing w:before="0" w:after="0" w:line="240" w:lineRule="auto"/>
        <w:rPr>
          <w:rFonts w:ascii="Times New Roman" w:eastAsia="Calibri" w:hAnsi="Times New Roman" w:cs="Times New Roman"/>
          <w:sz w:val="20"/>
          <w:lang w:val="ru-RU" w:eastAsia="ru-RU"/>
        </w:rPr>
      </w:pPr>
    </w:p>
    <w:p w14:paraId="79E10ECB" w14:textId="4A018924" w:rsidR="000A559D" w:rsidRDefault="000A559D" w:rsidP="004E4B27">
      <w:pPr>
        <w:spacing w:before="0" w:after="0" w:line="240" w:lineRule="auto"/>
        <w:rPr>
          <w:rFonts w:ascii="Times New Roman" w:eastAsia="Calibri" w:hAnsi="Times New Roman" w:cs="Times New Roman"/>
          <w:sz w:val="20"/>
          <w:lang w:val="ru-RU" w:eastAsia="ru-RU"/>
        </w:rPr>
      </w:pPr>
    </w:p>
    <w:p w14:paraId="790D9216" w14:textId="77777777" w:rsidR="00BF5822" w:rsidRPr="00BF5822" w:rsidRDefault="00BF5822" w:rsidP="00BF5822">
      <w:pPr>
        <w:spacing w:before="0" w:after="0" w:line="240" w:lineRule="auto"/>
        <w:ind w:hanging="13"/>
        <w:jc w:val="center"/>
        <w:rPr>
          <w:rFonts w:ascii="Times New Roman" w:eastAsia="Calibri" w:hAnsi="Times New Roman" w:cs="Times New Roman"/>
          <w:color w:val="FF0000"/>
          <w:szCs w:val="22"/>
          <w:lang w:eastAsia="ru-RU"/>
        </w:rPr>
      </w:pPr>
      <w:r w:rsidRPr="00BF5822">
        <w:rPr>
          <w:rFonts w:ascii="Times New Roman" w:eastAsia="Calibri" w:hAnsi="Times New Roman" w:cs="Times New Roman"/>
          <w:color w:val="FF0000"/>
          <w:szCs w:val="22"/>
          <w:lang w:eastAsia="ru-RU"/>
        </w:rPr>
        <w:object w:dxaOrig="675" w:dyaOrig="870" w14:anchorId="64BB1B27">
          <v:shape id="_x0000_i1043" type="#_x0000_t75" style="width:34pt;height:43.5pt" o:ole="" filled="t">
            <v:fill color2="black"/>
            <v:imagedata r:id="rId6" o:title=""/>
          </v:shape>
          <o:OLEObject Type="Embed" ProgID="Word.Picture.8" ShapeID="_x0000_i1043" DrawAspect="Content" ObjectID="_1697352168" r:id="rId42"/>
        </w:object>
      </w:r>
    </w:p>
    <w:p w14:paraId="18AA5DEA" w14:textId="77777777" w:rsidR="00BF5822" w:rsidRPr="00BF5822" w:rsidRDefault="00BF5822" w:rsidP="00BF5822">
      <w:pPr>
        <w:spacing w:before="0" w:after="0" w:line="240" w:lineRule="auto"/>
        <w:ind w:hanging="13"/>
        <w:jc w:val="center"/>
        <w:rPr>
          <w:rFonts w:ascii="Times New Roman" w:eastAsia="Calibri" w:hAnsi="Times New Roman" w:cs="Times New Roman"/>
          <w:b/>
          <w:sz w:val="28"/>
          <w:szCs w:val="28"/>
          <w:lang w:eastAsia="ru-RU"/>
        </w:rPr>
      </w:pPr>
      <w:r w:rsidRPr="00BF5822">
        <w:rPr>
          <w:rFonts w:ascii="Times New Roman" w:eastAsia="Calibri" w:hAnsi="Times New Roman" w:cs="Times New Roman"/>
          <w:b/>
          <w:sz w:val="28"/>
          <w:szCs w:val="28"/>
          <w:lang w:eastAsia="ru-RU"/>
        </w:rPr>
        <w:t>УКРАЇНА</w:t>
      </w:r>
    </w:p>
    <w:p w14:paraId="5AE1A0AA" w14:textId="77777777" w:rsidR="00BF5822" w:rsidRPr="00BF5822" w:rsidRDefault="00BF5822" w:rsidP="00BF5822">
      <w:pPr>
        <w:spacing w:before="0" w:after="0" w:line="240" w:lineRule="auto"/>
        <w:jc w:val="center"/>
        <w:rPr>
          <w:rFonts w:ascii="Times New Roman" w:eastAsia="Calibri" w:hAnsi="Times New Roman" w:cs="Times New Roman"/>
          <w:b/>
          <w:sz w:val="28"/>
          <w:szCs w:val="28"/>
          <w:lang w:eastAsia="ru-RU"/>
        </w:rPr>
      </w:pPr>
      <w:r w:rsidRPr="00BF5822">
        <w:rPr>
          <w:rFonts w:ascii="Times New Roman" w:eastAsia="Calibri" w:hAnsi="Times New Roman" w:cs="Times New Roman"/>
          <w:b/>
          <w:sz w:val="28"/>
          <w:szCs w:val="28"/>
          <w:lang w:eastAsia="ru-RU"/>
        </w:rPr>
        <w:t xml:space="preserve">СІВЕРСЬКА  МІСЬКА  РАДА </w:t>
      </w:r>
    </w:p>
    <w:p w14:paraId="1CDD7E9D" w14:textId="77777777" w:rsidR="00BF5822" w:rsidRPr="00BF5822" w:rsidRDefault="00BF5822" w:rsidP="00BF5822">
      <w:pPr>
        <w:spacing w:before="0" w:after="0" w:line="240" w:lineRule="auto"/>
        <w:jc w:val="center"/>
        <w:rPr>
          <w:rFonts w:ascii="Times New Roman" w:eastAsia="Calibri" w:hAnsi="Times New Roman" w:cs="Times New Roman"/>
          <w:b/>
          <w:sz w:val="28"/>
          <w:szCs w:val="28"/>
          <w:lang w:eastAsia="ru-RU"/>
        </w:rPr>
      </w:pPr>
      <w:r w:rsidRPr="00BF5822">
        <w:rPr>
          <w:rFonts w:ascii="Times New Roman" w:eastAsia="Calibri" w:hAnsi="Times New Roman" w:cs="Times New Roman"/>
          <w:b/>
          <w:sz w:val="28"/>
          <w:szCs w:val="28"/>
          <w:lang w:eastAsia="ru-RU"/>
        </w:rPr>
        <w:t>БАХМУТСЬКОГО  РАЙОНУ  ДОНЕЦЬКОЇ ОБЛАСТІ</w:t>
      </w:r>
    </w:p>
    <w:p w14:paraId="784F133D" w14:textId="77777777" w:rsidR="00BF5822" w:rsidRPr="00BF5822" w:rsidRDefault="00BF5822" w:rsidP="00BF5822">
      <w:pPr>
        <w:spacing w:before="0" w:after="0" w:line="240" w:lineRule="auto"/>
        <w:jc w:val="center"/>
        <w:rPr>
          <w:rFonts w:ascii="Times New Roman" w:eastAsia="Calibri" w:hAnsi="Times New Roman" w:cs="Times New Roman"/>
          <w:b/>
          <w:sz w:val="28"/>
          <w:szCs w:val="28"/>
          <w:lang w:eastAsia="ru-RU"/>
        </w:rPr>
      </w:pPr>
    </w:p>
    <w:p w14:paraId="0CA212EF" w14:textId="77777777" w:rsidR="00BF5822" w:rsidRPr="00BF5822" w:rsidRDefault="00BF5822" w:rsidP="00BF5822">
      <w:pPr>
        <w:spacing w:before="0" w:after="0" w:line="240" w:lineRule="auto"/>
        <w:jc w:val="center"/>
        <w:rPr>
          <w:rFonts w:ascii="Times New Roman" w:eastAsia="Calibri" w:hAnsi="Times New Roman" w:cs="Times New Roman"/>
          <w:b/>
          <w:i/>
          <w:sz w:val="28"/>
          <w:szCs w:val="28"/>
          <w:lang w:eastAsia="ru-RU"/>
        </w:rPr>
      </w:pPr>
      <w:r w:rsidRPr="00BF5822">
        <w:rPr>
          <w:rFonts w:ascii="Times New Roman" w:eastAsia="Calibri" w:hAnsi="Times New Roman" w:cs="Times New Roman"/>
          <w:sz w:val="28"/>
          <w:szCs w:val="28"/>
          <w:lang w:eastAsia="ru-RU"/>
        </w:rPr>
        <w:t xml:space="preserve"> </w:t>
      </w:r>
      <w:r w:rsidRPr="00BF5822">
        <w:rPr>
          <w:rFonts w:ascii="Times New Roman" w:eastAsia="Calibri" w:hAnsi="Times New Roman" w:cs="Times New Roman"/>
          <w:b/>
          <w:sz w:val="28"/>
          <w:szCs w:val="28"/>
          <w:lang w:eastAsia="ru-RU"/>
        </w:rPr>
        <w:t xml:space="preserve">Р І Ш Е Н </w:t>
      </w:r>
      <w:proofErr w:type="spellStart"/>
      <w:r w:rsidRPr="00BF5822">
        <w:rPr>
          <w:rFonts w:ascii="Times New Roman" w:eastAsia="Calibri" w:hAnsi="Times New Roman" w:cs="Times New Roman"/>
          <w:b/>
          <w:sz w:val="28"/>
          <w:szCs w:val="28"/>
          <w:lang w:eastAsia="ru-RU"/>
        </w:rPr>
        <w:t>Н</w:t>
      </w:r>
      <w:proofErr w:type="spellEnd"/>
      <w:r w:rsidRPr="00BF5822">
        <w:rPr>
          <w:rFonts w:ascii="Times New Roman" w:eastAsia="Calibri" w:hAnsi="Times New Roman" w:cs="Times New Roman"/>
          <w:b/>
          <w:sz w:val="28"/>
          <w:szCs w:val="28"/>
          <w:lang w:eastAsia="ru-RU"/>
        </w:rPr>
        <w:t xml:space="preserve"> Я</w:t>
      </w:r>
    </w:p>
    <w:p w14:paraId="40BD1365" w14:textId="77777777" w:rsidR="00BF5822" w:rsidRPr="00BF5822" w:rsidRDefault="00BF5822" w:rsidP="00BF5822">
      <w:pPr>
        <w:spacing w:before="0" w:after="0" w:line="240" w:lineRule="auto"/>
        <w:ind w:right="5244"/>
        <w:jc w:val="both"/>
        <w:rPr>
          <w:rFonts w:ascii="Times New Roman" w:eastAsia="Times New Roman" w:hAnsi="Times New Roman" w:cs="Times New Roman"/>
          <w:sz w:val="28"/>
          <w:szCs w:val="28"/>
          <w:lang w:eastAsia="ru-RU"/>
        </w:rPr>
      </w:pPr>
    </w:p>
    <w:tbl>
      <w:tblPr>
        <w:tblW w:w="0" w:type="auto"/>
        <w:jc w:val="center"/>
        <w:tblLook w:val="01E0" w:firstRow="1" w:lastRow="1" w:firstColumn="1" w:lastColumn="1" w:noHBand="0" w:noVBand="0"/>
      </w:tblPr>
      <w:tblGrid>
        <w:gridCol w:w="3095"/>
        <w:gridCol w:w="3096"/>
        <w:gridCol w:w="3096"/>
      </w:tblGrid>
      <w:tr w:rsidR="004F1CE1" w:rsidRPr="00415351" w14:paraId="6F42E604" w14:textId="77777777" w:rsidTr="00091FA2">
        <w:trPr>
          <w:jc w:val="center"/>
        </w:trPr>
        <w:tc>
          <w:tcPr>
            <w:tcW w:w="3095" w:type="dxa"/>
            <w:hideMark/>
          </w:tcPr>
          <w:p w14:paraId="5A54E36E" w14:textId="77777777" w:rsidR="004F1CE1" w:rsidRPr="00415351" w:rsidRDefault="004F1CE1" w:rsidP="00091FA2">
            <w:pPr>
              <w:widowControl w:val="0"/>
              <w:tabs>
                <w:tab w:val="left" w:pos="4680"/>
                <w:tab w:val="left" w:pos="6804"/>
              </w:tabs>
              <w:suppressAutoHyphens/>
              <w:spacing w:before="0" w:after="160"/>
              <w:jc w:val="both"/>
              <w:rPr>
                <w:rFonts w:ascii="Times New Roman" w:eastAsia="Calibri" w:hAnsi="Times New Roman" w:cs="Times New Roman"/>
                <w:b/>
                <w:kern w:val="2"/>
                <w:sz w:val="26"/>
                <w:szCs w:val="26"/>
                <w:lang w:val="ru-RU" w:eastAsia="ar-SA"/>
              </w:rPr>
            </w:pPr>
            <w:r>
              <w:rPr>
                <w:rFonts w:ascii="Times New Roman" w:eastAsia="Calibri" w:hAnsi="Times New Roman" w:cs="Times New Roman"/>
                <w:b/>
                <w:kern w:val="2"/>
                <w:sz w:val="26"/>
                <w:szCs w:val="26"/>
                <w:lang w:eastAsia="ar-SA"/>
              </w:rPr>
              <w:t>21.10.2021</w:t>
            </w:r>
          </w:p>
        </w:tc>
        <w:tc>
          <w:tcPr>
            <w:tcW w:w="3096" w:type="dxa"/>
            <w:hideMark/>
          </w:tcPr>
          <w:p w14:paraId="05A5D01A" w14:textId="77777777" w:rsidR="004F1CE1" w:rsidRPr="00415351" w:rsidRDefault="004F1CE1" w:rsidP="00091FA2">
            <w:pPr>
              <w:widowControl w:val="0"/>
              <w:tabs>
                <w:tab w:val="left" w:pos="4680"/>
                <w:tab w:val="left" w:pos="6804"/>
              </w:tabs>
              <w:suppressAutoHyphens/>
              <w:spacing w:before="0" w:after="160"/>
              <w:jc w:val="center"/>
              <w:rPr>
                <w:rFonts w:ascii="Times New Roman" w:eastAsia="Calibri" w:hAnsi="Times New Roman" w:cs="Times New Roman"/>
                <w:kern w:val="2"/>
                <w:sz w:val="26"/>
                <w:szCs w:val="26"/>
                <w:lang w:val="ru-RU"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452D2074" w14:textId="597F7EEE" w:rsidR="004F1CE1" w:rsidRPr="00415351" w:rsidRDefault="004F1CE1" w:rsidP="00091FA2">
            <w:pPr>
              <w:widowControl w:val="0"/>
              <w:tabs>
                <w:tab w:val="left" w:pos="4680"/>
                <w:tab w:val="left" w:pos="6804"/>
              </w:tabs>
              <w:suppressAutoHyphens/>
              <w:spacing w:before="0" w:after="160"/>
              <w:rPr>
                <w:rFonts w:ascii="Times New Roman" w:eastAsia="Calibri" w:hAnsi="Times New Roman" w:cs="Times New Roman"/>
                <w:b/>
                <w:kern w:val="2"/>
                <w:sz w:val="26"/>
                <w:szCs w:val="26"/>
                <w:lang w:val="ru-RU"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№8/18 - 339</w:t>
            </w:r>
          </w:p>
        </w:tc>
      </w:tr>
    </w:tbl>
    <w:p w14:paraId="34FAC0E6" w14:textId="77777777" w:rsidR="00BF5822" w:rsidRPr="00BF5822" w:rsidRDefault="00BF5822" w:rsidP="00BF5822">
      <w:pPr>
        <w:spacing w:before="0" w:after="0" w:line="240" w:lineRule="auto"/>
        <w:ind w:right="5244"/>
        <w:jc w:val="both"/>
        <w:rPr>
          <w:rFonts w:ascii="Times New Roman" w:eastAsia="Times New Roman" w:hAnsi="Times New Roman" w:cs="Times New Roman"/>
          <w:sz w:val="28"/>
          <w:szCs w:val="28"/>
          <w:lang w:eastAsia="ru-RU"/>
        </w:rPr>
      </w:pPr>
    </w:p>
    <w:p w14:paraId="12C6F8E5" w14:textId="77777777" w:rsidR="00BF5822" w:rsidRPr="00BF5822" w:rsidRDefault="00BF5822" w:rsidP="00BF5822">
      <w:pPr>
        <w:spacing w:before="0" w:after="0" w:line="240" w:lineRule="auto"/>
        <w:ind w:right="5244"/>
        <w:jc w:val="both"/>
        <w:rPr>
          <w:rFonts w:ascii="Times New Roman" w:eastAsia="Times New Roman" w:hAnsi="Times New Roman" w:cs="Times New Roman"/>
          <w:sz w:val="28"/>
          <w:szCs w:val="28"/>
          <w:lang w:eastAsia="ru-RU"/>
        </w:rPr>
      </w:pPr>
    </w:p>
    <w:p w14:paraId="76472BA6" w14:textId="77777777" w:rsidR="00BF5822" w:rsidRPr="00BF5822" w:rsidRDefault="00BF5822" w:rsidP="00BF5822">
      <w:pPr>
        <w:spacing w:before="0" w:after="0" w:line="240" w:lineRule="auto"/>
        <w:ind w:right="5244"/>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Про внесення  змін та доповнень до рішення міської ради від 24.12.2020  №8/4-57 «Про</w:t>
      </w:r>
      <w:r w:rsidRPr="00BF5822">
        <w:rPr>
          <w:rFonts w:ascii="Times New Roman" w:eastAsia="Times New Roman" w:hAnsi="Times New Roman" w:cs="Times New Roman"/>
          <w:color w:val="FF0000"/>
          <w:sz w:val="28"/>
          <w:szCs w:val="28"/>
          <w:lang w:eastAsia="ru-RU"/>
        </w:rPr>
        <w:t xml:space="preserve"> </w:t>
      </w:r>
      <w:r w:rsidRPr="00BF5822">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p>
    <w:p w14:paraId="236283EE" w14:textId="77777777" w:rsidR="00BF5822" w:rsidRPr="00BF5822" w:rsidRDefault="00BF5822" w:rsidP="00BF5822">
      <w:pPr>
        <w:spacing w:before="0" w:after="0" w:line="240" w:lineRule="auto"/>
        <w:ind w:right="5244"/>
        <w:jc w:val="both"/>
        <w:rPr>
          <w:rFonts w:ascii="Times New Roman" w:eastAsia="Times New Roman" w:hAnsi="Times New Roman" w:cs="Times New Roman"/>
          <w:sz w:val="28"/>
          <w:szCs w:val="28"/>
          <w:u w:val="single"/>
          <w:lang w:eastAsia="ru-RU"/>
        </w:rPr>
      </w:pPr>
      <w:r w:rsidRPr="00BF5822">
        <w:rPr>
          <w:rFonts w:ascii="Times New Roman" w:eastAsia="Times New Roman" w:hAnsi="Times New Roman" w:cs="Times New Roman"/>
          <w:sz w:val="28"/>
          <w:szCs w:val="28"/>
          <w:u w:val="single"/>
          <w:lang w:eastAsia="ru-RU"/>
        </w:rPr>
        <w:t>05507000000</w:t>
      </w:r>
    </w:p>
    <w:p w14:paraId="156C086C" w14:textId="77777777" w:rsidR="00BF5822" w:rsidRPr="00BF5822" w:rsidRDefault="00BF5822" w:rsidP="00BF5822">
      <w:pPr>
        <w:spacing w:before="0" w:after="0" w:line="240" w:lineRule="auto"/>
        <w:jc w:val="both"/>
        <w:rPr>
          <w:rFonts w:ascii="Times New Roman" w:eastAsia="Times New Roman" w:hAnsi="Times New Roman" w:cs="Times New Roman"/>
          <w:sz w:val="20"/>
          <w:lang w:eastAsia="ru-RU"/>
        </w:rPr>
      </w:pPr>
      <w:r w:rsidRPr="00BF5822">
        <w:rPr>
          <w:rFonts w:ascii="Times New Roman" w:eastAsia="Times New Roman" w:hAnsi="Times New Roman" w:cs="Times New Roman"/>
          <w:sz w:val="20"/>
          <w:lang w:eastAsia="ru-RU"/>
        </w:rPr>
        <w:t>(код бюджету)</w:t>
      </w:r>
    </w:p>
    <w:p w14:paraId="6C8BCB3B"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p>
    <w:p w14:paraId="4A0098E2"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13F5F916"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p>
    <w:p w14:paraId="5E617271" w14:textId="77777777" w:rsidR="00BF5822" w:rsidRPr="00BF5822" w:rsidRDefault="00BF5822" w:rsidP="00BF5822">
      <w:pPr>
        <w:tabs>
          <w:tab w:val="left" w:pos="8130"/>
        </w:tabs>
        <w:spacing w:before="0" w:after="0" w:line="240" w:lineRule="auto"/>
        <w:jc w:val="both"/>
        <w:outlineLvl w:val="0"/>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В И Р І Ш И Л А:</w:t>
      </w:r>
      <w:r w:rsidRPr="00BF5822">
        <w:rPr>
          <w:rFonts w:ascii="Times New Roman" w:eastAsia="Times New Roman" w:hAnsi="Times New Roman" w:cs="Times New Roman"/>
          <w:sz w:val="28"/>
          <w:szCs w:val="28"/>
          <w:lang w:eastAsia="ru-RU"/>
        </w:rPr>
        <w:tab/>
      </w:r>
    </w:p>
    <w:p w14:paraId="5B7054C2"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p>
    <w:p w14:paraId="7F706C0B"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         1. </w:t>
      </w:r>
      <w:proofErr w:type="spellStart"/>
      <w:r w:rsidRPr="00BF5822">
        <w:rPr>
          <w:rFonts w:ascii="Times New Roman" w:eastAsia="Times New Roman" w:hAnsi="Times New Roman" w:cs="Times New Roman"/>
          <w:sz w:val="28"/>
          <w:szCs w:val="28"/>
          <w:lang w:eastAsia="ru-RU"/>
        </w:rPr>
        <w:t>Внести</w:t>
      </w:r>
      <w:proofErr w:type="spellEnd"/>
      <w:r w:rsidRPr="00BF5822">
        <w:rPr>
          <w:rFonts w:ascii="Times New Roman" w:eastAsia="Times New Roman" w:hAnsi="Times New Roman" w:cs="Times New Roman"/>
          <w:sz w:val="28"/>
          <w:szCs w:val="28"/>
          <w:lang w:eastAsia="ru-RU"/>
        </w:rPr>
        <w:t xml:space="preserve"> до рішення міської ради від 24.12.2020р №8/4-57 «Про бюджет Сіверської міської  територіальної громади на 2021 рік» наступні зміни:</w:t>
      </w:r>
    </w:p>
    <w:p w14:paraId="16EDCC79"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         1.1. Пункт 1 викласти в новій редакції:</w:t>
      </w:r>
    </w:p>
    <w:p w14:paraId="3BC9F5C7" w14:textId="77777777" w:rsidR="00BF5822" w:rsidRPr="00BF5822" w:rsidRDefault="00BF5822" w:rsidP="00BF5822">
      <w:pPr>
        <w:tabs>
          <w:tab w:val="left" w:pos="567"/>
          <w:tab w:val="left" w:pos="1276"/>
        </w:tabs>
        <w:spacing w:before="0" w:after="0" w:line="240" w:lineRule="auto"/>
        <w:ind w:right="-1"/>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         «1. Визначити на 2021 рік:</w:t>
      </w:r>
    </w:p>
    <w:p w14:paraId="4DE6B97F" w14:textId="77777777" w:rsidR="00BF5822" w:rsidRPr="00BF5822" w:rsidRDefault="00BF5822" w:rsidP="00BF5822">
      <w:pPr>
        <w:tabs>
          <w:tab w:val="left" w:pos="567"/>
          <w:tab w:val="left" w:pos="1276"/>
        </w:tabs>
        <w:spacing w:before="0" w:after="0" w:line="240" w:lineRule="auto"/>
        <w:ind w:right="-1" w:firstLine="708"/>
        <w:jc w:val="both"/>
        <w:rPr>
          <w:rFonts w:ascii="Times New Roman" w:eastAsia="Calibri" w:hAnsi="Times New Roman" w:cs="Times New Roman"/>
          <w:sz w:val="28"/>
          <w:szCs w:val="28"/>
          <w:lang w:eastAsia="ru-RU"/>
        </w:rPr>
      </w:pPr>
      <w:r w:rsidRPr="00BF5822">
        <w:rPr>
          <w:rFonts w:ascii="Times New Roman" w:eastAsia="Calibri" w:hAnsi="Times New Roman" w:cs="Times New Roman"/>
          <w:b/>
          <w:sz w:val="28"/>
          <w:szCs w:val="28"/>
          <w:lang w:eastAsia="ru-RU"/>
        </w:rPr>
        <w:t xml:space="preserve">доходи </w:t>
      </w:r>
      <w:r w:rsidRPr="00BF5822">
        <w:rPr>
          <w:rFonts w:ascii="Times New Roman" w:eastAsia="Calibri" w:hAnsi="Times New Roman" w:cs="Times New Roman"/>
          <w:sz w:val="28"/>
          <w:szCs w:val="28"/>
          <w:lang w:eastAsia="ru-RU"/>
        </w:rPr>
        <w:t xml:space="preserve">  бюджету Сіверської міської  територіальної громади  у сумі        72 850 171 гривень, у тому числі доходи загального фонду  - 71 135 564 гривень та доходи спеціального фонду  - 1 714 607 гривень згідно з додатком 1 до цього рішення;</w:t>
      </w:r>
    </w:p>
    <w:p w14:paraId="27670DB0" w14:textId="77777777" w:rsidR="00BF5822" w:rsidRPr="00BF5822" w:rsidRDefault="00BF5822" w:rsidP="00BF5822">
      <w:pPr>
        <w:tabs>
          <w:tab w:val="left" w:pos="567"/>
          <w:tab w:val="left" w:pos="1276"/>
        </w:tabs>
        <w:spacing w:before="0" w:after="0" w:line="240" w:lineRule="auto"/>
        <w:ind w:right="-1" w:firstLine="709"/>
        <w:jc w:val="both"/>
        <w:rPr>
          <w:rFonts w:ascii="Times New Roman" w:eastAsia="Calibri" w:hAnsi="Times New Roman" w:cs="Times New Roman"/>
          <w:sz w:val="28"/>
          <w:szCs w:val="28"/>
          <w:lang w:eastAsia="ru-RU"/>
        </w:rPr>
      </w:pPr>
      <w:r w:rsidRPr="00BF5822">
        <w:rPr>
          <w:rFonts w:ascii="Times New Roman" w:eastAsia="Calibri" w:hAnsi="Times New Roman" w:cs="Times New Roman"/>
          <w:b/>
          <w:sz w:val="28"/>
          <w:szCs w:val="28"/>
          <w:lang w:eastAsia="ru-RU"/>
        </w:rPr>
        <w:t>видатки</w:t>
      </w:r>
      <w:r w:rsidRPr="00BF5822">
        <w:rPr>
          <w:rFonts w:ascii="Times New Roman" w:eastAsia="Calibri" w:hAnsi="Times New Roman" w:cs="Times New Roman"/>
          <w:sz w:val="28"/>
          <w:szCs w:val="28"/>
          <w:lang w:eastAsia="ru-RU"/>
        </w:rPr>
        <w:t xml:space="preserve">  бюджету Сіверської міської  територіальної громади  у сумі      82 290 505 гривень, у тому числі видатки загального фонду  - 78 122 614 гривень та видатки спеціального фонду  - 4 167 891 гривень;</w:t>
      </w:r>
    </w:p>
    <w:p w14:paraId="3784D688" w14:textId="77777777" w:rsidR="00BF5822" w:rsidRPr="00BF5822" w:rsidRDefault="00BF5822" w:rsidP="00BF5822">
      <w:pPr>
        <w:tabs>
          <w:tab w:val="left" w:pos="567"/>
          <w:tab w:val="left" w:pos="1276"/>
        </w:tabs>
        <w:spacing w:before="0" w:after="0" w:line="240" w:lineRule="auto"/>
        <w:ind w:right="-1" w:firstLine="709"/>
        <w:jc w:val="both"/>
        <w:rPr>
          <w:rFonts w:ascii="Times New Roman" w:eastAsia="Calibri" w:hAnsi="Times New Roman" w:cs="Times New Roman"/>
          <w:sz w:val="28"/>
          <w:szCs w:val="28"/>
          <w:lang w:eastAsia="ru-RU"/>
        </w:rPr>
      </w:pPr>
      <w:r w:rsidRPr="00BF5822">
        <w:rPr>
          <w:rFonts w:ascii="Times New Roman" w:eastAsia="Calibri" w:hAnsi="Times New Roman" w:cs="Times New Roman"/>
          <w:b/>
          <w:sz w:val="28"/>
          <w:szCs w:val="28"/>
          <w:lang w:eastAsia="ru-RU"/>
        </w:rPr>
        <w:t>профіцит</w:t>
      </w:r>
      <w:r w:rsidRPr="00BF5822">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2 355 623 гривень згідно з додатком 2 до цього рішення;</w:t>
      </w:r>
    </w:p>
    <w:p w14:paraId="7E26DEB8" w14:textId="77777777" w:rsidR="00BF5822" w:rsidRPr="00BF5822" w:rsidRDefault="00BF5822" w:rsidP="00BF5822">
      <w:pPr>
        <w:tabs>
          <w:tab w:val="left" w:pos="567"/>
          <w:tab w:val="left" w:pos="1276"/>
        </w:tabs>
        <w:spacing w:before="0" w:after="0" w:line="240" w:lineRule="auto"/>
        <w:ind w:right="-1" w:firstLine="709"/>
        <w:jc w:val="both"/>
        <w:rPr>
          <w:rFonts w:ascii="Times New Roman" w:eastAsia="Calibri" w:hAnsi="Times New Roman" w:cs="Times New Roman"/>
          <w:sz w:val="28"/>
          <w:szCs w:val="28"/>
          <w:lang w:eastAsia="ru-RU"/>
        </w:rPr>
      </w:pPr>
      <w:r w:rsidRPr="00BF5822">
        <w:rPr>
          <w:rFonts w:ascii="Times New Roman" w:eastAsia="Times New Roman" w:hAnsi="Times New Roman" w:cs="Times New Roman"/>
          <w:b/>
          <w:sz w:val="28"/>
          <w:szCs w:val="28"/>
          <w:lang w:eastAsia="ru-RU"/>
        </w:rPr>
        <w:t>дефіцит</w:t>
      </w:r>
      <w:r w:rsidRPr="00BF5822">
        <w:rPr>
          <w:rFonts w:ascii="Times New Roman" w:eastAsia="Times New Roman" w:hAnsi="Times New Roman" w:cs="Times New Roman"/>
          <w:sz w:val="28"/>
          <w:szCs w:val="28"/>
          <w:lang w:eastAsia="ru-RU"/>
        </w:rPr>
        <w:t xml:space="preserve"> бюджету міської  територіальної громади у сумі 11 795 957 гривень, в тому числі  по загальному фонду у сумі 9 342 673 гривень, джерелом фінансування якого визначити вільний залишок коштів загального фонду  на 01 січня 2021 року,  по спеціальному фонду у сумі 2 453 284 гривень,  джерелом фінансування якого визначити вільний залишок коштів спеціального фонду на </w:t>
      </w:r>
      <w:r w:rsidRPr="00BF5822">
        <w:rPr>
          <w:rFonts w:ascii="Times New Roman" w:eastAsia="Times New Roman" w:hAnsi="Times New Roman" w:cs="Times New Roman"/>
          <w:sz w:val="28"/>
          <w:szCs w:val="28"/>
          <w:lang w:eastAsia="ru-RU"/>
        </w:rPr>
        <w:lastRenderedPageBreak/>
        <w:t xml:space="preserve">01 січня 2021 року в сумі 97 661 гривень та кошти, передані із загального фонду  до бюджету розвитку (спеціального фонду) у сумі  2 355 623 гривень </w:t>
      </w:r>
      <w:r w:rsidRPr="00BF5822">
        <w:rPr>
          <w:rFonts w:ascii="Times New Roman" w:eastAsia="Calibri" w:hAnsi="Times New Roman" w:cs="Times New Roman"/>
          <w:sz w:val="28"/>
          <w:szCs w:val="28"/>
          <w:lang w:eastAsia="ru-RU"/>
        </w:rPr>
        <w:t>згідно з додатком 2 до цього рішення;</w:t>
      </w:r>
    </w:p>
    <w:p w14:paraId="343B2557" w14:textId="77777777" w:rsidR="00BF5822" w:rsidRPr="00BF5822" w:rsidRDefault="00BF5822" w:rsidP="00BF5822">
      <w:pPr>
        <w:tabs>
          <w:tab w:val="left" w:pos="567"/>
          <w:tab w:val="left" w:pos="1276"/>
        </w:tabs>
        <w:spacing w:before="0" w:after="0" w:line="240" w:lineRule="auto"/>
        <w:ind w:right="-1" w:firstLine="709"/>
        <w:jc w:val="both"/>
        <w:rPr>
          <w:rFonts w:ascii="Times New Roman" w:eastAsia="Calibri" w:hAnsi="Times New Roman" w:cs="Times New Roman"/>
          <w:sz w:val="28"/>
          <w:szCs w:val="28"/>
          <w:lang w:eastAsia="ru-RU"/>
        </w:rPr>
      </w:pPr>
      <w:r w:rsidRPr="00BF5822">
        <w:rPr>
          <w:rFonts w:ascii="Times New Roman" w:eastAsia="Calibri" w:hAnsi="Times New Roman" w:cs="Times New Roman"/>
          <w:b/>
          <w:sz w:val="28"/>
          <w:szCs w:val="28"/>
          <w:lang w:eastAsia="ru-RU"/>
        </w:rPr>
        <w:t>оборотний залишок бюджетних коштів</w:t>
      </w:r>
      <w:r w:rsidRPr="00BF5822">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5C14550B" w14:textId="77777777" w:rsidR="00BF5822" w:rsidRPr="00BF5822" w:rsidRDefault="00BF5822" w:rsidP="00BF5822">
      <w:pPr>
        <w:tabs>
          <w:tab w:val="left" w:pos="567"/>
          <w:tab w:val="left" w:pos="1276"/>
        </w:tabs>
        <w:spacing w:before="0" w:after="0" w:line="240" w:lineRule="auto"/>
        <w:ind w:right="-1" w:firstLine="709"/>
        <w:jc w:val="both"/>
        <w:rPr>
          <w:rFonts w:ascii="Times New Roman" w:eastAsia="Calibri" w:hAnsi="Times New Roman" w:cs="Times New Roman"/>
          <w:sz w:val="28"/>
          <w:szCs w:val="28"/>
          <w:lang w:eastAsia="ru-RU"/>
        </w:rPr>
      </w:pPr>
    </w:p>
    <w:p w14:paraId="130F6A0E"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           2. Додатки  1,2,3,4,5 до даного рішення викласти у новій редакції (додається).</w:t>
      </w:r>
    </w:p>
    <w:p w14:paraId="51645382"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p>
    <w:p w14:paraId="10E47374"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272DD8B9"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p>
    <w:p w14:paraId="24DFF1CC"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p>
    <w:p w14:paraId="3E4BE89D"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p>
    <w:p w14:paraId="0127B025" w14:textId="77777777" w:rsidR="00BF5822" w:rsidRPr="00BF5822" w:rsidRDefault="00BF5822" w:rsidP="00BF5822">
      <w:pPr>
        <w:spacing w:before="0" w:after="0" w:line="240" w:lineRule="auto"/>
        <w:jc w:val="both"/>
        <w:rPr>
          <w:rFonts w:ascii="Times New Roman" w:eastAsia="Times New Roman" w:hAnsi="Times New Roman" w:cs="Times New Roman"/>
          <w:sz w:val="28"/>
          <w:szCs w:val="28"/>
          <w:lang w:eastAsia="ru-RU"/>
        </w:rPr>
      </w:pPr>
      <w:r w:rsidRPr="00BF5822">
        <w:rPr>
          <w:rFonts w:ascii="Times New Roman" w:eastAsia="Times New Roman" w:hAnsi="Times New Roman" w:cs="Times New Roman"/>
          <w:sz w:val="28"/>
          <w:szCs w:val="28"/>
          <w:lang w:eastAsia="ru-RU"/>
        </w:rPr>
        <w:t>Міський голова                                                                          Андрій ЧЕРНЯЄВ</w:t>
      </w:r>
    </w:p>
    <w:p w14:paraId="6A9D3E80" w14:textId="77777777" w:rsidR="00BF5822" w:rsidRPr="00BF5822" w:rsidRDefault="00BF5822" w:rsidP="00BF5822">
      <w:pPr>
        <w:spacing w:before="0" w:after="0" w:line="240" w:lineRule="auto"/>
        <w:rPr>
          <w:rFonts w:ascii="Times New Roman" w:eastAsia="Calibri" w:hAnsi="Times New Roman" w:cs="Times New Roman"/>
          <w:sz w:val="28"/>
          <w:szCs w:val="28"/>
          <w:lang w:eastAsia="ru-RU"/>
        </w:rPr>
      </w:pPr>
    </w:p>
    <w:p w14:paraId="2D73A425" w14:textId="77777777" w:rsidR="00BF5822" w:rsidRPr="00BF5822" w:rsidRDefault="00BF5822" w:rsidP="00BF5822">
      <w:pPr>
        <w:spacing w:before="0" w:after="0" w:line="240" w:lineRule="auto"/>
        <w:rPr>
          <w:rFonts w:ascii="Times New Roman" w:eastAsia="Calibri" w:hAnsi="Times New Roman" w:cs="Times New Roman"/>
          <w:sz w:val="28"/>
          <w:szCs w:val="28"/>
          <w:lang w:eastAsia="ru-RU"/>
        </w:rPr>
      </w:pPr>
    </w:p>
    <w:p w14:paraId="486CF71B" w14:textId="77777777" w:rsidR="00BF5822" w:rsidRPr="00BF5822" w:rsidRDefault="00BF5822" w:rsidP="00BF5822">
      <w:pPr>
        <w:spacing w:before="0" w:after="0" w:line="240" w:lineRule="auto"/>
        <w:rPr>
          <w:rFonts w:ascii="Times New Roman" w:eastAsia="Calibri" w:hAnsi="Times New Roman" w:cs="Times New Roman"/>
          <w:sz w:val="28"/>
          <w:szCs w:val="28"/>
          <w:lang w:eastAsia="ru-RU"/>
        </w:rPr>
      </w:pPr>
    </w:p>
    <w:p w14:paraId="1750B495" w14:textId="77777777" w:rsidR="00BF5822" w:rsidRPr="00BF5822" w:rsidRDefault="00BF5822" w:rsidP="00BF5822">
      <w:pPr>
        <w:spacing w:before="0" w:after="0" w:line="240" w:lineRule="auto"/>
        <w:rPr>
          <w:rFonts w:ascii="Times New Roman" w:eastAsia="Calibri" w:hAnsi="Times New Roman" w:cs="Times New Roman"/>
          <w:sz w:val="28"/>
          <w:szCs w:val="28"/>
          <w:lang w:eastAsia="ru-RU"/>
        </w:rPr>
      </w:pPr>
    </w:p>
    <w:p w14:paraId="0E2C6F94" w14:textId="3EFE6CD5" w:rsidR="00BF5822" w:rsidRDefault="00BF5822" w:rsidP="00BF5822">
      <w:pPr>
        <w:spacing w:before="0" w:after="0" w:line="240" w:lineRule="auto"/>
        <w:rPr>
          <w:rFonts w:ascii="Times New Roman" w:eastAsia="Calibri" w:hAnsi="Times New Roman" w:cs="Times New Roman"/>
          <w:sz w:val="28"/>
          <w:szCs w:val="28"/>
          <w:lang w:eastAsia="ru-RU"/>
        </w:rPr>
      </w:pPr>
    </w:p>
    <w:p w14:paraId="41A1FB99" w14:textId="7E3DFCB6" w:rsidR="00BF5822" w:rsidRDefault="00BF5822" w:rsidP="00BF5822">
      <w:pPr>
        <w:spacing w:before="0" w:after="0" w:line="240" w:lineRule="auto"/>
        <w:rPr>
          <w:rFonts w:ascii="Times New Roman" w:eastAsia="Calibri" w:hAnsi="Times New Roman" w:cs="Times New Roman"/>
          <w:sz w:val="28"/>
          <w:szCs w:val="28"/>
          <w:lang w:eastAsia="ru-RU"/>
        </w:rPr>
      </w:pPr>
    </w:p>
    <w:p w14:paraId="2B14D40B" w14:textId="591782A3" w:rsidR="00BF5822" w:rsidRDefault="00BF5822" w:rsidP="00BF5822">
      <w:pPr>
        <w:spacing w:before="0" w:after="0" w:line="240" w:lineRule="auto"/>
        <w:rPr>
          <w:rFonts w:ascii="Times New Roman" w:eastAsia="Calibri" w:hAnsi="Times New Roman" w:cs="Times New Roman"/>
          <w:sz w:val="28"/>
          <w:szCs w:val="28"/>
          <w:lang w:eastAsia="ru-RU"/>
        </w:rPr>
      </w:pPr>
    </w:p>
    <w:p w14:paraId="75FB7C7B" w14:textId="4BE36FA5" w:rsidR="00BF5822" w:rsidRDefault="00BF5822" w:rsidP="00BF5822">
      <w:pPr>
        <w:spacing w:before="0" w:after="0" w:line="240" w:lineRule="auto"/>
        <w:rPr>
          <w:rFonts w:ascii="Times New Roman" w:eastAsia="Calibri" w:hAnsi="Times New Roman" w:cs="Times New Roman"/>
          <w:sz w:val="28"/>
          <w:szCs w:val="28"/>
          <w:lang w:eastAsia="ru-RU"/>
        </w:rPr>
      </w:pPr>
    </w:p>
    <w:p w14:paraId="6F3EFB9C" w14:textId="5E477460" w:rsidR="00BF5822" w:rsidRDefault="00BF5822" w:rsidP="00BF5822">
      <w:pPr>
        <w:spacing w:before="0" w:after="0" w:line="240" w:lineRule="auto"/>
        <w:rPr>
          <w:rFonts w:ascii="Times New Roman" w:eastAsia="Calibri" w:hAnsi="Times New Roman" w:cs="Times New Roman"/>
          <w:sz w:val="28"/>
          <w:szCs w:val="28"/>
          <w:lang w:eastAsia="ru-RU"/>
        </w:rPr>
      </w:pPr>
    </w:p>
    <w:p w14:paraId="76486582" w14:textId="526B15E0" w:rsidR="00BF5822" w:rsidRDefault="00BF5822" w:rsidP="00BF5822">
      <w:pPr>
        <w:spacing w:before="0" w:after="0" w:line="240" w:lineRule="auto"/>
        <w:rPr>
          <w:rFonts w:ascii="Times New Roman" w:eastAsia="Calibri" w:hAnsi="Times New Roman" w:cs="Times New Roman"/>
          <w:sz w:val="28"/>
          <w:szCs w:val="28"/>
          <w:lang w:eastAsia="ru-RU"/>
        </w:rPr>
      </w:pPr>
    </w:p>
    <w:p w14:paraId="713310B5" w14:textId="4F14E3E4" w:rsidR="00BF5822" w:rsidRDefault="00BF5822" w:rsidP="00BF5822">
      <w:pPr>
        <w:spacing w:before="0" w:after="0" w:line="240" w:lineRule="auto"/>
        <w:rPr>
          <w:rFonts w:ascii="Times New Roman" w:eastAsia="Calibri" w:hAnsi="Times New Roman" w:cs="Times New Roman"/>
          <w:sz w:val="28"/>
          <w:szCs w:val="28"/>
          <w:lang w:eastAsia="ru-RU"/>
        </w:rPr>
      </w:pPr>
    </w:p>
    <w:p w14:paraId="6F7790A5" w14:textId="58F4FC95" w:rsidR="00BF5822" w:rsidRDefault="00BF5822" w:rsidP="00BF5822">
      <w:pPr>
        <w:spacing w:before="0" w:after="0" w:line="240" w:lineRule="auto"/>
        <w:rPr>
          <w:rFonts w:ascii="Times New Roman" w:eastAsia="Calibri" w:hAnsi="Times New Roman" w:cs="Times New Roman"/>
          <w:sz w:val="28"/>
          <w:szCs w:val="28"/>
          <w:lang w:eastAsia="ru-RU"/>
        </w:rPr>
      </w:pPr>
    </w:p>
    <w:p w14:paraId="498AB6AC" w14:textId="698EB674" w:rsidR="00BF5822" w:rsidRDefault="00BF5822" w:rsidP="00BF5822">
      <w:pPr>
        <w:spacing w:before="0" w:after="0" w:line="240" w:lineRule="auto"/>
        <w:rPr>
          <w:rFonts w:ascii="Times New Roman" w:eastAsia="Calibri" w:hAnsi="Times New Roman" w:cs="Times New Roman"/>
          <w:sz w:val="28"/>
          <w:szCs w:val="28"/>
          <w:lang w:eastAsia="ru-RU"/>
        </w:rPr>
      </w:pPr>
    </w:p>
    <w:p w14:paraId="22FA7568" w14:textId="7D76D485" w:rsidR="00BF5822" w:rsidRDefault="00BF5822" w:rsidP="00BF5822">
      <w:pPr>
        <w:spacing w:before="0" w:after="0" w:line="240" w:lineRule="auto"/>
        <w:rPr>
          <w:rFonts w:ascii="Times New Roman" w:eastAsia="Calibri" w:hAnsi="Times New Roman" w:cs="Times New Roman"/>
          <w:sz w:val="28"/>
          <w:szCs w:val="28"/>
          <w:lang w:eastAsia="ru-RU"/>
        </w:rPr>
      </w:pPr>
    </w:p>
    <w:p w14:paraId="52C3E5EE" w14:textId="4058BFCA" w:rsidR="00BF5822" w:rsidRDefault="00BF5822" w:rsidP="00BF5822">
      <w:pPr>
        <w:spacing w:before="0" w:after="0" w:line="240" w:lineRule="auto"/>
        <w:rPr>
          <w:rFonts w:ascii="Times New Roman" w:eastAsia="Calibri" w:hAnsi="Times New Roman" w:cs="Times New Roman"/>
          <w:sz w:val="28"/>
          <w:szCs w:val="28"/>
          <w:lang w:eastAsia="ru-RU"/>
        </w:rPr>
      </w:pPr>
    </w:p>
    <w:p w14:paraId="27C28A8A" w14:textId="6D49A805" w:rsidR="00BF5822" w:rsidRDefault="00BF5822" w:rsidP="00BF5822">
      <w:pPr>
        <w:spacing w:before="0" w:after="0" w:line="240" w:lineRule="auto"/>
        <w:rPr>
          <w:rFonts w:ascii="Times New Roman" w:eastAsia="Calibri" w:hAnsi="Times New Roman" w:cs="Times New Roman"/>
          <w:sz w:val="28"/>
          <w:szCs w:val="28"/>
          <w:lang w:eastAsia="ru-RU"/>
        </w:rPr>
      </w:pPr>
    </w:p>
    <w:p w14:paraId="3DBFCA7E" w14:textId="353FCA98" w:rsidR="00BF5822" w:rsidRDefault="00BF5822" w:rsidP="00BF5822">
      <w:pPr>
        <w:spacing w:before="0" w:after="0" w:line="240" w:lineRule="auto"/>
        <w:rPr>
          <w:rFonts w:ascii="Times New Roman" w:eastAsia="Calibri" w:hAnsi="Times New Roman" w:cs="Times New Roman"/>
          <w:sz w:val="28"/>
          <w:szCs w:val="28"/>
          <w:lang w:eastAsia="ru-RU"/>
        </w:rPr>
      </w:pPr>
    </w:p>
    <w:p w14:paraId="6B4BFA5D" w14:textId="5CD0B71F" w:rsidR="00706A62" w:rsidRDefault="00706A62" w:rsidP="00BF5822">
      <w:pPr>
        <w:spacing w:before="0" w:after="0" w:line="240" w:lineRule="auto"/>
        <w:rPr>
          <w:rFonts w:ascii="Times New Roman" w:eastAsia="Calibri" w:hAnsi="Times New Roman" w:cs="Times New Roman"/>
          <w:sz w:val="28"/>
          <w:szCs w:val="28"/>
          <w:lang w:eastAsia="ru-RU"/>
        </w:rPr>
      </w:pPr>
    </w:p>
    <w:p w14:paraId="4E0E0B7C" w14:textId="0BDB6B1E" w:rsidR="00706A62" w:rsidRDefault="00706A62" w:rsidP="00BF5822">
      <w:pPr>
        <w:spacing w:before="0" w:after="0" w:line="240" w:lineRule="auto"/>
        <w:rPr>
          <w:rFonts w:ascii="Times New Roman" w:eastAsia="Calibri" w:hAnsi="Times New Roman" w:cs="Times New Roman"/>
          <w:sz w:val="28"/>
          <w:szCs w:val="28"/>
          <w:lang w:eastAsia="ru-RU"/>
        </w:rPr>
      </w:pPr>
    </w:p>
    <w:p w14:paraId="7BA913EB" w14:textId="206E1D27" w:rsidR="00706A62" w:rsidRDefault="00706A62" w:rsidP="00BF5822">
      <w:pPr>
        <w:spacing w:before="0" w:after="0" w:line="240" w:lineRule="auto"/>
        <w:rPr>
          <w:rFonts w:ascii="Times New Roman" w:eastAsia="Calibri" w:hAnsi="Times New Roman" w:cs="Times New Roman"/>
          <w:sz w:val="28"/>
          <w:szCs w:val="28"/>
          <w:lang w:eastAsia="ru-RU"/>
        </w:rPr>
      </w:pPr>
    </w:p>
    <w:p w14:paraId="3B612188" w14:textId="1850395F" w:rsidR="00706A62" w:rsidRDefault="00706A62" w:rsidP="00BF5822">
      <w:pPr>
        <w:spacing w:before="0" w:after="0" w:line="240" w:lineRule="auto"/>
        <w:rPr>
          <w:rFonts w:ascii="Times New Roman" w:eastAsia="Calibri" w:hAnsi="Times New Roman" w:cs="Times New Roman"/>
          <w:sz w:val="28"/>
          <w:szCs w:val="28"/>
          <w:lang w:eastAsia="ru-RU"/>
        </w:rPr>
      </w:pPr>
    </w:p>
    <w:p w14:paraId="58B5B89E" w14:textId="4E786DB3" w:rsidR="00706A62" w:rsidRDefault="00706A62" w:rsidP="00BF5822">
      <w:pPr>
        <w:spacing w:before="0" w:after="0" w:line="240" w:lineRule="auto"/>
        <w:rPr>
          <w:rFonts w:ascii="Times New Roman" w:eastAsia="Calibri" w:hAnsi="Times New Roman" w:cs="Times New Roman"/>
          <w:sz w:val="28"/>
          <w:szCs w:val="28"/>
          <w:lang w:eastAsia="ru-RU"/>
        </w:rPr>
      </w:pPr>
    </w:p>
    <w:p w14:paraId="7D153FDE" w14:textId="334031AB" w:rsidR="00706A62" w:rsidRDefault="00706A62" w:rsidP="00BF5822">
      <w:pPr>
        <w:spacing w:before="0" w:after="0" w:line="240" w:lineRule="auto"/>
        <w:rPr>
          <w:rFonts w:ascii="Times New Roman" w:eastAsia="Calibri" w:hAnsi="Times New Roman" w:cs="Times New Roman"/>
          <w:sz w:val="28"/>
          <w:szCs w:val="28"/>
          <w:lang w:eastAsia="ru-RU"/>
        </w:rPr>
      </w:pPr>
    </w:p>
    <w:p w14:paraId="40BE3713" w14:textId="5C53B874" w:rsidR="00706A62" w:rsidRDefault="00706A62" w:rsidP="00BF5822">
      <w:pPr>
        <w:spacing w:before="0" w:after="0" w:line="240" w:lineRule="auto"/>
        <w:rPr>
          <w:rFonts w:ascii="Times New Roman" w:eastAsia="Calibri" w:hAnsi="Times New Roman" w:cs="Times New Roman"/>
          <w:sz w:val="28"/>
          <w:szCs w:val="28"/>
          <w:lang w:eastAsia="ru-RU"/>
        </w:rPr>
      </w:pPr>
    </w:p>
    <w:p w14:paraId="12D83134" w14:textId="0AE4636C" w:rsidR="00706A62" w:rsidRDefault="00706A62" w:rsidP="00BF5822">
      <w:pPr>
        <w:spacing w:before="0" w:after="0" w:line="240" w:lineRule="auto"/>
        <w:rPr>
          <w:rFonts w:ascii="Times New Roman" w:eastAsia="Calibri" w:hAnsi="Times New Roman" w:cs="Times New Roman"/>
          <w:sz w:val="28"/>
          <w:szCs w:val="28"/>
          <w:lang w:eastAsia="ru-RU"/>
        </w:rPr>
      </w:pPr>
    </w:p>
    <w:p w14:paraId="76C6DD4E" w14:textId="4624E695" w:rsidR="00706A62" w:rsidRDefault="00706A62" w:rsidP="00BF5822">
      <w:pPr>
        <w:spacing w:before="0" w:after="0" w:line="240" w:lineRule="auto"/>
        <w:rPr>
          <w:rFonts w:ascii="Times New Roman" w:eastAsia="Calibri" w:hAnsi="Times New Roman" w:cs="Times New Roman"/>
          <w:sz w:val="28"/>
          <w:szCs w:val="28"/>
          <w:lang w:eastAsia="ru-RU"/>
        </w:rPr>
      </w:pPr>
    </w:p>
    <w:p w14:paraId="10AEB5AD" w14:textId="197C75A2" w:rsidR="00706A62" w:rsidRDefault="00706A62" w:rsidP="00BF5822">
      <w:pPr>
        <w:spacing w:before="0" w:after="0" w:line="240" w:lineRule="auto"/>
        <w:rPr>
          <w:rFonts w:ascii="Times New Roman" w:eastAsia="Calibri" w:hAnsi="Times New Roman" w:cs="Times New Roman"/>
          <w:sz w:val="28"/>
          <w:szCs w:val="28"/>
          <w:lang w:eastAsia="ru-RU"/>
        </w:rPr>
      </w:pPr>
    </w:p>
    <w:p w14:paraId="56B97BC7" w14:textId="77777777" w:rsidR="00706A62" w:rsidRPr="00BF5822" w:rsidRDefault="00706A62" w:rsidP="00BF5822">
      <w:pPr>
        <w:spacing w:before="0" w:after="0" w:line="240" w:lineRule="auto"/>
        <w:rPr>
          <w:rFonts w:ascii="Times New Roman" w:eastAsia="Calibri" w:hAnsi="Times New Roman" w:cs="Times New Roman"/>
          <w:sz w:val="28"/>
          <w:szCs w:val="28"/>
          <w:lang w:eastAsia="ru-RU"/>
        </w:rPr>
      </w:pPr>
    </w:p>
    <w:p w14:paraId="59C14420" w14:textId="77777777" w:rsidR="00BF5822" w:rsidRPr="00BF5822" w:rsidRDefault="00BF5822" w:rsidP="00BF5822">
      <w:pPr>
        <w:spacing w:before="0" w:after="0" w:line="240" w:lineRule="auto"/>
        <w:rPr>
          <w:rFonts w:ascii="Times New Roman" w:eastAsia="Calibri" w:hAnsi="Times New Roman" w:cs="Times New Roman"/>
          <w:sz w:val="28"/>
          <w:szCs w:val="28"/>
          <w:lang w:eastAsia="ru-RU"/>
        </w:rPr>
      </w:pPr>
    </w:p>
    <w:p w14:paraId="665F64C7" w14:textId="77777777" w:rsidR="00BF5822" w:rsidRPr="00BF5822" w:rsidRDefault="00BF5822" w:rsidP="00BF5822">
      <w:pPr>
        <w:spacing w:before="0" w:after="0" w:line="240" w:lineRule="auto"/>
        <w:rPr>
          <w:rFonts w:ascii="Times New Roman" w:eastAsia="Calibri" w:hAnsi="Times New Roman" w:cs="Times New Roman"/>
          <w:sz w:val="28"/>
          <w:szCs w:val="28"/>
          <w:lang w:eastAsia="ru-RU"/>
        </w:rPr>
      </w:pPr>
    </w:p>
    <w:p w14:paraId="20DF0E72" w14:textId="77777777" w:rsidR="00BF5822" w:rsidRPr="00BF5822" w:rsidRDefault="00BF5822" w:rsidP="00BF5822">
      <w:pPr>
        <w:tabs>
          <w:tab w:val="left" w:pos="720"/>
          <w:tab w:val="left" w:pos="7080"/>
        </w:tabs>
        <w:spacing w:before="0" w:after="0" w:line="240" w:lineRule="auto"/>
        <w:jc w:val="center"/>
        <w:rPr>
          <w:rFonts w:ascii="Times New Roman" w:eastAsia="Times New Roman" w:hAnsi="Times New Roman" w:cs="Times New Roman"/>
          <w:szCs w:val="22"/>
          <w:lang w:eastAsia="ru-RU"/>
        </w:rPr>
      </w:pPr>
      <w:r w:rsidRPr="00BF5822">
        <w:rPr>
          <w:rFonts w:ascii="Times New Roman" w:eastAsia="Times New Roman" w:hAnsi="Times New Roman" w:cs="Times New Roman"/>
          <w:szCs w:val="22"/>
          <w:lang w:eastAsia="ru-RU"/>
        </w:rPr>
        <w:object w:dxaOrig="886" w:dyaOrig="1137" w14:anchorId="437955D8">
          <v:shape id="_x0000_i1044" type="#_x0000_t75" style="width:34pt;height:45pt" o:ole="" filled="t">
            <v:fill color2="black"/>
            <v:imagedata r:id="rId6" o:title=""/>
          </v:shape>
          <o:OLEObject Type="Embed" ProgID="Word.Picture.8" ShapeID="_x0000_i1044" DrawAspect="Content" ObjectID="_1697352169" r:id="rId43"/>
        </w:object>
      </w:r>
    </w:p>
    <w:p w14:paraId="2839F020" w14:textId="77777777" w:rsidR="00BF5822" w:rsidRPr="00BF5822" w:rsidRDefault="00BF5822" w:rsidP="00BF5822">
      <w:pPr>
        <w:tabs>
          <w:tab w:val="left" w:pos="7080"/>
        </w:tabs>
        <w:spacing w:before="0" w:after="0" w:line="240" w:lineRule="auto"/>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УКРАЇНА</w:t>
      </w:r>
    </w:p>
    <w:p w14:paraId="51BDC4C1" w14:textId="77777777" w:rsidR="00BF5822" w:rsidRPr="00BF5822" w:rsidRDefault="00BF5822" w:rsidP="00BF5822">
      <w:pPr>
        <w:spacing w:before="0" w:after="0" w:line="240" w:lineRule="auto"/>
        <w:ind w:left="120"/>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 xml:space="preserve">СІВЕРСЬКА  МІСЬКА  РАДА </w:t>
      </w:r>
    </w:p>
    <w:p w14:paraId="783204BD" w14:textId="77777777" w:rsidR="00BF5822" w:rsidRPr="00BF5822" w:rsidRDefault="00BF5822" w:rsidP="00BF5822">
      <w:pPr>
        <w:spacing w:before="0" w:after="0" w:line="240" w:lineRule="auto"/>
        <w:ind w:left="120"/>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БАХМУТСЬКОГО  РАЙОНУ  ДОНЕЦЬКОЇ ОБЛАСТІ</w:t>
      </w:r>
    </w:p>
    <w:p w14:paraId="31ECC4B1" w14:textId="77777777" w:rsidR="00BF5822" w:rsidRPr="00BF5822" w:rsidRDefault="00BF5822" w:rsidP="00BF5822">
      <w:pPr>
        <w:spacing w:before="0" w:after="0" w:line="240" w:lineRule="auto"/>
        <w:ind w:left="120"/>
        <w:jc w:val="center"/>
        <w:rPr>
          <w:rFonts w:ascii="Times New Roman" w:eastAsia="Times New Roman" w:hAnsi="Times New Roman" w:cs="Times New Roman"/>
          <w:b/>
          <w:sz w:val="28"/>
          <w:szCs w:val="28"/>
          <w:lang w:eastAsia="ru-RU"/>
        </w:rPr>
      </w:pPr>
    </w:p>
    <w:p w14:paraId="634281DB" w14:textId="77777777" w:rsidR="00BF5822" w:rsidRPr="00BF5822" w:rsidRDefault="00BF5822" w:rsidP="00BF5822">
      <w:pPr>
        <w:spacing w:before="0" w:after="0" w:line="240" w:lineRule="auto"/>
        <w:ind w:left="120"/>
        <w:jc w:val="center"/>
        <w:rPr>
          <w:rFonts w:ascii="Times New Roman" w:eastAsia="Times New Roman" w:hAnsi="Times New Roman" w:cs="Times New Roman"/>
          <w:b/>
          <w:i/>
          <w:sz w:val="28"/>
          <w:szCs w:val="28"/>
          <w:lang w:eastAsia="ru-RU"/>
        </w:rPr>
      </w:pPr>
      <w:r w:rsidRPr="00BF5822">
        <w:rPr>
          <w:rFonts w:ascii="Times New Roman" w:eastAsia="Times New Roman" w:hAnsi="Times New Roman" w:cs="Times New Roman"/>
          <w:b/>
          <w:sz w:val="28"/>
          <w:szCs w:val="28"/>
          <w:lang w:eastAsia="ru-RU"/>
        </w:rPr>
        <w:t xml:space="preserve">Р І Ш Е Н </w:t>
      </w:r>
      <w:proofErr w:type="spellStart"/>
      <w:r w:rsidRPr="00BF5822">
        <w:rPr>
          <w:rFonts w:ascii="Times New Roman" w:eastAsia="Times New Roman" w:hAnsi="Times New Roman" w:cs="Times New Roman"/>
          <w:b/>
          <w:sz w:val="28"/>
          <w:szCs w:val="28"/>
          <w:lang w:eastAsia="ru-RU"/>
        </w:rPr>
        <w:t>Н</w:t>
      </w:r>
      <w:proofErr w:type="spellEnd"/>
      <w:r w:rsidRPr="00BF5822">
        <w:rPr>
          <w:rFonts w:ascii="Times New Roman" w:eastAsia="Times New Roman" w:hAnsi="Times New Roman" w:cs="Times New Roman"/>
          <w:b/>
          <w:sz w:val="28"/>
          <w:szCs w:val="28"/>
          <w:lang w:eastAsia="ru-RU"/>
        </w:rPr>
        <w:t xml:space="preserve"> Я</w:t>
      </w:r>
    </w:p>
    <w:p w14:paraId="097C9A4F" w14:textId="77777777" w:rsidR="00BF5822" w:rsidRPr="00BF5822" w:rsidRDefault="00BF5822" w:rsidP="00BF5822">
      <w:pPr>
        <w:spacing w:before="0" w:after="0" w:line="240" w:lineRule="auto"/>
        <w:ind w:left="120"/>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F1CE1" w:rsidRPr="00BF5822" w14:paraId="79C9C53C" w14:textId="77777777" w:rsidTr="00FC14B2">
        <w:trPr>
          <w:jc w:val="center"/>
        </w:trPr>
        <w:tc>
          <w:tcPr>
            <w:tcW w:w="3095" w:type="dxa"/>
          </w:tcPr>
          <w:p w14:paraId="0C3883D2" w14:textId="72673F92" w:rsidR="004F1CE1" w:rsidRPr="00BF5822" w:rsidRDefault="004F1CE1" w:rsidP="004F1CE1">
            <w:pPr>
              <w:widowControl w:val="0"/>
              <w:tabs>
                <w:tab w:val="left" w:pos="4680"/>
                <w:tab w:val="left" w:pos="6804"/>
              </w:tabs>
              <w:suppressAutoHyphens/>
              <w:spacing w:before="0" w:after="0" w:line="240" w:lineRule="auto"/>
              <w:ind w:left="120"/>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tcPr>
          <w:p w14:paraId="6F25CED3" w14:textId="3250C98C" w:rsidR="004F1CE1" w:rsidRPr="00BF5822" w:rsidRDefault="004F1CE1" w:rsidP="004F1CE1">
            <w:pPr>
              <w:widowControl w:val="0"/>
              <w:tabs>
                <w:tab w:val="left" w:pos="4680"/>
                <w:tab w:val="left" w:pos="6804"/>
              </w:tabs>
              <w:suppressAutoHyphens/>
              <w:spacing w:before="0" w:after="0" w:line="240" w:lineRule="auto"/>
              <w:ind w:left="120"/>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tcPr>
          <w:p w14:paraId="187C760E" w14:textId="5E0F8BA1" w:rsidR="004F1CE1" w:rsidRPr="00BF5822" w:rsidRDefault="004F1CE1" w:rsidP="004F1CE1">
            <w:pPr>
              <w:widowControl w:val="0"/>
              <w:tabs>
                <w:tab w:val="left" w:pos="4680"/>
                <w:tab w:val="left" w:pos="6804"/>
              </w:tabs>
              <w:suppressAutoHyphens/>
              <w:spacing w:before="0" w:after="0" w:line="240" w:lineRule="auto"/>
              <w:ind w:left="120"/>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№8/18 - 340</w:t>
            </w:r>
          </w:p>
        </w:tc>
      </w:tr>
    </w:tbl>
    <w:p w14:paraId="4CA079F2" w14:textId="77777777" w:rsidR="00BF5822" w:rsidRPr="00BF5822" w:rsidRDefault="00BF5822" w:rsidP="00BF5822">
      <w:pPr>
        <w:widowControl w:val="0"/>
        <w:tabs>
          <w:tab w:val="left" w:pos="4680"/>
          <w:tab w:val="left" w:pos="6804"/>
        </w:tabs>
        <w:suppressAutoHyphens/>
        <w:spacing w:before="0" w:after="0" w:line="240" w:lineRule="auto"/>
        <w:ind w:left="120"/>
        <w:rPr>
          <w:rFonts w:ascii="Times New Roman" w:eastAsia="Times New Roman" w:hAnsi="Times New Roman" w:cs="Times New Roman"/>
          <w:kern w:val="2"/>
          <w:sz w:val="24"/>
          <w:szCs w:val="24"/>
          <w:lang w:eastAsia="ar-SA"/>
        </w:rPr>
      </w:pPr>
    </w:p>
    <w:p w14:paraId="4373092A" w14:textId="77777777" w:rsidR="00BF5822" w:rsidRPr="00BF5822" w:rsidRDefault="00BF5822" w:rsidP="00BF5822">
      <w:pPr>
        <w:suppressAutoHyphens/>
        <w:spacing w:before="0" w:after="0" w:line="240" w:lineRule="auto"/>
        <w:rPr>
          <w:rFonts w:ascii="Times New Roman" w:eastAsia="Times New Roman" w:hAnsi="Times New Roman" w:cs="Times New Roman"/>
          <w:sz w:val="24"/>
          <w:szCs w:val="24"/>
          <w:lang w:eastAsia="ar-SA"/>
        </w:rPr>
      </w:pPr>
    </w:p>
    <w:p w14:paraId="2F335857"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Про внесення змін до рішення міської ради</w:t>
      </w:r>
    </w:p>
    <w:p w14:paraId="5FD0D167"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від 24.12.2020  № 8/4-56 «Про затвердження</w:t>
      </w:r>
    </w:p>
    <w:p w14:paraId="68FE476A"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Програми фінансової підтримки комунального</w:t>
      </w:r>
    </w:p>
    <w:p w14:paraId="7E069608"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некомерційного підприємства «Центр первинної</w:t>
      </w:r>
    </w:p>
    <w:p w14:paraId="5DB699A8"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 xml:space="preserve">медико-санітарної допомоги Бахмутської </w:t>
      </w:r>
    </w:p>
    <w:p w14:paraId="41319979"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районної ради» на 2021 рік»</w:t>
      </w:r>
    </w:p>
    <w:p w14:paraId="26D98FD3"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p>
    <w:p w14:paraId="036F5577"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 xml:space="preserve">          Розглянувши лист </w:t>
      </w:r>
      <w:proofErr w:type="spellStart"/>
      <w:r w:rsidRPr="00BF5822">
        <w:rPr>
          <w:rFonts w:ascii="Times New Roman" w:eastAsia="Times New Roman" w:hAnsi="Times New Roman" w:cs="Times New Roman"/>
          <w:sz w:val="26"/>
          <w:szCs w:val="26"/>
          <w:lang w:eastAsia="ar-SA"/>
        </w:rPr>
        <w:t>в.о.головного</w:t>
      </w:r>
      <w:proofErr w:type="spellEnd"/>
      <w:r w:rsidRPr="00BF5822">
        <w:rPr>
          <w:rFonts w:ascii="Times New Roman" w:eastAsia="Times New Roman" w:hAnsi="Times New Roman" w:cs="Times New Roman"/>
          <w:sz w:val="26"/>
          <w:szCs w:val="26"/>
          <w:lang w:eastAsia="ar-SA"/>
        </w:rPr>
        <w:t xml:space="preserve"> лікаря комунального некомерційного підприємства «Центр первинної медико-санітарної допомоги Бахмутської районної ради» </w:t>
      </w:r>
      <w:proofErr w:type="spellStart"/>
      <w:r w:rsidRPr="00BF5822">
        <w:rPr>
          <w:rFonts w:ascii="Times New Roman" w:eastAsia="Times New Roman" w:hAnsi="Times New Roman" w:cs="Times New Roman"/>
          <w:sz w:val="26"/>
          <w:szCs w:val="26"/>
          <w:lang w:eastAsia="ar-SA"/>
        </w:rPr>
        <w:t>Леонової</w:t>
      </w:r>
      <w:proofErr w:type="spellEnd"/>
      <w:r w:rsidRPr="00BF5822">
        <w:rPr>
          <w:rFonts w:ascii="Times New Roman" w:eastAsia="Times New Roman" w:hAnsi="Times New Roman" w:cs="Times New Roman"/>
          <w:sz w:val="26"/>
          <w:szCs w:val="26"/>
          <w:lang w:eastAsia="ar-SA"/>
        </w:rPr>
        <w:t xml:space="preserve"> В. від 20.10.2021 №702,   керуючись статтею 26 Закону України «Про місцеве самоврядування в Україні», міська рада</w:t>
      </w:r>
    </w:p>
    <w:p w14:paraId="612E7877"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p>
    <w:p w14:paraId="4ED05CF3" w14:textId="77777777" w:rsidR="00BF5822" w:rsidRPr="00BF5822" w:rsidRDefault="00BF5822" w:rsidP="00BF5822">
      <w:pPr>
        <w:suppressAutoHyphens/>
        <w:spacing w:before="0" w:after="0" w:line="240" w:lineRule="auto"/>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ВИРІШИЛА:</w:t>
      </w:r>
    </w:p>
    <w:p w14:paraId="2A8AA973"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 xml:space="preserve">          1. </w:t>
      </w:r>
      <w:proofErr w:type="spellStart"/>
      <w:r w:rsidRPr="00BF5822">
        <w:rPr>
          <w:rFonts w:ascii="Times New Roman" w:eastAsia="Times New Roman" w:hAnsi="Times New Roman" w:cs="Times New Roman"/>
          <w:sz w:val="26"/>
          <w:szCs w:val="26"/>
          <w:lang w:eastAsia="ar-SA"/>
        </w:rPr>
        <w:t>Внести</w:t>
      </w:r>
      <w:proofErr w:type="spellEnd"/>
      <w:r w:rsidRPr="00BF5822">
        <w:rPr>
          <w:rFonts w:ascii="Times New Roman" w:eastAsia="Times New Roman" w:hAnsi="Times New Roman" w:cs="Times New Roman"/>
          <w:sz w:val="26"/>
          <w:szCs w:val="26"/>
          <w:lang w:eastAsia="ar-SA"/>
        </w:rPr>
        <w:t xml:space="preserve"> до рішення міської ради від 24.12.2020 № 8/4-56 «Про затвердження Програми фінансової підтримки комунального некомерційного підприємства «Центр первинної медико-санітарної допомоги Бахмутської районної ради» на 2021 рік наступні зміни:</w:t>
      </w:r>
    </w:p>
    <w:p w14:paraId="24936C15"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 xml:space="preserve">                </w:t>
      </w:r>
    </w:p>
    <w:p w14:paraId="46A62A29"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 xml:space="preserve">          1.1. План заходів програми фінансової підтримки комунального некомерційного підприємства «Центра первинної медико-санітарної допомоги Бахмутської районної ради» на 2021 рік викласти в новій редакції.</w:t>
      </w:r>
    </w:p>
    <w:p w14:paraId="6FAC3A23"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6"/>
          <w:szCs w:val="26"/>
          <w:lang w:eastAsia="ar-SA"/>
        </w:rPr>
      </w:pPr>
    </w:p>
    <w:p w14:paraId="3D3F495A"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6"/>
          <w:szCs w:val="26"/>
          <w:lang w:eastAsia="ar-SA"/>
        </w:rPr>
      </w:pPr>
    </w:p>
    <w:p w14:paraId="3FEDC641" w14:textId="77777777" w:rsidR="00BF5822" w:rsidRPr="00BF5822" w:rsidRDefault="00BF5822" w:rsidP="00BF5822">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r w:rsidRPr="00BF5822">
        <w:rPr>
          <w:rFonts w:ascii="Times New Roman" w:eastAsia="Times New Roman" w:hAnsi="Times New Roman" w:cs="Times New Roman"/>
          <w:sz w:val="26"/>
          <w:szCs w:val="26"/>
          <w:lang w:eastAsia="ar-SA"/>
        </w:rPr>
        <w:t>Міський голова                                                                             Андрій ЧЕРНЯЄВ</w:t>
      </w:r>
    </w:p>
    <w:p w14:paraId="1FDB8D2C"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4"/>
          <w:szCs w:val="24"/>
          <w:lang w:eastAsia="ar-SA"/>
        </w:rPr>
      </w:pPr>
    </w:p>
    <w:p w14:paraId="44C3977E"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4"/>
          <w:szCs w:val="24"/>
          <w:lang w:eastAsia="ar-SA"/>
        </w:rPr>
      </w:pPr>
    </w:p>
    <w:p w14:paraId="1E9793B1"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4"/>
          <w:szCs w:val="24"/>
          <w:lang w:eastAsia="ar-SA"/>
        </w:rPr>
      </w:pPr>
    </w:p>
    <w:p w14:paraId="3809BBC0"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4"/>
          <w:szCs w:val="24"/>
          <w:lang w:eastAsia="ar-SA"/>
        </w:rPr>
      </w:pPr>
    </w:p>
    <w:p w14:paraId="68749568"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4"/>
          <w:szCs w:val="24"/>
          <w:lang w:eastAsia="ar-SA"/>
        </w:rPr>
      </w:pPr>
    </w:p>
    <w:p w14:paraId="5B949CC2" w14:textId="77777777" w:rsidR="00BF5822" w:rsidRPr="00BF5822" w:rsidRDefault="00BF5822" w:rsidP="00BF5822">
      <w:pPr>
        <w:suppressAutoHyphens/>
        <w:spacing w:before="0" w:after="0" w:line="240" w:lineRule="auto"/>
        <w:jc w:val="both"/>
        <w:rPr>
          <w:rFonts w:ascii="Times New Roman" w:eastAsia="Times New Roman" w:hAnsi="Times New Roman" w:cs="Times New Roman"/>
          <w:sz w:val="24"/>
          <w:szCs w:val="24"/>
          <w:lang w:eastAsia="ar-SA"/>
        </w:rPr>
      </w:pPr>
    </w:p>
    <w:p w14:paraId="0A978441" w14:textId="77777777" w:rsidR="00BF5822" w:rsidRPr="00BF5822" w:rsidRDefault="00BF5822" w:rsidP="00BF5822">
      <w:pPr>
        <w:overflowPunct w:val="0"/>
        <w:autoSpaceDE w:val="0"/>
        <w:autoSpaceDN w:val="0"/>
        <w:adjustRightInd w:val="0"/>
        <w:spacing w:before="0" w:after="0" w:line="240" w:lineRule="auto"/>
        <w:rPr>
          <w:rFonts w:ascii="Times New Roman" w:eastAsia="Times New Roman" w:hAnsi="Times New Roman" w:cs="Times New Roman"/>
          <w:b/>
          <w:bCs/>
          <w:sz w:val="24"/>
          <w:szCs w:val="24"/>
          <w:lang w:eastAsia="ru-RU"/>
        </w:rPr>
        <w:sectPr w:rsidR="00BF5822" w:rsidRPr="00BF5822">
          <w:pgSz w:w="11906" w:h="16838"/>
          <w:pgMar w:top="850" w:right="850" w:bottom="850" w:left="1417" w:header="708" w:footer="708" w:gutter="0"/>
          <w:cols w:space="708"/>
          <w:docGrid w:linePitch="360"/>
        </w:sectPr>
      </w:pPr>
    </w:p>
    <w:p w14:paraId="71B95DE5" w14:textId="611F62BA" w:rsidR="00BF5822" w:rsidRPr="00BF5822" w:rsidRDefault="00BF5822" w:rsidP="00706A62">
      <w:pPr>
        <w:suppressAutoHyphens/>
        <w:spacing w:before="0" w:after="0" w:line="240" w:lineRule="auto"/>
        <w:jc w:val="right"/>
        <w:rPr>
          <w:rFonts w:ascii="Times New Roman" w:eastAsia="Times New Roman" w:hAnsi="Times New Roman" w:cs="Times New Roman"/>
          <w:sz w:val="24"/>
          <w:szCs w:val="24"/>
          <w:lang w:val="ru-RU" w:eastAsia="ar-SA"/>
        </w:rPr>
      </w:pPr>
      <w:proofErr w:type="spellStart"/>
      <w:r w:rsidRPr="00BF5822">
        <w:rPr>
          <w:rFonts w:ascii="Times New Roman" w:eastAsia="Times New Roman" w:hAnsi="Times New Roman" w:cs="Times New Roman"/>
          <w:sz w:val="24"/>
          <w:szCs w:val="24"/>
          <w:lang w:val="ru-RU" w:eastAsia="ar-SA"/>
        </w:rPr>
        <w:lastRenderedPageBreak/>
        <w:t>Затверджено</w:t>
      </w:r>
      <w:proofErr w:type="spellEnd"/>
    </w:p>
    <w:p w14:paraId="6F540171" w14:textId="0C1B50F1" w:rsidR="00BF5822" w:rsidRPr="00BF5822" w:rsidRDefault="00BF5822" w:rsidP="00706A62">
      <w:pPr>
        <w:tabs>
          <w:tab w:val="left" w:pos="3686"/>
        </w:tabs>
        <w:suppressAutoHyphens/>
        <w:spacing w:before="0" w:after="0" w:line="240" w:lineRule="auto"/>
        <w:jc w:val="right"/>
        <w:rPr>
          <w:rFonts w:ascii="Times New Roman" w:eastAsia="Times New Roman" w:hAnsi="Times New Roman" w:cs="Times New Roman"/>
          <w:sz w:val="24"/>
          <w:szCs w:val="24"/>
          <w:lang w:val="ru-RU" w:eastAsia="ar-SA"/>
        </w:rPr>
      </w:pPr>
      <w:proofErr w:type="spellStart"/>
      <w:r w:rsidRPr="00BF5822">
        <w:rPr>
          <w:rFonts w:ascii="Times New Roman" w:eastAsia="Times New Roman" w:hAnsi="Times New Roman" w:cs="Times New Roman"/>
          <w:sz w:val="24"/>
          <w:szCs w:val="24"/>
          <w:lang w:val="ru-RU" w:eastAsia="ar-SA"/>
        </w:rPr>
        <w:t>рішенням</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міської</w:t>
      </w:r>
      <w:proofErr w:type="spellEnd"/>
      <w:r w:rsidRPr="00BF5822">
        <w:rPr>
          <w:rFonts w:ascii="Times New Roman" w:eastAsia="Times New Roman" w:hAnsi="Times New Roman" w:cs="Times New Roman"/>
          <w:sz w:val="24"/>
          <w:szCs w:val="24"/>
          <w:lang w:val="ru-RU" w:eastAsia="ar-SA"/>
        </w:rPr>
        <w:t xml:space="preserve"> ради</w:t>
      </w:r>
    </w:p>
    <w:p w14:paraId="04C83195" w14:textId="1A6836FE" w:rsidR="00BF5822" w:rsidRPr="00BF5822" w:rsidRDefault="00BF5822" w:rsidP="00706A62">
      <w:pPr>
        <w:suppressAutoHyphens/>
        <w:spacing w:before="0" w:after="0" w:line="240" w:lineRule="auto"/>
        <w:jc w:val="right"/>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від</w:t>
      </w:r>
      <w:r w:rsidR="004F1CE1">
        <w:rPr>
          <w:rFonts w:ascii="Times New Roman" w:eastAsia="Times New Roman" w:hAnsi="Times New Roman" w:cs="Times New Roman"/>
          <w:sz w:val="24"/>
          <w:szCs w:val="24"/>
          <w:lang w:val="ru-RU" w:eastAsia="ar-SA"/>
        </w:rPr>
        <w:t>21.10.2021</w:t>
      </w:r>
      <w:r w:rsidRPr="00BF5822">
        <w:rPr>
          <w:rFonts w:ascii="Times New Roman" w:eastAsia="Times New Roman" w:hAnsi="Times New Roman" w:cs="Times New Roman"/>
          <w:sz w:val="24"/>
          <w:szCs w:val="24"/>
          <w:lang w:val="ru-RU" w:eastAsia="ar-SA"/>
        </w:rPr>
        <w:t>№</w:t>
      </w:r>
      <w:r w:rsidR="004F1CE1">
        <w:rPr>
          <w:rFonts w:ascii="Times New Roman" w:eastAsia="Times New Roman" w:hAnsi="Times New Roman" w:cs="Times New Roman"/>
          <w:sz w:val="24"/>
          <w:szCs w:val="24"/>
          <w:lang w:val="ru-RU" w:eastAsia="ar-SA"/>
        </w:rPr>
        <w:t>8/18-340</w:t>
      </w:r>
    </w:p>
    <w:p w14:paraId="0F22D967" w14:textId="77777777" w:rsidR="00BF5822" w:rsidRPr="00BF5822" w:rsidRDefault="00BF5822" w:rsidP="00BF5822">
      <w:pPr>
        <w:suppressAutoHyphens/>
        <w:spacing w:before="0" w:after="0" w:line="240" w:lineRule="auto"/>
        <w:jc w:val="right"/>
        <w:rPr>
          <w:rFonts w:ascii="Times New Roman" w:eastAsia="Times New Roman" w:hAnsi="Times New Roman" w:cs="Times New Roman"/>
          <w:b/>
          <w:bCs/>
          <w:sz w:val="24"/>
          <w:szCs w:val="24"/>
          <w:lang w:val="ru-RU" w:eastAsia="ar-SA"/>
        </w:rPr>
      </w:pPr>
    </w:p>
    <w:p w14:paraId="46FB07B4" w14:textId="77777777" w:rsidR="00BF5822" w:rsidRPr="00BF5822" w:rsidRDefault="00BF5822" w:rsidP="00BF5822">
      <w:pPr>
        <w:suppressAutoHyphens/>
        <w:spacing w:before="0" w:after="0" w:line="240" w:lineRule="auto"/>
        <w:jc w:val="center"/>
        <w:rPr>
          <w:rFonts w:ascii="Times New Roman" w:eastAsia="Times New Roman" w:hAnsi="Times New Roman" w:cs="Times New Roman"/>
          <w:b/>
          <w:bCs/>
          <w:sz w:val="24"/>
          <w:szCs w:val="24"/>
          <w:lang w:val="ru-RU" w:eastAsia="ar-SA"/>
        </w:rPr>
      </w:pPr>
      <w:r w:rsidRPr="00BF5822">
        <w:rPr>
          <w:rFonts w:ascii="Times New Roman" w:eastAsia="Times New Roman" w:hAnsi="Times New Roman" w:cs="Times New Roman"/>
          <w:b/>
          <w:bCs/>
          <w:sz w:val="24"/>
          <w:szCs w:val="24"/>
          <w:lang w:val="ru-RU" w:eastAsia="ar-SA"/>
        </w:rPr>
        <w:t xml:space="preserve">План </w:t>
      </w:r>
      <w:proofErr w:type="spellStart"/>
      <w:proofErr w:type="gramStart"/>
      <w:r w:rsidRPr="00BF5822">
        <w:rPr>
          <w:rFonts w:ascii="Times New Roman" w:eastAsia="Times New Roman" w:hAnsi="Times New Roman" w:cs="Times New Roman"/>
          <w:b/>
          <w:bCs/>
          <w:sz w:val="24"/>
          <w:szCs w:val="24"/>
          <w:lang w:val="ru-RU" w:eastAsia="ar-SA"/>
        </w:rPr>
        <w:t>заходів</w:t>
      </w:r>
      <w:proofErr w:type="spell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програми</w:t>
      </w:r>
      <w:proofErr w:type="spellEnd"/>
      <w:proofErr w:type="gram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фінансової</w:t>
      </w:r>
      <w:proofErr w:type="spell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підтримки</w:t>
      </w:r>
      <w:proofErr w:type="spellEnd"/>
    </w:p>
    <w:p w14:paraId="27636294" w14:textId="77777777" w:rsidR="00BF5822" w:rsidRPr="00BF5822" w:rsidRDefault="00BF5822" w:rsidP="00BF5822">
      <w:pPr>
        <w:suppressAutoHyphens/>
        <w:spacing w:before="0" w:after="0" w:line="240" w:lineRule="auto"/>
        <w:jc w:val="center"/>
        <w:rPr>
          <w:rFonts w:ascii="Times New Roman" w:eastAsia="Times New Roman" w:hAnsi="Times New Roman" w:cs="Times New Roman"/>
          <w:b/>
          <w:bCs/>
          <w:sz w:val="24"/>
          <w:szCs w:val="24"/>
          <w:lang w:val="ru-RU" w:eastAsia="ar-SA"/>
        </w:rPr>
      </w:pPr>
      <w:proofErr w:type="spellStart"/>
      <w:r w:rsidRPr="00BF5822">
        <w:rPr>
          <w:rFonts w:ascii="Times New Roman" w:eastAsia="Times New Roman" w:hAnsi="Times New Roman" w:cs="Times New Roman"/>
          <w:b/>
          <w:bCs/>
          <w:sz w:val="24"/>
          <w:szCs w:val="24"/>
          <w:lang w:val="ru-RU" w:eastAsia="ar-SA"/>
        </w:rPr>
        <w:t>Комунального</w:t>
      </w:r>
      <w:proofErr w:type="spell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некомерційного</w:t>
      </w:r>
      <w:proofErr w:type="spell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підприємства</w:t>
      </w:r>
      <w:proofErr w:type="spellEnd"/>
      <w:r w:rsidRPr="00BF5822">
        <w:rPr>
          <w:rFonts w:ascii="Times New Roman" w:eastAsia="Times New Roman" w:hAnsi="Times New Roman" w:cs="Times New Roman"/>
          <w:b/>
          <w:bCs/>
          <w:sz w:val="24"/>
          <w:szCs w:val="24"/>
          <w:lang w:val="ru-RU" w:eastAsia="ar-SA"/>
        </w:rPr>
        <w:t xml:space="preserve"> «Центра </w:t>
      </w:r>
      <w:proofErr w:type="spellStart"/>
      <w:r w:rsidRPr="00BF5822">
        <w:rPr>
          <w:rFonts w:ascii="Times New Roman" w:eastAsia="Times New Roman" w:hAnsi="Times New Roman" w:cs="Times New Roman"/>
          <w:b/>
          <w:bCs/>
          <w:sz w:val="24"/>
          <w:szCs w:val="24"/>
          <w:lang w:val="ru-RU" w:eastAsia="ar-SA"/>
        </w:rPr>
        <w:t>первинної</w:t>
      </w:r>
      <w:proofErr w:type="spellEnd"/>
      <w:r w:rsidRPr="00BF5822">
        <w:rPr>
          <w:rFonts w:ascii="Times New Roman" w:eastAsia="Times New Roman" w:hAnsi="Times New Roman" w:cs="Times New Roman"/>
          <w:b/>
          <w:bCs/>
          <w:sz w:val="24"/>
          <w:szCs w:val="24"/>
          <w:lang w:val="ru-RU" w:eastAsia="ar-SA"/>
        </w:rPr>
        <w:t xml:space="preserve"> медико-</w:t>
      </w:r>
      <w:proofErr w:type="spellStart"/>
      <w:r w:rsidRPr="00BF5822">
        <w:rPr>
          <w:rFonts w:ascii="Times New Roman" w:eastAsia="Times New Roman" w:hAnsi="Times New Roman" w:cs="Times New Roman"/>
          <w:b/>
          <w:bCs/>
          <w:sz w:val="24"/>
          <w:szCs w:val="24"/>
          <w:lang w:val="ru-RU" w:eastAsia="ar-SA"/>
        </w:rPr>
        <w:t>санітарної</w:t>
      </w:r>
      <w:proofErr w:type="spell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допомоги</w:t>
      </w:r>
      <w:proofErr w:type="spell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Бахмутської</w:t>
      </w:r>
      <w:proofErr w:type="spellEnd"/>
      <w:r w:rsidRPr="00BF5822">
        <w:rPr>
          <w:rFonts w:ascii="Times New Roman" w:eastAsia="Times New Roman" w:hAnsi="Times New Roman" w:cs="Times New Roman"/>
          <w:b/>
          <w:bCs/>
          <w:sz w:val="24"/>
          <w:szCs w:val="24"/>
          <w:lang w:val="ru-RU" w:eastAsia="ar-SA"/>
        </w:rPr>
        <w:t xml:space="preserve"> </w:t>
      </w:r>
      <w:proofErr w:type="spellStart"/>
      <w:r w:rsidRPr="00BF5822">
        <w:rPr>
          <w:rFonts w:ascii="Times New Roman" w:eastAsia="Times New Roman" w:hAnsi="Times New Roman" w:cs="Times New Roman"/>
          <w:b/>
          <w:bCs/>
          <w:sz w:val="24"/>
          <w:szCs w:val="24"/>
          <w:lang w:val="ru-RU" w:eastAsia="ar-SA"/>
        </w:rPr>
        <w:t>районної</w:t>
      </w:r>
      <w:proofErr w:type="spellEnd"/>
      <w:r w:rsidRPr="00BF5822">
        <w:rPr>
          <w:rFonts w:ascii="Times New Roman" w:eastAsia="Times New Roman" w:hAnsi="Times New Roman" w:cs="Times New Roman"/>
          <w:b/>
          <w:bCs/>
          <w:sz w:val="24"/>
          <w:szCs w:val="24"/>
          <w:lang w:val="ru-RU" w:eastAsia="ar-SA"/>
        </w:rPr>
        <w:t xml:space="preserve"> ради» на 2021 </w:t>
      </w:r>
      <w:proofErr w:type="spellStart"/>
      <w:r w:rsidRPr="00BF5822">
        <w:rPr>
          <w:rFonts w:ascii="Times New Roman" w:eastAsia="Times New Roman" w:hAnsi="Times New Roman" w:cs="Times New Roman"/>
          <w:b/>
          <w:bCs/>
          <w:sz w:val="24"/>
          <w:szCs w:val="24"/>
          <w:lang w:val="ru-RU" w:eastAsia="ar-SA"/>
        </w:rPr>
        <w:t>рік</w:t>
      </w:r>
      <w:proofErr w:type="spellEnd"/>
    </w:p>
    <w:p w14:paraId="2AC9879B" w14:textId="77777777" w:rsidR="00BF5822" w:rsidRPr="00BF5822" w:rsidRDefault="00BF5822" w:rsidP="00BF5822">
      <w:pPr>
        <w:suppressAutoHyphens/>
        <w:spacing w:before="0" w:after="0" w:line="240" w:lineRule="auto"/>
        <w:jc w:val="center"/>
        <w:rPr>
          <w:rFonts w:ascii="Times New Roman" w:eastAsia="Times New Roman" w:hAnsi="Times New Roman" w:cs="Times New Roman"/>
          <w:b/>
          <w:bCs/>
          <w:sz w:val="28"/>
          <w:szCs w:val="28"/>
          <w:lang w:val="ru-RU" w:eastAsia="ar-SA"/>
        </w:rPr>
      </w:pP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BF5822" w:rsidRPr="00BF5822" w14:paraId="652BB30E" w14:textId="77777777" w:rsidTr="00FC14B2">
        <w:trPr>
          <w:trHeight w:val="979"/>
        </w:trPr>
        <w:tc>
          <w:tcPr>
            <w:tcW w:w="566" w:type="dxa"/>
          </w:tcPr>
          <w:p w14:paraId="106415DC"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з/п</w:t>
            </w:r>
          </w:p>
        </w:tc>
        <w:tc>
          <w:tcPr>
            <w:tcW w:w="2909" w:type="dxa"/>
          </w:tcPr>
          <w:p w14:paraId="6AA75683"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proofErr w:type="spellStart"/>
            <w:r w:rsidRPr="00BF5822">
              <w:rPr>
                <w:rFonts w:ascii="Times New Roman" w:eastAsia="Times New Roman" w:hAnsi="Times New Roman" w:cs="Times New Roman"/>
                <w:sz w:val="24"/>
                <w:szCs w:val="24"/>
                <w:lang w:val="ru-RU" w:eastAsia="ar-SA"/>
              </w:rPr>
              <w:t>Завдання</w:t>
            </w:r>
            <w:proofErr w:type="spellEnd"/>
          </w:p>
        </w:tc>
        <w:tc>
          <w:tcPr>
            <w:tcW w:w="5528" w:type="dxa"/>
          </w:tcPr>
          <w:p w14:paraId="30AEC545"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en-US" w:eastAsia="ar-SA"/>
              </w:rPr>
            </w:pPr>
            <w:proofErr w:type="spellStart"/>
            <w:r w:rsidRPr="00BF5822">
              <w:rPr>
                <w:rFonts w:ascii="Times New Roman" w:eastAsia="Times New Roman" w:hAnsi="Times New Roman" w:cs="Times New Roman"/>
                <w:sz w:val="24"/>
                <w:szCs w:val="24"/>
                <w:lang w:val="ru-RU" w:eastAsia="ar-SA"/>
              </w:rPr>
              <w:t>Зміст</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заходів</w:t>
            </w:r>
            <w:proofErr w:type="spellEnd"/>
            <w:r w:rsidRPr="00BF5822">
              <w:rPr>
                <w:rFonts w:ascii="Times New Roman" w:eastAsia="Times New Roman" w:hAnsi="Times New Roman" w:cs="Times New Roman"/>
                <w:sz w:val="24"/>
                <w:szCs w:val="24"/>
                <w:lang w:val="ru-RU" w:eastAsia="ar-SA"/>
              </w:rPr>
              <w:t xml:space="preserve"> </w:t>
            </w:r>
          </w:p>
        </w:tc>
        <w:tc>
          <w:tcPr>
            <w:tcW w:w="1559" w:type="dxa"/>
          </w:tcPr>
          <w:p w14:paraId="3BD2AE33"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xml:space="preserve">Строк </w:t>
            </w:r>
            <w:proofErr w:type="spellStart"/>
            <w:r w:rsidRPr="00BF5822">
              <w:rPr>
                <w:rFonts w:ascii="Times New Roman" w:eastAsia="Times New Roman" w:hAnsi="Times New Roman" w:cs="Times New Roman"/>
                <w:sz w:val="24"/>
                <w:szCs w:val="24"/>
                <w:lang w:val="ru-RU" w:eastAsia="ar-SA"/>
              </w:rPr>
              <w:t>вико</w:t>
            </w:r>
            <w:r w:rsidRPr="00BF5822">
              <w:rPr>
                <w:rFonts w:ascii="Times New Roman" w:eastAsia="Times New Roman" w:hAnsi="Times New Roman" w:cs="Times New Roman"/>
                <w:sz w:val="24"/>
                <w:szCs w:val="24"/>
                <w:lang w:val="ru-RU" w:eastAsia="ar-SA"/>
              </w:rPr>
              <w:softHyphen/>
              <w:t>нання</w:t>
            </w:r>
            <w:proofErr w:type="spellEnd"/>
            <w:r w:rsidRPr="00BF5822">
              <w:rPr>
                <w:rFonts w:ascii="Times New Roman" w:eastAsia="Times New Roman" w:hAnsi="Times New Roman" w:cs="Times New Roman"/>
                <w:sz w:val="24"/>
                <w:szCs w:val="24"/>
                <w:lang w:val="ru-RU" w:eastAsia="ar-SA"/>
              </w:rPr>
              <w:t xml:space="preserve"> заходу</w:t>
            </w:r>
          </w:p>
        </w:tc>
        <w:tc>
          <w:tcPr>
            <w:tcW w:w="2552" w:type="dxa"/>
          </w:tcPr>
          <w:p w14:paraId="1C71B4F8" w14:textId="77777777" w:rsidR="00BF5822" w:rsidRPr="00BF5822" w:rsidRDefault="00BF5822" w:rsidP="00BF5822">
            <w:pPr>
              <w:suppressAutoHyphens/>
              <w:spacing w:before="0" w:after="0"/>
              <w:ind w:right="-106"/>
              <w:jc w:val="center"/>
              <w:rPr>
                <w:rFonts w:ascii="Times New Roman" w:eastAsia="Times New Roman" w:hAnsi="Times New Roman" w:cs="Times New Roman"/>
                <w:sz w:val="24"/>
                <w:szCs w:val="24"/>
                <w:lang w:val="ru-RU" w:eastAsia="ar-SA"/>
              </w:rPr>
            </w:pPr>
            <w:proofErr w:type="spellStart"/>
            <w:r w:rsidRPr="00BF5822">
              <w:rPr>
                <w:rFonts w:ascii="Times New Roman" w:eastAsia="Times New Roman" w:hAnsi="Times New Roman" w:cs="Times New Roman"/>
                <w:sz w:val="24"/>
                <w:szCs w:val="24"/>
                <w:lang w:val="ru-RU" w:eastAsia="ar-SA"/>
              </w:rPr>
              <w:t>Джерела</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фінансування</w:t>
            </w:r>
            <w:proofErr w:type="spellEnd"/>
          </w:p>
        </w:tc>
        <w:tc>
          <w:tcPr>
            <w:tcW w:w="2108" w:type="dxa"/>
          </w:tcPr>
          <w:p w14:paraId="51384AC9"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proofErr w:type="spellStart"/>
            <w:r w:rsidRPr="00BF5822">
              <w:rPr>
                <w:rFonts w:ascii="Times New Roman" w:eastAsia="Times New Roman" w:hAnsi="Times New Roman" w:cs="Times New Roman"/>
                <w:sz w:val="24"/>
                <w:szCs w:val="24"/>
                <w:lang w:val="ru-RU" w:eastAsia="ar-SA"/>
              </w:rPr>
              <w:t>Обсяги</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фінансування</w:t>
            </w:r>
            <w:proofErr w:type="spellEnd"/>
            <w:r w:rsidRPr="00BF5822">
              <w:rPr>
                <w:rFonts w:ascii="Times New Roman" w:eastAsia="Times New Roman" w:hAnsi="Times New Roman" w:cs="Times New Roman"/>
                <w:sz w:val="24"/>
                <w:szCs w:val="24"/>
                <w:lang w:val="ru-RU" w:eastAsia="ar-SA"/>
              </w:rPr>
              <w:t xml:space="preserve"> </w:t>
            </w:r>
          </w:p>
          <w:p w14:paraId="7799DFCD"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xml:space="preserve"> грн.</w:t>
            </w:r>
          </w:p>
        </w:tc>
      </w:tr>
      <w:tr w:rsidR="00BF5822" w:rsidRPr="00BF5822" w14:paraId="7C3297A4" w14:textId="77777777" w:rsidTr="00FC14B2">
        <w:trPr>
          <w:trHeight w:val="379"/>
        </w:trPr>
        <w:tc>
          <w:tcPr>
            <w:tcW w:w="566" w:type="dxa"/>
          </w:tcPr>
          <w:p w14:paraId="58811C64"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1.</w:t>
            </w:r>
          </w:p>
        </w:tc>
        <w:tc>
          <w:tcPr>
            <w:tcW w:w="2909" w:type="dxa"/>
            <w:vMerge w:val="restart"/>
          </w:tcPr>
          <w:p w14:paraId="6C2B0F47"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proofErr w:type="spellStart"/>
            <w:r w:rsidRPr="00BF5822">
              <w:rPr>
                <w:rFonts w:ascii="Times New Roman" w:eastAsia="Times New Roman" w:hAnsi="Times New Roman" w:cs="Times New Roman"/>
                <w:sz w:val="24"/>
                <w:szCs w:val="24"/>
                <w:lang w:val="ru-RU" w:eastAsia="ar-SA"/>
              </w:rPr>
              <w:t>Підвищення</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якості</w:t>
            </w:r>
            <w:proofErr w:type="spellEnd"/>
            <w:r w:rsidRPr="00BF5822">
              <w:rPr>
                <w:rFonts w:ascii="Times New Roman" w:eastAsia="Times New Roman" w:hAnsi="Times New Roman" w:cs="Times New Roman"/>
                <w:sz w:val="24"/>
                <w:szCs w:val="24"/>
                <w:lang w:val="ru-RU" w:eastAsia="ar-SA"/>
              </w:rPr>
              <w:t xml:space="preserve"> та </w:t>
            </w:r>
            <w:proofErr w:type="spellStart"/>
            <w:r w:rsidRPr="00BF5822">
              <w:rPr>
                <w:rFonts w:ascii="Times New Roman" w:eastAsia="Times New Roman" w:hAnsi="Times New Roman" w:cs="Times New Roman"/>
                <w:sz w:val="24"/>
                <w:szCs w:val="24"/>
                <w:lang w:val="ru-RU" w:eastAsia="ar-SA"/>
              </w:rPr>
              <w:t>загальної</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доступності</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медичних</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послуг</w:t>
            </w:r>
            <w:proofErr w:type="spellEnd"/>
            <w:r w:rsidRPr="00BF5822">
              <w:rPr>
                <w:rFonts w:ascii="Times New Roman" w:eastAsia="Times New Roman" w:hAnsi="Times New Roman" w:cs="Times New Roman"/>
                <w:sz w:val="24"/>
                <w:szCs w:val="24"/>
                <w:lang w:val="ru-RU" w:eastAsia="ar-SA"/>
              </w:rPr>
              <w:t xml:space="preserve"> у </w:t>
            </w:r>
            <w:proofErr w:type="spellStart"/>
            <w:r w:rsidRPr="00BF5822">
              <w:rPr>
                <w:rFonts w:ascii="Times New Roman" w:eastAsia="Times New Roman" w:hAnsi="Times New Roman" w:cs="Times New Roman"/>
                <w:sz w:val="24"/>
                <w:szCs w:val="24"/>
                <w:lang w:val="ru-RU" w:eastAsia="ar-SA"/>
              </w:rPr>
              <w:t>міській</w:t>
            </w:r>
            <w:proofErr w:type="spellEnd"/>
            <w:r w:rsidRPr="00BF5822">
              <w:rPr>
                <w:rFonts w:ascii="Times New Roman" w:eastAsia="Times New Roman" w:hAnsi="Times New Roman" w:cs="Times New Roman"/>
                <w:sz w:val="24"/>
                <w:szCs w:val="24"/>
                <w:lang w:val="ru-RU" w:eastAsia="ar-SA"/>
              </w:rPr>
              <w:t xml:space="preserve"> та </w:t>
            </w:r>
            <w:proofErr w:type="spellStart"/>
            <w:r w:rsidRPr="00BF5822">
              <w:rPr>
                <w:rFonts w:ascii="Times New Roman" w:eastAsia="Times New Roman" w:hAnsi="Times New Roman" w:cs="Times New Roman"/>
                <w:sz w:val="24"/>
                <w:szCs w:val="24"/>
                <w:lang w:val="ru-RU" w:eastAsia="ar-SA"/>
              </w:rPr>
              <w:t>сільській</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місцевості</w:t>
            </w:r>
            <w:proofErr w:type="spellEnd"/>
            <w:r w:rsidRPr="00BF5822">
              <w:rPr>
                <w:rFonts w:ascii="Times New Roman" w:eastAsia="Times New Roman" w:hAnsi="Times New Roman" w:cs="Times New Roman"/>
                <w:sz w:val="24"/>
                <w:szCs w:val="24"/>
                <w:lang w:val="ru-RU" w:eastAsia="ar-SA"/>
              </w:rPr>
              <w:t xml:space="preserve"> </w:t>
            </w:r>
          </w:p>
        </w:tc>
        <w:tc>
          <w:tcPr>
            <w:tcW w:w="5528" w:type="dxa"/>
          </w:tcPr>
          <w:p w14:paraId="4AF606A9"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xml:space="preserve"> оплата </w:t>
            </w:r>
            <w:proofErr w:type="spellStart"/>
            <w:proofErr w:type="gramStart"/>
            <w:r w:rsidRPr="00BF5822">
              <w:rPr>
                <w:rFonts w:ascii="Times New Roman" w:eastAsia="Times New Roman" w:hAnsi="Times New Roman" w:cs="Times New Roman"/>
                <w:sz w:val="24"/>
                <w:szCs w:val="24"/>
                <w:lang w:val="ru-RU" w:eastAsia="ar-SA"/>
              </w:rPr>
              <w:t>праці</w:t>
            </w:r>
            <w:proofErr w:type="spellEnd"/>
            <w:r w:rsidRPr="00BF5822">
              <w:rPr>
                <w:rFonts w:ascii="Times New Roman" w:eastAsia="Times New Roman" w:hAnsi="Times New Roman" w:cs="Times New Roman"/>
                <w:sz w:val="24"/>
                <w:szCs w:val="24"/>
                <w:lang w:val="ru-RU" w:eastAsia="ar-SA"/>
              </w:rPr>
              <w:t xml:space="preserve">  і</w:t>
            </w:r>
            <w:proofErr w:type="gram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нарахування</w:t>
            </w:r>
            <w:proofErr w:type="spellEnd"/>
            <w:r w:rsidRPr="00BF5822">
              <w:rPr>
                <w:rFonts w:ascii="Times New Roman" w:eastAsia="Times New Roman" w:hAnsi="Times New Roman" w:cs="Times New Roman"/>
                <w:sz w:val="24"/>
                <w:szCs w:val="24"/>
                <w:lang w:val="ru-RU" w:eastAsia="ar-SA"/>
              </w:rPr>
              <w:t xml:space="preserve"> на </w:t>
            </w:r>
            <w:proofErr w:type="spellStart"/>
            <w:r w:rsidRPr="00BF5822">
              <w:rPr>
                <w:rFonts w:ascii="Times New Roman" w:eastAsia="Times New Roman" w:hAnsi="Times New Roman" w:cs="Times New Roman"/>
                <w:sz w:val="24"/>
                <w:szCs w:val="24"/>
                <w:lang w:val="ru-RU" w:eastAsia="ar-SA"/>
              </w:rPr>
              <w:t>заробітну</w:t>
            </w:r>
            <w:proofErr w:type="spellEnd"/>
            <w:r w:rsidRPr="00BF5822">
              <w:rPr>
                <w:rFonts w:ascii="Times New Roman" w:eastAsia="Times New Roman" w:hAnsi="Times New Roman" w:cs="Times New Roman"/>
                <w:sz w:val="24"/>
                <w:szCs w:val="24"/>
                <w:lang w:val="ru-RU" w:eastAsia="ar-SA"/>
              </w:rPr>
              <w:t xml:space="preserve"> плату </w:t>
            </w:r>
            <w:proofErr w:type="spellStart"/>
            <w:r w:rsidRPr="00BF5822">
              <w:rPr>
                <w:rFonts w:ascii="Times New Roman" w:eastAsia="Times New Roman" w:hAnsi="Times New Roman" w:cs="Times New Roman"/>
                <w:sz w:val="24"/>
                <w:szCs w:val="24"/>
                <w:lang w:val="ru-RU" w:eastAsia="ar-SA"/>
              </w:rPr>
              <w:t>працівникам</w:t>
            </w:r>
            <w:proofErr w:type="spellEnd"/>
            <w:r w:rsidRPr="00BF5822">
              <w:rPr>
                <w:rFonts w:ascii="Times New Roman" w:eastAsia="Times New Roman" w:hAnsi="Times New Roman" w:cs="Times New Roman"/>
                <w:sz w:val="24"/>
                <w:szCs w:val="24"/>
                <w:lang w:val="ru-RU" w:eastAsia="ar-SA"/>
              </w:rPr>
              <w:t xml:space="preserve"> фельдшерских </w:t>
            </w:r>
            <w:proofErr w:type="spellStart"/>
            <w:r w:rsidRPr="00BF5822">
              <w:rPr>
                <w:rFonts w:ascii="Times New Roman" w:eastAsia="Times New Roman" w:hAnsi="Times New Roman" w:cs="Times New Roman"/>
                <w:sz w:val="24"/>
                <w:szCs w:val="24"/>
                <w:lang w:val="ru-RU" w:eastAsia="ar-SA"/>
              </w:rPr>
              <w:t>пунктів</w:t>
            </w:r>
            <w:proofErr w:type="spellEnd"/>
            <w:r w:rsidRPr="00BF5822">
              <w:rPr>
                <w:rFonts w:ascii="Times New Roman" w:eastAsia="Times New Roman" w:hAnsi="Times New Roman" w:cs="Times New Roman"/>
                <w:sz w:val="24"/>
                <w:szCs w:val="24"/>
                <w:lang w:val="ru-RU" w:eastAsia="ar-SA"/>
              </w:rPr>
              <w:t xml:space="preserve">   </w:t>
            </w:r>
          </w:p>
        </w:tc>
        <w:tc>
          <w:tcPr>
            <w:tcW w:w="1559" w:type="dxa"/>
          </w:tcPr>
          <w:p w14:paraId="5B6A6293"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2021</w:t>
            </w:r>
          </w:p>
        </w:tc>
        <w:tc>
          <w:tcPr>
            <w:tcW w:w="2552" w:type="dxa"/>
          </w:tcPr>
          <w:p w14:paraId="1B5491CC"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xml:space="preserve">Бюджет </w:t>
            </w:r>
            <w:proofErr w:type="spellStart"/>
            <w:r w:rsidRPr="00BF5822">
              <w:rPr>
                <w:rFonts w:ascii="Times New Roman" w:eastAsia="Times New Roman" w:hAnsi="Times New Roman" w:cs="Times New Roman"/>
                <w:sz w:val="24"/>
                <w:szCs w:val="24"/>
                <w:lang w:val="ru-RU" w:eastAsia="ar-SA"/>
              </w:rPr>
              <w:t>міської</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територіальної</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громади</w:t>
            </w:r>
            <w:proofErr w:type="spellEnd"/>
          </w:p>
        </w:tc>
        <w:tc>
          <w:tcPr>
            <w:tcW w:w="2108" w:type="dxa"/>
          </w:tcPr>
          <w:p w14:paraId="166A0445" w14:textId="77777777" w:rsidR="00BF5822" w:rsidRPr="00BF5822" w:rsidRDefault="00BF5822" w:rsidP="00BF5822">
            <w:pPr>
              <w:spacing w:before="0" w:after="0"/>
              <w:jc w:val="center"/>
              <w:rPr>
                <w:rFonts w:ascii="Times New Roman" w:eastAsia="Times New Roman" w:hAnsi="Times New Roman" w:cs="Times New Roman"/>
                <w:sz w:val="24"/>
                <w:szCs w:val="24"/>
                <w:lang w:eastAsia="ru-RU"/>
              </w:rPr>
            </w:pPr>
            <w:r w:rsidRPr="00BF5822">
              <w:rPr>
                <w:rFonts w:ascii="Times New Roman" w:eastAsia="Times New Roman" w:hAnsi="Times New Roman" w:cs="Times New Roman"/>
                <w:sz w:val="24"/>
                <w:szCs w:val="24"/>
                <w:lang w:eastAsia="ru-RU"/>
              </w:rPr>
              <w:t>512650</w:t>
            </w:r>
          </w:p>
        </w:tc>
      </w:tr>
      <w:tr w:rsidR="00BF5822" w:rsidRPr="00BF5822" w14:paraId="298B0008" w14:textId="77777777" w:rsidTr="00FC14B2">
        <w:trPr>
          <w:trHeight w:val="793"/>
        </w:trPr>
        <w:tc>
          <w:tcPr>
            <w:tcW w:w="566" w:type="dxa"/>
          </w:tcPr>
          <w:p w14:paraId="3BF060D8"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2.</w:t>
            </w:r>
          </w:p>
        </w:tc>
        <w:tc>
          <w:tcPr>
            <w:tcW w:w="2909" w:type="dxa"/>
            <w:vMerge/>
          </w:tcPr>
          <w:p w14:paraId="0FC01876"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p>
        </w:tc>
        <w:tc>
          <w:tcPr>
            <w:tcW w:w="5528" w:type="dxa"/>
          </w:tcPr>
          <w:p w14:paraId="5777201C" w14:textId="77777777" w:rsidR="00BF5822" w:rsidRPr="00BF5822" w:rsidRDefault="00BF5822" w:rsidP="00BF5822">
            <w:pPr>
              <w:suppressAutoHyphens/>
              <w:spacing w:before="0" w:after="0" w:line="240" w:lineRule="auto"/>
              <w:rPr>
                <w:rFonts w:ascii="Times New Roman" w:eastAsia="Times New Roman" w:hAnsi="Times New Roman" w:cs="Times New Roman"/>
                <w:color w:val="000000"/>
                <w:sz w:val="24"/>
                <w:szCs w:val="24"/>
                <w:lang w:val="ru-RU" w:eastAsia="ar-SA"/>
              </w:rPr>
            </w:pPr>
            <w:proofErr w:type="spellStart"/>
            <w:r w:rsidRPr="00BF5822">
              <w:rPr>
                <w:rFonts w:ascii="Times New Roman" w:eastAsia="Times New Roman" w:hAnsi="Times New Roman" w:cs="Times New Roman"/>
                <w:color w:val="000000"/>
                <w:sz w:val="24"/>
                <w:szCs w:val="24"/>
                <w:lang w:val="ru-RU" w:eastAsia="ar-SA"/>
              </w:rPr>
              <w:t>Забезпечення</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proofErr w:type="gramStart"/>
            <w:r w:rsidRPr="00BF5822">
              <w:rPr>
                <w:rFonts w:ascii="Times New Roman" w:eastAsia="Times New Roman" w:hAnsi="Times New Roman" w:cs="Times New Roman"/>
                <w:color w:val="000000"/>
                <w:sz w:val="24"/>
                <w:szCs w:val="24"/>
                <w:lang w:val="ru-RU" w:eastAsia="ar-SA"/>
              </w:rPr>
              <w:t>послугами</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страхування</w:t>
            </w:r>
            <w:proofErr w:type="spellEnd"/>
            <w:proofErr w:type="gram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Інтернету</w:t>
            </w:r>
            <w:proofErr w:type="spellEnd"/>
          </w:p>
        </w:tc>
        <w:tc>
          <w:tcPr>
            <w:tcW w:w="1559" w:type="dxa"/>
          </w:tcPr>
          <w:p w14:paraId="1017C9B0"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2021</w:t>
            </w:r>
          </w:p>
        </w:tc>
        <w:tc>
          <w:tcPr>
            <w:tcW w:w="2552" w:type="dxa"/>
          </w:tcPr>
          <w:p w14:paraId="7BA10D8C"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xml:space="preserve">Бюджет </w:t>
            </w:r>
            <w:proofErr w:type="spellStart"/>
            <w:r w:rsidRPr="00BF5822">
              <w:rPr>
                <w:rFonts w:ascii="Times New Roman" w:eastAsia="Times New Roman" w:hAnsi="Times New Roman" w:cs="Times New Roman"/>
                <w:sz w:val="24"/>
                <w:szCs w:val="24"/>
                <w:lang w:val="ru-RU" w:eastAsia="ar-SA"/>
              </w:rPr>
              <w:t>міської</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територіальної</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громади</w:t>
            </w:r>
            <w:proofErr w:type="spellEnd"/>
          </w:p>
        </w:tc>
        <w:tc>
          <w:tcPr>
            <w:tcW w:w="2108" w:type="dxa"/>
          </w:tcPr>
          <w:p w14:paraId="6C919EEE" w14:textId="77777777" w:rsidR="00BF5822" w:rsidRPr="00BF5822" w:rsidRDefault="00BF5822" w:rsidP="00BF5822">
            <w:pPr>
              <w:spacing w:before="0" w:after="0"/>
              <w:jc w:val="center"/>
              <w:rPr>
                <w:rFonts w:ascii="Times New Roman" w:eastAsia="Times New Roman" w:hAnsi="Times New Roman" w:cs="Times New Roman"/>
                <w:sz w:val="24"/>
                <w:szCs w:val="24"/>
                <w:lang w:eastAsia="ru-RU"/>
              </w:rPr>
            </w:pPr>
            <w:r w:rsidRPr="00BF5822">
              <w:rPr>
                <w:rFonts w:ascii="Times New Roman" w:eastAsia="Times New Roman" w:hAnsi="Times New Roman" w:cs="Times New Roman"/>
                <w:sz w:val="24"/>
                <w:szCs w:val="24"/>
                <w:lang w:eastAsia="ru-RU"/>
              </w:rPr>
              <w:t>3200</w:t>
            </w:r>
          </w:p>
        </w:tc>
      </w:tr>
      <w:tr w:rsidR="00BF5822" w:rsidRPr="00BF5822" w14:paraId="702A1524" w14:textId="77777777" w:rsidTr="00FC14B2">
        <w:trPr>
          <w:trHeight w:val="1058"/>
        </w:trPr>
        <w:tc>
          <w:tcPr>
            <w:tcW w:w="566" w:type="dxa"/>
          </w:tcPr>
          <w:p w14:paraId="548CF837"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3.</w:t>
            </w:r>
          </w:p>
        </w:tc>
        <w:tc>
          <w:tcPr>
            <w:tcW w:w="2909" w:type="dxa"/>
            <w:vMerge/>
          </w:tcPr>
          <w:p w14:paraId="3F1B307F"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p>
        </w:tc>
        <w:tc>
          <w:tcPr>
            <w:tcW w:w="5528" w:type="dxa"/>
          </w:tcPr>
          <w:p w14:paraId="11203BCD" w14:textId="77777777" w:rsidR="00BF5822" w:rsidRPr="00BF5822" w:rsidRDefault="00BF5822" w:rsidP="00BF5822">
            <w:pPr>
              <w:suppressAutoHyphens/>
              <w:spacing w:before="0" w:after="0" w:line="240" w:lineRule="auto"/>
              <w:rPr>
                <w:rFonts w:ascii="Times New Roman" w:eastAsia="Times New Roman" w:hAnsi="Times New Roman" w:cs="Times New Roman"/>
                <w:color w:val="000000"/>
                <w:sz w:val="24"/>
                <w:szCs w:val="24"/>
                <w:lang w:val="ru-RU" w:eastAsia="ar-SA"/>
              </w:rPr>
            </w:pPr>
            <w:proofErr w:type="spellStart"/>
            <w:r w:rsidRPr="00BF5822">
              <w:rPr>
                <w:rFonts w:ascii="Times New Roman" w:eastAsia="Times New Roman" w:hAnsi="Times New Roman" w:cs="Times New Roman"/>
                <w:color w:val="000000"/>
                <w:sz w:val="24"/>
                <w:szCs w:val="24"/>
                <w:lang w:val="ru-RU" w:eastAsia="ar-SA"/>
              </w:rPr>
              <w:t>Забезпечення</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лікарськими</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засобами</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пільгової</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категорії</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населення</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хворих</w:t>
            </w:r>
            <w:proofErr w:type="spellEnd"/>
            <w:r w:rsidRPr="00BF5822">
              <w:rPr>
                <w:rFonts w:ascii="Times New Roman" w:eastAsia="Times New Roman" w:hAnsi="Times New Roman" w:cs="Times New Roman"/>
                <w:color w:val="000000"/>
                <w:sz w:val="24"/>
                <w:szCs w:val="24"/>
                <w:lang w:val="ru-RU" w:eastAsia="ar-SA"/>
              </w:rPr>
              <w:t xml:space="preserve"> на </w:t>
            </w:r>
            <w:proofErr w:type="spellStart"/>
            <w:r w:rsidRPr="00BF5822">
              <w:rPr>
                <w:rFonts w:ascii="Times New Roman" w:eastAsia="Times New Roman" w:hAnsi="Times New Roman" w:cs="Times New Roman"/>
                <w:color w:val="000000"/>
                <w:sz w:val="24"/>
                <w:szCs w:val="24"/>
                <w:lang w:val="ru-RU" w:eastAsia="ar-SA"/>
              </w:rPr>
              <w:t>орфанні</w:t>
            </w:r>
            <w:proofErr w:type="spellEnd"/>
            <w:r w:rsidRPr="00BF5822">
              <w:rPr>
                <w:rFonts w:ascii="Times New Roman" w:eastAsia="Times New Roman" w:hAnsi="Times New Roman" w:cs="Times New Roman"/>
                <w:color w:val="000000"/>
                <w:sz w:val="24"/>
                <w:szCs w:val="24"/>
                <w:lang w:val="ru-RU" w:eastAsia="ar-SA"/>
              </w:rPr>
              <w:t xml:space="preserve"> та </w:t>
            </w:r>
            <w:proofErr w:type="spellStart"/>
            <w:r w:rsidRPr="00BF5822">
              <w:rPr>
                <w:rFonts w:ascii="Times New Roman" w:eastAsia="Times New Roman" w:hAnsi="Times New Roman" w:cs="Times New Roman"/>
                <w:color w:val="000000"/>
                <w:sz w:val="24"/>
                <w:szCs w:val="24"/>
                <w:lang w:val="ru-RU" w:eastAsia="ar-SA"/>
              </w:rPr>
              <w:t>онкологічні</w:t>
            </w:r>
            <w:proofErr w:type="spellEnd"/>
            <w:r w:rsidRPr="00BF5822">
              <w:rPr>
                <w:rFonts w:ascii="Times New Roman" w:eastAsia="Times New Roman" w:hAnsi="Times New Roman" w:cs="Times New Roman"/>
                <w:color w:val="000000"/>
                <w:sz w:val="24"/>
                <w:szCs w:val="24"/>
                <w:lang w:val="ru-RU" w:eastAsia="ar-SA"/>
              </w:rPr>
              <w:t xml:space="preserve"> </w:t>
            </w:r>
            <w:proofErr w:type="spellStart"/>
            <w:r w:rsidRPr="00BF5822">
              <w:rPr>
                <w:rFonts w:ascii="Times New Roman" w:eastAsia="Times New Roman" w:hAnsi="Times New Roman" w:cs="Times New Roman"/>
                <w:color w:val="000000"/>
                <w:sz w:val="24"/>
                <w:szCs w:val="24"/>
                <w:lang w:val="ru-RU" w:eastAsia="ar-SA"/>
              </w:rPr>
              <w:t>захворювання</w:t>
            </w:r>
            <w:proofErr w:type="spellEnd"/>
          </w:p>
          <w:p w14:paraId="1CA2DBC6"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p>
        </w:tc>
        <w:tc>
          <w:tcPr>
            <w:tcW w:w="1559" w:type="dxa"/>
          </w:tcPr>
          <w:p w14:paraId="2ED60C87"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2021</w:t>
            </w:r>
          </w:p>
        </w:tc>
        <w:tc>
          <w:tcPr>
            <w:tcW w:w="2552" w:type="dxa"/>
          </w:tcPr>
          <w:p w14:paraId="64AB6976"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xml:space="preserve">Бюджет </w:t>
            </w:r>
            <w:proofErr w:type="spellStart"/>
            <w:proofErr w:type="gramStart"/>
            <w:r w:rsidRPr="00BF5822">
              <w:rPr>
                <w:rFonts w:ascii="Times New Roman" w:eastAsia="Times New Roman" w:hAnsi="Times New Roman" w:cs="Times New Roman"/>
                <w:sz w:val="24"/>
                <w:szCs w:val="24"/>
                <w:lang w:val="ru-RU" w:eastAsia="ar-SA"/>
              </w:rPr>
              <w:t>міської</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територіальної</w:t>
            </w:r>
            <w:proofErr w:type="spellEnd"/>
            <w:proofErr w:type="gram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громади</w:t>
            </w:r>
            <w:proofErr w:type="spellEnd"/>
          </w:p>
        </w:tc>
        <w:tc>
          <w:tcPr>
            <w:tcW w:w="2108" w:type="dxa"/>
          </w:tcPr>
          <w:p w14:paraId="1EF9CC94" w14:textId="77777777" w:rsidR="00BF5822" w:rsidRPr="00BF5822" w:rsidRDefault="00BF5822" w:rsidP="00BF5822">
            <w:pPr>
              <w:tabs>
                <w:tab w:val="left" w:pos="495"/>
                <w:tab w:val="center" w:pos="946"/>
              </w:tabs>
              <w:spacing w:before="0" w:after="0"/>
              <w:rPr>
                <w:rFonts w:ascii="Times New Roman" w:eastAsia="Times New Roman" w:hAnsi="Times New Roman" w:cs="Times New Roman"/>
                <w:sz w:val="24"/>
                <w:szCs w:val="24"/>
                <w:lang w:eastAsia="ru-RU"/>
              </w:rPr>
            </w:pPr>
            <w:r w:rsidRPr="00BF5822">
              <w:rPr>
                <w:rFonts w:ascii="Times New Roman" w:eastAsia="Times New Roman" w:hAnsi="Times New Roman" w:cs="Times New Roman"/>
                <w:sz w:val="24"/>
                <w:szCs w:val="24"/>
                <w:lang w:eastAsia="ru-RU"/>
              </w:rPr>
              <w:tab/>
              <w:t>122650</w:t>
            </w:r>
          </w:p>
        </w:tc>
      </w:tr>
      <w:tr w:rsidR="00BF5822" w:rsidRPr="00BF5822" w14:paraId="79194486" w14:textId="77777777" w:rsidTr="00FC14B2">
        <w:trPr>
          <w:trHeight w:val="1058"/>
        </w:trPr>
        <w:tc>
          <w:tcPr>
            <w:tcW w:w="566" w:type="dxa"/>
          </w:tcPr>
          <w:p w14:paraId="1979FBF1"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p>
          <w:p w14:paraId="77C31BBF" w14:textId="77777777" w:rsidR="00BF5822" w:rsidRPr="00BF5822" w:rsidRDefault="00BF5822" w:rsidP="00BF5822">
            <w:pPr>
              <w:suppressAutoHyphens/>
              <w:spacing w:before="0" w:after="0" w:line="240" w:lineRule="auto"/>
              <w:rPr>
                <w:rFonts w:ascii="Times New Roman" w:eastAsia="Times New Roman" w:hAnsi="Times New Roman" w:cs="Times New Roman"/>
                <w:sz w:val="24"/>
                <w:szCs w:val="24"/>
                <w:lang w:eastAsia="ar-SA"/>
              </w:rPr>
            </w:pPr>
            <w:r w:rsidRPr="00BF5822">
              <w:rPr>
                <w:rFonts w:ascii="Times New Roman" w:eastAsia="Times New Roman" w:hAnsi="Times New Roman" w:cs="Times New Roman"/>
                <w:sz w:val="24"/>
                <w:szCs w:val="24"/>
                <w:lang w:eastAsia="ar-SA"/>
              </w:rPr>
              <w:t>4.</w:t>
            </w:r>
          </w:p>
        </w:tc>
        <w:tc>
          <w:tcPr>
            <w:tcW w:w="2909" w:type="dxa"/>
            <w:vMerge/>
          </w:tcPr>
          <w:p w14:paraId="130C6E5E"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p>
        </w:tc>
        <w:tc>
          <w:tcPr>
            <w:tcW w:w="5528" w:type="dxa"/>
          </w:tcPr>
          <w:p w14:paraId="5EF2C8EA" w14:textId="77777777" w:rsidR="00BF5822" w:rsidRPr="00BF5822" w:rsidRDefault="00BF5822" w:rsidP="00BF5822">
            <w:pPr>
              <w:suppressAutoHyphens/>
              <w:spacing w:before="0" w:after="0" w:line="240" w:lineRule="auto"/>
              <w:rPr>
                <w:rFonts w:ascii="Times New Roman" w:eastAsia="Times New Roman" w:hAnsi="Times New Roman" w:cs="Times New Roman"/>
                <w:color w:val="000000"/>
                <w:sz w:val="24"/>
                <w:szCs w:val="24"/>
                <w:lang w:eastAsia="ar-SA"/>
              </w:rPr>
            </w:pPr>
            <w:r w:rsidRPr="00BF5822">
              <w:rPr>
                <w:rFonts w:ascii="Times New Roman" w:eastAsia="Times New Roman" w:hAnsi="Times New Roman" w:cs="Times New Roman"/>
                <w:color w:val="000000"/>
                <w:sz w:val="24"/>
                <w:szCs w:val="24"/>
                <w:lang w:eastAsia="ar-SA"/>
              </w:rPr>
              <w:t xml:space="preserve">Забезпечення </w:t>
            </w:r>
            <w:proofErr w:type="spellStart"/>
            <w:r w:rsidRPr="00BF5822">
              <w:rPr>
                <w:rFonts w:ascii="Times New Roman" w:eastAsia="Times New Roman" w:hAnsi="Times New Roman" w:cs="Times New Roman"/>
                <w:color w:val="000000"/>
                <w:sz w:val="24"/>
                <w:szCs w:val="24"/>
                <w:lang w:eastAsia="ar-SA"/>
              </w:rPr>
              <w:t>фельдшерских</w:t>
            </w:r>
            <w:proofErr w:type="spellEnd"/>
            <w:r w:rsidRPr="00BF5822">
              <w:rPr>
                <w:rFonts w:ascii="Times New Roman" w:eastAsia="Times New Roman" w:hAnsi="Times New Roman" w:cs="Times New Roman"/>
                <w:color w:val="000000"/>
                <w:sz w:val="24"/>
                <w:szCs w:val="24"/>
                <w:lang w:eastAsia="ar-SA"/>
              </w:rPr>
              <w:t xml:space="preserve"> пунктів  твердим паливом</w:t>
            </w:r>
          </w:p>
        </w:tc>
        <w:tc>
          <w:tcPr>
            <w:tcW w:w="1559" w:type="dxa"/>
          </w:tcPr>
          <w:p w14:paraId="23129EC3" w14:textId="77777777" w:rsidR="00BF5822" w:rsidRPr="00BF5822" w:rsidRDefault="00BF5822" w:rsidP="00BF5822">
            <w:pPr>
              <w:suppressAutoHyphens/>
              <w:spacing w:before="0" w:after="0"/>
              <w:jc w:val="center"/>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2021</w:t>
            </w:r>
          </w:p>
        </w:tc>
        <w:tc>
          <w:tcPr>
            <w:tcW w:w="2552" w:type="dxa"/>
          </w:tcPr>
          <w:p w14:paraId="1C616BF2" w14:textId="77777777" w:rsidR="00BF5822" w:rsidRPr="00BF5822" w:rsidRDefault="00BF5822" w:rsidP="00BF5822">
            <w:pPr>
              <w:suppressAutoHyphens/>
              <w:spacing w:before="0" w:after="0"/>
              <w:rPr>
                <w:rFonts w:ascii="Times New Roman" w:eastAsia="Times New Roman" w:hAnsi="Times New Roman" w:cs="Times New Roman"/>
                <w:sz w:val="24"/>
                <w:szCs w:val="24"/>
                <w:lang w:val="ru-RU" w:eastAsia="ar-SA"/>
              </w:rPr>
            </w:pPr>
            <w:r w:rsidRPr="00BF5822">
              <w:rPr>
                <w:rFonts w:ascii="Times New Roman" w:eastAsia="Times New Roman" w:hAnsi="Times New Roman" w:cs="Times New Roman"/>
                <w:sz w:val="24"/>
                <w:szCs w:val="24"/>
                <w:lang w:val="ru-RU" w:eastAsia="ar-SA"/>
              </w:rPr>
              <w:t xml:space="preserve">Бюджет </w:t>
            </w:r>
            <w:proofErr w:type="spellStart"/>
            <w:proofErr w:type="gramStart"/>
            <w:r w:rsidRPr="00BF5822">
              <w:rPr>
                <w:rFonts w:ascii="Times New Roman" w:eastAsia="Times New Roman" w:hAnsi="Times New Roman" w:cs="Times New Roman"/>
                <w:sz w:val="24"/>
                <w:szCs w:val="24"/>
                <w:lang w:val="ru-RU" w:eastAsia="ar-SA"/>
              </w:rPr>
              <w:t>міської</w:t>
            </w:r>
            <w:proofErr w:type="spell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територіальної</w:t>
            </w:r>
            <w:proofErr w:type="spellEnd"/>
            <w:proofErr w:type="gramEnd"/>
            <w:r w:rsidRPr="00BF5822">
              <w:rPr>
                <w:rFonts w:ascii="Times New Roman" w:eastAsia="Times New Roman" w:hAnsi="Times New Roman" w:cs="Times New Roman"/>
                <w:sz w:val="24"/>
                <w:szCs w:val="24"/>
                <w:lang w:val="ru-RU" w:eastAsia="ar-SA"/>
              </w:rPr>
              <w:t xml:space="preserve"> </w:t>
            </w:r>
            <w:proofErr w:type="spellStart"/>
            <w:r w:rsidRPr="00BF5822">
              <w:rPr>
                <w:rFonts w:ascii="Times New Roman" w:eastAsia="Times New Roman" w:hAnsi="Times New Roman" w:cs="Times New Roman"/>
                <w:sz w:val="24"/>
                <w:szCs w:val="24"/>
                <w:lang w:val="ru-RU" w:eastAsia="ar-SA"/>
              </w:rPr>
              <w:t>громади</w:t>
            </w:r>
            <w:proofErr w:type="spellEnd"/>
          </w:p>
        </w:tc>
        <w:tc>
          <w:tcPr>
            <w:tcW w:w="2108" w:type="dxa"/>
          </w:tcPr>
          <w:p w14:paraId="6076D2DE" w14:textId="77777777" w:rsidR="00BF5822" w:rsidRPr="00BF5822" w:rsidRDefault="00BF5822" w:rsidP="00BF5822">
            <w:pPr>
              <w:tabs>
                <w:tab w:val="left" w:pos="495"/>
                <w:tab w:val="center" w:pos="946"/>
              </w:tabs>
              <w:spacing w:before="0" w:after="0"/>
              <w:rPr>
                <w:rFonts w:ascii="Times New Roman" w:eastAsia="Times New Roman" w:hAnsi="Times New Roman" w:cs="Times New Roman"/>
                <w:sz w:val="24"/>
                <w:szCs w:val="24"/>
                <w:lang w:eastAsia="ru-RU"/>
              </w:rPr>
            </w:pPr>
            <w:r w:rsidRPr="00BF5822">
              <w:rPr>
                <w:rFonts w:ascii="Times New Roman" w:eastAsia="Times New Roman" w:hAnsi="Times New Roman" w:cs="Times New Roman"/>
                <w:sz w:val="24"/>
                <w:szCs w:val="24"/>
                <w:lang w:eastAsia="ru-RU"/>
              </w:rPr>
              <w:t xml:space="preserve">          49500</w:t>
            </w:r>
          </w:p>
          <w:p w14:paraId="49847214" w14:textId="77777777" w:rsidR="00BF5822" w:rsidRPr="00BF5822" w:rsidRDefault="00BF5822" w:rsidP="00BF5822">
            <w:pPr>
              <w:tabs>
                <w:tab w:val="left" w:pos="495"/>
                <w:tab w:val="center" w:pos="946"/>
              </w:tabs>
              <w:spacing w:before="0" w:after="0"/>
              <w:rPr>
                <w:rFonts w:ascii="Times New Roman" w:eastAsia="Times New Roman" w:hAnsi="Times New Roman" w:cs="Times New Roman"/>
                <w:sz w:val="24"/>
                <w:szCs w:val="24"/>
                <w:lang w:eastAsia="ru-RU"/>
              </w:rPr>
            </w:pPr>
          </w:p>
        </w:tc>
      </w:tr>
      <w:tr w:rsidR="00BF5822" w:rsidRPr="00BF5822" w14:paraId="4FC81C11" w14:textId="77777777" w:rsidTr="00FC14B2">
        <w:trPr>
          <w:trHeight w:val="146"/>
        </w:trPr>
        <w:tc>
          <w:tcPr>
            <w:tcW w:w="566" w:type="dxa"/>
            <w:tcBorders>
              <w:bottom w:val="single" w:sz="4" w:space="0" w:color="auto"/>
            </w:tcBorders>
          </w:tcPr>
          <w:p w14:paraId="5966D206" w14:textId="77777777" w:rsidR="00BF5822" w:rsidRPr="00BF5822" w:rsidRDefault="00BF5822" w:rsidP="00BF5822">
            <w:pPr>
              <w:spacing w:before="0" w:after="0"/>
              <w:rPr>
                <w:rFonts w:ascii="Times New Roman" w:eastAsia="Times New Roman" w:hAnsi="Times New Roman" w:cs="Times New Roman"/>
                <w:b/>
                <w:bCs/>
                <w:sz w:val="24"/>
                <w:szCs w:val="24"/>
                <w:lang w:eastAsia="ru-RU"/>
              </w:rPr>
            </w:pPr>
          </w:p>
        </w:tc>
        <w:tc>
          <w:tcPr>
            <w:tcW w:w="2909" w:type="dxa"/>
            <w:tcBorders>
              <w:bottom w:val="single" w:sz="4" w:space="0" w:color="auto"/>
            </w:tcBorders>
          </w:tcPr>
          <w:p w14:paraId="58940812" w14:textId="77777777" w:rsidR="00BF5822" w:rsidRPr="00BF5822" w:rsidRDefault="00BF5822" w:rsidP="00BF5822">
            <w:pPr>
              <w:spacing w:before="0" w:after="0"/>
              <w:rPr>
                <w:rFonts w:ascii="Times New Roman" w:eastAsia="Times New Roman" w:hAnsi="Times New Roman" w:cs="Times New Roman"/>
                <w:b/>
                <w:bCs/>
                <w:sz w:val="24"/>
                <w:szCs w:val="24"/>
                <w:lang w:eastAsia="ru-RU"/>
              </w:rPr>
            </w:pPr>
            <w:r w:rsidRPr="00BF5822">
              <w:rPr>
                <w:rFonts w:ascii="Times New Roman" w:eastAsia="Times New Roman" w:hAnsi="Times New Roman" w:cs="Times New Roman"/>
                <w:b/>
                <w:bCs/>
                <w:sz w:val="24"/>
                <w:szCs w:val="24"/>
                <w:lang w:eastAsia="ru-RU"/>
              </w:rPr>
              <w:t>Всього</w:t>
            </w:r>
          </w:p>
        </w:tc>
        <w:tc>
          <w:tcPr>
            <w:tcW w:w="5528" w:type="dxa"/>
            <w:tcBorders>
              <w:bottom w:val="single" w:sz="4" w:space="0" w:color="auto"/>
            </w:tcBorders>
          </w:tcPr>
          <w:p w14:paraId="420676DA" w14:textId="77777777" w:rsidR="00BF5822" w:rsidRPr="00BF5822" w:rsidRDefault="00BF5822" w:rsidP="00BF5822">
            <w:pPr>
              <w:spacing w:before="0" w:after="0"/>
              <w:rPr>
                <w:rFonts w:ascii="Times New Roman" w:eastAsia="Times New Roman" w:hAnsi="Times New Roman" w:cs="Times New Roman"/>
                <w:b/>
                <w:bCs/>
                <w:sz w:val="24"/>
                <w:szCs w:val="24"/>
                <w:lang w:eastAsia="ru-RU"/>
              </w:rPr>
            </w:pPr>
          </w:p>
        </w:tc>
        <w:tc>
          <w:tcPr>
            <w:tcW w:w="1559" w:type="dxa"/>
            <w:tcBorders>
              <w:bottom w:val="single" w:sz="4" w:space="0" w:color="auto"/>
            </w:tcBorders>
          </w:tcPr>
          <w:p w14:paraId="0D0A5AA5" w14:textId="77777777" w:rsidR="00BF5822" w:rsidRPr="00BF5822" w:rsidRDefault="00BF5822" w:rsidP="00BF5822">
            <w:pPr>
              <w:spacing w:before="0" w:after="0"/>
              <w:rPr>
                <w:rFonts w:ascii="Times New Roman" w:eastAsia="Times New Roman" w:hAnsi="Times New Roman" w:cs="Times New Roman"/>
                <w:b/>
                <w:bCs/>
                <w:sz w:val="24"/>
                <w:szCs w:val="24"/>
                <w:lang w:eastAsia="ru-RU"/>
              </w:rPr>
            </w:pPr>
          </w:p>
        </w:tc>
        <w:tc>
          <w:tcPr>
            <w:tcW w:w="2552" w:type="dxa"/>
            <w:tcBorders>
              <w:bottom w:val="single" w:sz="4" w:space="0" w:color="auto"/>
            </w:tcBorders>
          </w:tcPr>
          <w:p w14:paraId="6144306D" w14:textId="77777777" w:rsidR="00BF5822" w:rsidRPr="00BF5822" w:rsidRDefault="00BF5822" w:rsidP="00BF5822">
            <w:pPr>
              <w:spacing w:before="0" w:after="0"/>
              <w:rPr>
                <w:rFonts w:ascii="Times New Roman" w:eastAsia="Times New Roman" w:hAnsi="Times New Roman" w:cs="Times New Roman"/>
                <w:b/>
                <w:bCs/>
                <w:sz w:val="24"/>
                <w:szCs w:val="24"/>
                <w:lang w:eastAsia="ru-RU"/>
              </w:rPr>
            </w:pPr>
          </w:p>
        </w:tc>
        <w:tc>
          <w:tcPr>
            <w:tcW w:w="2108" w:type="dxa"/>
            <w:tcBorders>
              <w:bottom w:val="single" w:sz="4" w:space="0" w:color="auto"/>
            </w:tcBorders>
          </w:tcPr>
          <w:p w14:paraId="1002A030" w14:textId="77777777" w:rsidR="00BF5822" w:rsidRPr="00BF5822" w:rsidRDefault="00BF5822" w:rsidP="00BF5822">
            <w:pPr>
              <w:spacing w:before="0" w:after="0"/>
              <w:jc w:val="center"/>
              <w:rPr>
                <w:rFonts w:ascii="Times New Roman" w:eastAsia="Times New Roman" w:hAnsi="Times New Roman" w:cs="Times New Roman"/>
                <w:b/>
                <w:bCs/>
                <w:sz w:val="24"/>
                <w:szCs w:val="24"/>
                <w:lang w:eastAsia="ru-RU"/>
              </w:rPr>
            </w:pPr>
            <w:r w:rsidRPr="00BF5822">
              <w:rPr>
                <w:rFonts w:ascii="Times New Roman" w:eastAsia="Times New Roman" w:hAnsi="Times New Roman" w:cs="Times New Roman"/>
                <w:b/>
                <w:bCs/>
                <w:sz w:val="24"/>
                <w:szCs w:val="24"/>
                <w:lang w:eastAsia="ru-RU"/>
              </w:rPr>
              <w:t>688000</w:t>
            </w:r>
          </w:p>
        </w:tc>
      </w:tr>
    </w:tbl>
    <w:p w14:paraId="4AE98EB8" w14:textId="77777777" w:rsidR="00BF5822" w:rsidRPr="00BF5822" w:rsidRDefault="00BF5822" w:rsidP="00BF5822">
      <w:pPr>
        <w:suppressAutoHyphens/>
        <w:spacing w:before="0" w:after="0" w:line="240" w:lineRule="auto"/>
        <w:rPr>
          <w:rFonts w:ascii="Times New Roman" w:eastAsia="Times New Roman" w:hAnsi="Times New Roman" w:cs="Times New Roman"/>
          <w:b/>
          <w:bCs/>
          <w:sz w:val="24"/>
          <w:szCs w:val="24"/>
          <w:lang w:val="ru-RU" w:eastAsia="ar-SA"/>
        </w:rPr>
      </w:pPr>
    </w:p>
    <w:p w14:paraId="74AA085F" w14:textId="77777777" w:rsidR="00BF5822" w:rsidRPr="00BF5822" w:rsidRDefault="00BF5822" w:rsidP="00BF5822">
      <w:pPr>
        <w:spacing w:before="0" w:after="0" w:line="240" w:lineRule="auto"/>
        <w:rPr>
          <w:rFonts w:ascii="Times New Roman" w:eastAsia="Calibri" w:hAnsi="Times New Roman" w:cs="Times New Roman"/>
          <w:sz w:val="28"/>
          <w:szCs w:val="28"/>
          <w:lang w:eastAsia="ru-RU"/>
        </w:rPr>
      </w:pPr>
    </w:p>
    <w:p w14:paraId="37F70C9C" w14:textId="1BAB910B" w:rsidR="000A559D" w:rsidRPr="00BF5822" w:rsidRDefault="000A559D" w:rsidP="004E4B27">
      <w:pPr>
        <w:spacing w:before="0" w:after="0" w:line="240" w:lineRule="auto"/>
        <w:rPr>
          <w:rFonts w:ascii="Times New Roman" w:eastAsia="Calibri" w:hAnsi="Times New Roman" w:cs="Times New Roman"/>
          <w:sz w:val="20"/>
          <w:lang w:eastAsia="ru-RU"/>
        </w:rPr>
      </w:pPr>
    </w:p>
    <w:p w14:paraId="1FE81AB4" w14:textId="26553EB6" w:rsidR="000A559D" w:rsidRPr="00BF5822" w:rsidRDefault="000A559D" w:rsidP="004E4B27">
      <w:pPr>
        <w:spacing w:before="0" w:after="0" w:line="240" w:lineRule="auto"/>
        <w:rPr>
          <w:rFonts w:ascii="Times New Roman" w:eastAsia="Calibri" w:hAnsi="Times New Roman" w:cs="Times New Roman"/>
          <w:sz w:val="20"/>
          <w:lang w:eastAsia="ru-RU"/>
        </w:rPr>
      </w:pPr>
    </w:p>
    <w:p w14:paraId="2F53A55C" w14:textId="36FB7AB6" w:rsidR="000A559D" w:rsidRPr="00BF5822" w:rsidRDefault="000A559D" w:rsidP="004E4B27">
      <w:pPr>
        <w:spacing w:before="0" w:after="0" w:line="240" w:lineRule="auto"/>
        <w:rPr>
          <w:rFonts w:ascii="Times New Roman" w:eastAsia="Calibri" w:hAnsi="Times New Roman" w:cs="Times New Roman"/>
          <w:sz w:val="20"/>
          <w:lang w:eastAsia="ru-RU"/>
        </w:rPr>
      </w:pPr>
    </w:p>
    <w:p w14:paraId="689F6C1C" w14:textId="47035FC3" w:rsidR="000A559D" w:rsidRPr="00BF5822" w:rsidRDefault="000A559D" w:rsidP="004E4B27">
      <w:pPr>
        <w:spacing w:before="0" w:after="0" w:line="240" w:lineRule="auto"/>
        <w:rPr>
          <w:rFonts w:ascii="Times New Roman" w:eastAsia="Calibri" w:hAnsi="Times New Roman" w:cs="Times New Roman"/>
          <w:sz w:val="20"/>
          <w:lang w:eastAsia="ru-RU"/>
        </w:rPr>
      </w:pPr>
    </w:p>
    <w:p w14:paraId="677DA3C3" w14:textId="5A006D91" w:rsidR="000A559D" w:rsidRPr="00BF5822" w:rsidRDefault="000A559D" w:rsidP="004E4B27">
      <w:pPr>
        <w:spacing w:before="0" w:after="0" w:line="240" w:lineRule="auto"/>
        <w:rPr>
          <w:rFonts w:ascii="Times New Roman" w:eastAsia="Calibri" w:hAnsi="Times New Roman" w:cs="Times New Roman"/>
          <w:sz w:val="20"/>
          <w:lang w:eastAsia="ru-RU"/>
        </w:rPr>
      </w:pPr>
    </w:p>
    <w:p w14:paraId="5D784BEF" w14:textId="01C8153A" w:rsidR="000A559D" w:rsidRDefault="000A559D" w:rsidP="004E4B27">
      <w:pPr>
        <w:spacing w:before="0" w:after="0" w:line="240" w:lineRule="auto"/>
        <w:rPr>
          <w:rFonts w:ascii="Times New Roman" w:eastAsia="Calibri" w:hAnsi="Times New Roman" w:cs="Times New Roman"/>
          <w:sz w:val="20"/>
          <w:lang w:eastAsia="ru-RU"/>
        </w:rPr>
      </w:pPr>
    </w:p>
    <w:p w14:paraId="73E2F030" w14:textId="64256264" w:rsidR="00BF5822" w:rsidRDefault="00BF5822" w:rsidP="004E4B27">
      <w:pPr>
        <w:spacing w:before="0" w:after="0" w:line="240" w:lineRule="auto"/>
        <w:rPr>
          <w:rFonts w:ascii="Times New Roman" w:eastAsia="Calibri" w:hAnsi="Times New Roman" w:cs="Times New Roman"/>
          <w:sz w:val="20"/>
          <w:lang w:eastAsia="ru-RU"/>
        </w:rPr>
      </w:pPr>
    </w:p>
    <w:p w14:paraId="093C77F7" w14:textId="6FD2E5D7" w:rsidR="00BF5822" w:rsidRDefault="00BF5822" w:rsidP="004E4B27">
      <w:pPr>
        <w:spacing w:before="0" w:after="0" w:line="240" w:lineRule="auto"/>
        <w:rPr>
          <w:rFonts w:ascii="Times New Roman" w:eastAsia="Calibri" w:hAnsi="Times New Roman" w:cs="Times New Roman"/>
          <w:sz w:val="20"/>
          <w:lang w:eastAsia="ru-RU"/>
        </w:rPr>
      </w:pPr>
    </w:p>
    <w:p w14:paraId="08C86245" w14:textId="0A6E999B" w:rsidR="00BF5822" w:rsidRDefault="00BF5822" w:rsidP="004E4B27">
      <w:pPr>
        <w:spacing w:before="0" w:after="0" w:line="240" w:lineRule="auto"/>
        <w:rPr>
          <w:rFonts w:ascii="Times New Roman" w:eastAsia="Calibri" w:hAnsi="Times New Roman" w:cs="Times New Roman"/>
          <w:sz w:val="20"/>
          <w:lang w:eastAsia="ru-RU"/>
        </w:rPr>
      </w:pPr>
    </w:p>
    <w:p w14:paraId="50078D0D" w14:textId="4CBAF8F9" w:rsidR="00BF5822" w:rsidRDefault="00BF5822" w:rsidP="004E4B27">
      <w:pPr>
        <w:spacing w:before="0" w:after="0" w:line="240" w:lineRule="auto"/>
        <w:rPr>
          <w:rFonts w:ascii="Times New Roman" w:eastAsia="Calibri" w:hAnsi="Times New Roman" w:cs="Times New Roman"/>
          <w:sz w:val="20"/>
          <w:lang w:eastAsia="ru-RU"/>
        </w:rPr>
      </w:pPr>
    </w:p>
    <w:p w14:paraId="3BEE4CB6" w14:textId="4001BD4E" w:rsidR="00BF5822" w:rsidRDefault="00BF5822" w:rsidP="004E4B27">
      <w:pPr>
        <w:spacing w:before="0" w:after="0" w:line="240" w:lineRule="auto"/>
        <w:rPr>
          <w:rFonts w:ascii="Times New Roman" w:eastAsia="Calibri" w:hAnsi="Times New Roman" w:cs="Times New Roman"/>
          <w:sz w:val="20"/>
          <w:lang w:eastAsia="ru-RU"/>
        </w:rPr>
      </w:pPr>
    </w:p>
    <w:p w14:paraId="1DC8355A" w14:textId="24B37345" w:rsidR="00BF5822" w:rsidRDefault="00BF5822" w:rsidP="004E4B27">
      <w:pPr>
        <w:spacing w:before="0" w:after="0" w:line="240" w:lineRule="auto"/>
        <w:rPr>
          <w:rFonts w:ascii="Times New Roman" w:eastAsia="Calibri" w:hAnsi="Times New Roman" w:cs="Times New Roman"/>
          <w:sz w:val="20"/>
          <w:lang w:eastAsia="ru-RU"/>
        </w:rPr>
      </w:pPr>
    </w:p>
    <w:p w14:paraId="1359F30A" w14:textId="7CCD795B" w:rsidR="00BF5822" w:rsidRDefault="00BF5822" w:rsidP="004E4B27">
      <w:pPr>
        <w:spacing w:before="0" w:after="0" w:line="240" w:lineRule="auto"/>
        <w:rPr>
          <w:rFonts w:ascii="Times New Roman" w:eastAsia="Calibri" w:hAnsi="Times New Roman" w:cs="Times New Roman"/>
          <w:sz w:val="20"/>
          <w:lang w:eastAsia="ru-RU"/>
        </w:rPr>
      </w:pPr>
    </w:p>
    <w:p w14:paraId="71B59722" w14:textId="5E73F5F3" w:rsidR="00BF5822" w:rsidRDefault="00BF5822" w:rsidP="004E4B27">
      <w:pPr>
        <w:spacing w:before="0" w:after="0" w:line="240" w:lineRule="auto"/>
        <w:rPr>
          <w:rFonts w:ascii="Times New Roman" w:eastAsia="Calibri" w:hAnsi="Times New Roman" w:cs="Times New Roman"/>
          <w:sz w:val="20"/>
          <w:lang w:eastAsia="ru-RU"/>
        </w:rPr>
      </w:pPr>
    </w:p>
    <w:p w14:paraId="21AF5C32" w14:textId="611715C3" w:rsidR="00BF5822" w:rsidRDefault="00BF5822" w:rsidP="004E4B27">
      <w:pPr>
        <w:spacing w:before="0" w:after="0" w:line="240" w:lineRule="auto"/>
        <w:rPr>
          <w:rFonts w:ascii="Times New Roman" w:eastAsia="Calibri" w:hAnsi="Times New Roman" w:cs="Times New Roman"/>
          <w:sz w:val="20"/>
          <w:lang w:eastAsia="ru-RU"/>
        </w:rPr>
      </w:pPr>
    </w:p>
    <w:p w14:paraId="4DAAC716" w14:textId="2BA46A64" w:rsidR="00706A62" w:rsidRDefault="00706A62" w:rsidP="004E4B27">
      <w:pPr>
        <w:spacing w:before="0" w:after="0" w:line="240" w:lineRule="auto"/>
        <w:rPr>
          <w:rFonts w:ascii="Times New Roman" w:eastAsia="Calibri" w:hAnsi="Times New Roman" w:cs="Times New Roman"/>
          <w:sz w:val="20"/>
          <w:lang w:eastAsia="ru-RU"/>
        </w:rPr>
      </w:pPr>
    </w:p>
    <w:p w14:paraId="5D92382C" w14:textId="4D81D284" w:rsidR="00706A62" w:rsidRDefault="00706A62" w:rsidP="004E4B27">
      <w:pPr>
        <w:spacing w:before="0" w:after="0" w:line="240" w:lineRule="auto"/>
        <w:rPr>
          <w:rFonts w:ascii="Times New Roman" w:eastAsia="Calibri" w:hAnsi="Times New Roman" w:cs="Times New Roman"/>
          <w:sz w:val="20"/>
          <w:lang w:eastAsia="ru-RU"/>
        </w:rPr>
      </w:pPr>
    </w:p>
    <w:p w14:paraId="0875E653" w14:textId="2E11C5DC" w:rsidR="00706A62" w:rsidRDefault="00706A62" w:rsidP="004E4B27">
      <w:pPr>
        <w:spacing w:before="0" w:after="0" w:line="240" w:lineRule="auto"/>
        <w:rPr>
          <w:rFonts w:ascii="Times New Roman" w:eastAsia="Calibri" w:hAnsi="Times New Roman" w:cs="Times New Roman"/>
          <w:sz w:val="20"/>
          <w:lang w:eastAsia="ru-RU"/>
        </w:rPr>
      </w:pPr>
    </w:p>
    <w:p w14:paraId="7AE05C3D" w14:textId="0C3F8FC4" w:rsidR="00706A62" w:rsidRDefault="00706A62" w:rsidP="004E4B27">
      <w:pPr>
        <w:spacing w:before="0" w:after="0" w:line="240" w:lineRule="auto"/>
        <w:rPr>
          <w:rFonts w:ascii="Times New Roman" w:eastAsia="Calibri" w:hAnsi="Times New Roman" w:cs="Times New Roman"/>
          <w:sz w:val="20"/>
          <w:lang w:eastAsia="ru-RU"/>
        </w:rPr>
      </w:pPr>
    </w:p>
    <w:p w14:paraId="7D7B1290" w14:textId="75841FA3" w:rsidR="00706A62" w:rsidRDefault="00706A62" w:rsidP="004E4B27">
      <w:pPr>
        <w:spacing w:before="0" w:after="0" w:line="240" w:lineRule="auto"/>
        <w:rPr>
          <w:rFonts w:ascii="Times New Roman" w:eastAsia="Calibri" w:hAnsi="Times New Roman" w:cs="Times New Roman"/>
          <w:sz w:val="20"/>
          <w:lang w:eastAsia="ru-RU"/>
        </w:rPr>
      </w:pPr>
    </w:p>
    <w:p w14:paraId="68BE9DD5" w14:textId="73B9EAB0" w:rsidR="00706A62" w:rsidRDefault="00706A62" w:rsidP="004E4B27">
      <w:pPr>
        <w:spacing w:before="0" w:after="0" w:line="240" w:lineRule="auto"/>
        <w:rPr>
          <w:rFonts w:ascii="Times New Roman" w:eastAsia="Calibri" w:hAnsi="Times New Roman" w:cs="Times New Roman"/>
          <w:sz w:val="20"/>
          <w:lang w:eastAsia="ru-RU"/>
        </w:rPr>
      </w:pPr>
    </w:p>
    <w:p w14:paraId="3E6D5ADF" w14:textId="0443FD73" w:rsidR="00706A62" w:rsidRDefault="00706A62" w:rsidP="004E4B27">
      <w:pPr>
        <w:spacing w:before="0" w:after="0" w:line="240" w:lineRule="auto"/>
        <w:rPr>
          <w:rFonts w:ascii="Times New Roman" w:eastAsia="Calibri" w:hAnsi="Times New Roman" w:cs="Times New Roman"/>
          <w:sz w:val="20"/>
          <w:lang w:eastAsia="ru-RU"/>
        </w:rPr>
      </w:pPr>
    </w:p>
    <w:p w14:paraId="3F5ECF7D" w14:textId="334AB66B" w:rsidR="00706A62" w:rsidRDefault="00706A62" w:rsidP="004E4B27">
      <w:pPr>
        <w:spacing w:before="0" w:after="0" w:line="240" w:lineRule="auto"/>
        <w:rPr>
          <w:rFonts w:ascii="Times New Roman" w:eastAsia="Calibri" w:hAnsi="Times New Roman" w:cs="Times New Roman"/>
          <w:sz w:val="20"/>
          <w:lang w:eastAsia="ru-RU"/>
        </w:rPr>
      </w:pPr>
    </w:p>
    <w:p w14:paraId="6D4D3445" w14:textId="0EFCD916" w:rsidR="00BF5822" w:rsidRDefault="00BF5822" w:rsidP="004E4B27">
      <w:pPr>
        <w:spacing w:before="0" w:after="0" w:line="240" w:lineRule="auto"/>
        <w:rPr>
          <w:rFonts w:ascii="Times New Roman" w:eastAsia="Calibri" w:hAnsi="Times New Roman" w:cs="Times New Roman"/>
          <w:sz w:val="20"/>
          <w:lang w:eastAsia="ru-RU"/>
        </w:rPr>
      </w:pPr>
    </w:p>
    <w:p w14:paraId="1520E8ED" w14:textId="2A948DF6" w:rsidR="00706A62" w:rsidRDefault="00706A62" w:rsidP="004E4B27">
      <w:pPr>
        <w:spacing w:before="0" w:after="0" w:line="240" w:lineRule="auto"/>
        <w:rPr>
          <w:rFonts w:ascii="Times New Roman" w:eastAsia="Calibri" w:hAnsi="Times New Roman" w:cs="Times New Roman"/>
          <w:sz w:val="20"/>
          <w:lang w:eastAsia="ru-RU"/>
        </w:rPr>
      </w:pPr>
    </w:p>
    <w:p w14:paraId="2016E33F" w14:textId="1F66218F" w:rsidR="00706A62" w:rsidRDefault="00706A62" w:rsidP="004E4B27">
      <w:pPr>
        <w:spacing w:before="0" w:after="0" w:line="240" w:lineRule="auto"/>
        <w:rPr>
          <w:rFonts w:ascii="Times New Roman" w:eastAsia="Calibri" w:hAnsi="Times New Roman" w:cs="Times New Roman"/>
          <w:sz w:val="20"/>
          <w:lang w:eastAsia="ru-RU"/>
        </w:rPr>
      </w:pPr>
    </w:p>
    <w:p w14:paraId="2C223222" w14:textId="6DDA610E" w:rsidR="00706A62" w:rsidRDefault="00706A62" w:rsidP="004E4B27">
      <w:pPr>
        <w:spacing w:before="0" w:after="0" w:line="240" w:lineRule="auto"/>
        <w:rPr>
          <w:rFonts w:ascii="Times New Roman" w:eastAsia="Calibri" w:hAnsi="Times New Roman" w:cs="Times New Roman"/>
          <w:sz w:val="20"/>
          <w:lang w:eastAsia="ru-RU"/>
        </w:rPr>
      </w:pPr>
    </w:p>
    <w:p w14:paraId="6DCA42BB" w14:textId="254AA9C7" w:rsidR="00706A62" w:rsidRDefault="00706A62" w:rsidP="004E4B27">
      <w:pPr>
        <w:spacing w:before="0" w:after="0" w:line="240" w:lineRule="auto"/>
        <w:rPr>
          <w:rFonts w:ascii="Times New Roman" w:eastAsia="Calibri" w:hAnsi="Times New Roman" w:cs="Times New Roman"/>
          <w:sz w:val="20"/>
          <w:lang w:eastAsia="ru-RU"/>
        </w:rPr>
      </w:pPr>
    </w:p>
    <w:p w14:paraId="3C5FFE1A" w14:textId="02BE8DC4" w:rsidR="00706A62" w:rsidRDefault="00706A62" w:rsidP="004E4B27">
      <w:pPr>
        <w:spacing w:before="0" w:after="0" w:line="240" w:lineRule="auto"/>
        <w:rPr>
          <w:rFonts w:ascii="Times New Roman" w:eastAsia="Calibri" w:hAnsi="Times New Roman" w:cs="Times New Roman"/>
          <w:sz w:val="20"/>
          <w:lang w:eastAsia="ru-RU"/>
        </w:rPr>
      </w:pPr>
    </w:p>
    <w:p w14:paraId="635149BB" w14:textId="77777777" w:rsidR="00706A62" w:rsidRDefault="00706A62" w:rsidP="004E4B27">
      <w:pPr>
        <w:spacing w:before="0" w:after="0" w:line="240" w:lineRule="auto"/>
        <w:rPr>
          <w:rFonts w:ascii="Times New Roman" w:eastAsia="Calibri" w:hAnsi="Times New Roman" w:cs="Times New Roman"/>
          <w:sz w:val="20"/>
          <w:lang w:eastAsia="ru-RU"/>
        </w:rPr>
      </w:pPr>
    </w:p>
    <w:bookmarkStart w:id="154" w:name="_Hlk85452452"/>
    <w:p w14:paraId="1CDF01F3" w14:textId="77777777" w:rsidR="00BF5822" w:rsidRPr="00BF5822" w:rsidRDefault="00BF5822" w:rsidP="00BF5822">
      <w:pPr>
        <w:spacing w:before="0" w:after="0" w:line="240" w:lineRule="auto"/>
        <w:jc w:val="center"/>
        <w:rPr>
          <w:rFonts w:ascii="Times New Roman" w:eastAsia="Times New Roman" w:hAnsi="Times New Roman" w:cs="Times New Roman"/>
          <w:sz w:val="28"/>
          <w:szCs w:val="28"/>
          <w:lang w:eastAsia="ru-RU"/>
        </w:rPr>
      </w:pPr>
      <w:r w:rsidRPr="00BF5822">
        <w:rPr>
          <w:rFonts w:ascii="Times New Roman" w:eastAsia="Calibri" w:hAnsi="Times New Roman" w:cs="Times New Roman"/>
          <w:szCs w:val="22"/>
          <w:lang w:eastAsia="ru-RU"/>
        </w:rPr>
        <w:object w:dxaOrig="886" w:dyaOrig="1137" w14:anchorId="40732854">
          <v:shape id="_x0000_i1045" type="#_x0000_t75" style="width:34pt;height:43.5pt" o:ole="" filled="t">
            <v:fill color2="black"/>
            <v:imagedata r:id="rId6" o:title=""/>
          </v:shape>
          <o:OLEObject Type="Embed" ProgID="Word.Picture.8" ShapeID="_x0000_i1045" DrawAspect="Content" ObjectID="_1697352170" r:id="rId44"/>
        </w:object>
      </w:r>
    </w:p>
    <w:p w14:paraId="325A7C2E" w14:textId="77777777" w:rsidR="00BF5822" w:rsidRPr="00BF5822" w:rsidRDefault="00BF5822" w:rsidP="00BF5822">
      <w:pPr>
        <w:spacing w:before="0" w:after="0" w:line="240" w:lineRule="auto"/>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УКРАЇНА</w:t>
      </w:r>
    </w:p>
    <w:p w14:paraId="545AAD54" w14:textId="77777777" w:rsidR="00BF5822" w:rsidRPr="00BF5822" w:rsidRDefault="00BF5822" w:rsidP="00BF5822">
      <w:pPr>
        <w:spacing w:before="0" w:after="0" w:line="240" w:lineRule="auto"/>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 xml:space="preserve">СІВЕРСЬКА  МІСЬКА  РАДА </w:t>
      </w:r>
    </w:p>
    <w:p w14:paraId="35B84755" w14:textId="77777777" w:rsidR="00BF5822" w:rsidRPr="00BF5822" w:rsidRDefault="00BF5822" w:rsidP="00BF5822">
      <w:pPr>
        <w:spacing w:before="0" w:after="0" w:line="240" w:lineRule="auto"/>
        <w:jc w:val="center"/>
        <w:rPr>
          <w:rFonts w:ascii="Times New Roman" w:eastAsia="Times New Roman" w:hAnsi="Times New Roman" w:cs="Times New Roman"/>
          <w:b/>
          <w:sz w:val="28"/>
          <w:szCs w:val="28"/>
          <w:lang w:eastAsia="ru-RU"/>
        </w:rPr>
      </w:pPr>
      <w:r w:rsidRPr="00BF5822">
        <w:rPr>
          <w:rFonts w:ascii="Times New Roman" w:eastAsia="Times New Roman" w:hAnsi="Times New Roman" w:cs="Times New Roman"/>
          <w:b/>
          <w:sz w:val="28"/>
          <w:szCs w:val="28"/>
          <w:lang w:eastAsia="ru-RU"/>
        </w:rPr>
        <w:t>БАХМУТСЬКОГО  РАЙОНУ  ДОНЕЦЬКОЇ ОБЛАСТІ</w:t>
      </w:r>
    </w:p>
    <w:p w14:paraId="79955D38" w14:textId="77777777" w:rsidR="00BF5822" w:rsidRPr="00BF5822" w:rsidRDefault="00BF5822" w:rsidP="00BF5822">
      <w:pPr>
        <w:spacing w:before="0" w:after="0" w:line="240" w:lineRule="auto"/>
        <w:jc w:val="center"/>
        <w:rPr>
          <w:rFonts w:ascii="Times New Roman" w:eastAsia="Times New Roman" w:hAnsi="Times New Roman" w:cs="Times New Roman"/>
          <w:b/>
          <w:sz w:val="28"/>
          <w:szCs w:val="28"/>
          <w:lang w:eastAsia="ru-RU"/>
        </w:rPr>
      </w:pPr>
    </w:p>
    <w:p w14:paraId="72262946" w14:textId="77777777" w:rsidR="00BF5822" w:rsidRPr="00BF5822" w:rsidRDefault="00BF5822" w:rsidP="00BF5822">
      <w:pPr>
        <w:spacing w:before="0" w:after="0" w:line="240" w:lineRule="auto"/>
        <w:jc w:val="center"/>
        <w:rPr>
          <w:rFonts w:ascii="Times New Roman" w:eastAsia="Times New Roman" w:hAnsi="Times New Roman" w:cs="Times New Roman"/>
          <w:b/>
          <w:i/>
          <w:sz w:val="28"/>
          <w:szCs w:val="28"/>
          <w:lang w:eastAsia="ru-RU"/>
        </w:rPr>
      </w:pPr>
      <w:r w:rsidRPr="00BF5822">
        <w:rPr>
          <w:rFonts w:ascii="Times New Roman" w:eastAsia="Times New Roman" w:hAnsi="Times New Roman" w:cs="Times New Roman"/>
          <w:b/>
          <w:sz w:val="28"/>
          <w:szCs w:val="28"/>
          <w:lang w:eastAsia="ru-RU"/>
        </w:rPr>
        <w:t xml:space="preserve">Р І Ш Е Н </w:t>
      </w:r>
      <w:proofErr w:type="spellStart"/>
      <w:r w:rsidRPr="00BF5822">
        <w:rPr>
          <w:rFonts w:ascii="Times New Roman" w:eastAsia="Times New Roman" w:hAnsi="Times New Roman" w:cs="Times New Roman"/>
          <w:b/>
          <w:sz w:val="28"/>
          <w:szCs w:val="28"/>
          <w:lang w:eastAsia="ru-RU"/>
        </w:rPr>
        <w:t>Н</w:t>
      </w:r>
      <w:proofErr w:type="spellEnd"/>
      <w:r w:rsidRPr="00BF5822">
        <w:rPr>
          <w:rFonts w:ascii="Times New Roman" w:eastAsia="Times New Roman" w:hAnsi="Times New Roman" w:cs="Times New Roman"/>
          <w:b/>
          <w:sz w:val="28"/>
          <w:szCs w:val="28"/>
          <w:lang w:eastAsia="ru-RU"/>
        </w:rPr>
        <w:t xml:space="preserve"> Я</w:t>
      </w:r>
    </w:p>
    <w:p w14:paraId="3D0A4D0E" w14:textId="77777777" w:rsidR="00BF5822" w:rsidRPr="00BF5822" w:rsidRDefault="00BF5822" w:rsidP="00BF5822">
      <w:pPr>
        <w:spacing w:before="0"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F1CE1" w:rsidRPr="00BF5822" w14:paraId="071808E4" w14:textId="77777777" w:rsidTr="00FC14B2">
        <w:trPr>
          <w:jc w:val="center"/>
        </w:trPr>
        <w:tc>
          <w:tcPr>
            <w:tcW w:w="3095" w:type="dxa"/>
            <w:hideMark/>
          </w:tcPr>
          <w:p w14:paraId="4F3AD7D8" w14:textId="63B772E9" w:rsidR="004F1CE1" w:rsidRPr="00BF5822" w:rsidRDefault="004F1CE1" w:rsidP="004F1CE1">
            <w:pPr>
              <w:widowControl w:val="0"/>
              <w:tabs>
                <w:tab w:val="left" w:pos="4680"/>
                <w:tab w:val="left" w:pos="6804"/>
              </w:tabs>
              <w:suppressAutoHyphens/>
              <w:spacing w:before="0" w:after="0"/>
              <w:jc w:val="both"/>
              <w:rPr>
                <w:rFonts w:ascii="Times New Roman" w:eastAsia="Times New Roman"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1F77576E" w14:textId="5D47FFC0" w:rsidR="004F1CE1" w:rsidRPr="00BF5822" w:rsidRDefault="004F1CE1" w:rsidP="004F1CE1">
            <w:pPr>
              <w:widowControl w:val="0"/>
              <w:tabs>
                <w:tab w:val="left" w:pos="4680"/>
                <w:tab w:val="left" w:pos="6804"/>
              </w:tabs>
              <w:suppressAutoHyphens/>
              <w:spacing w:before="0" w:after="0"/>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4061E842" w14:textId="022C98D9" w:rsidR="004F1CE1" w:rsidRPr="00BF5822" w:rsidRDefault="004F1CE1" w:rsidP="004F1CE1">
            <w:pPr>
              <w:widowControl w:val="0"/>
              <w:tabs>
                <w:tab w:val="left" w:pos="4680"/>
                <w:tab w:val="left" w:pos="6804"/>
              </w:tabs>
              <w:suppressAutoHyphens/>
              <w:spacing w:before="0" w:after="0"/>
              <w:rPr>
                <w:rFonts w:ascii="Times New Roman" w:eastAsia="Times New Roman"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№8/18 - 341</w:t>
            </w:r>
          </w:p>
        </w:tc>
      </w:tr>
    </w:tbl>
    <w:p w14:paraId="4019CF4C" w14:textId="77777777" w:rsidR="00BF5822" w:rsidRPr="00BF5822" w:rsidRDefault="00BF5822" w:rsidP="00BF5822">
      <w:pPr>
        <w:spacing w:before="0" w:after="0" w:line="240" w:lineRule="auto"/>
        <w:rPr>
          <w:rFonts w:ascii="Calibri" w:eastAsia="Times New Roman" w:hAnsi="Calibri" w:cs="Times New Roman"/>
          <w:szCs w:val="22"/>
        </w:rPr>
      </w:pPr>
    </w:p>
    <w:p w14:paraId="3932607D" w14:textId="77777777" w:rsidR="00BF5822" w:rsidRPr="00BF5822" w:rsidRDefault="00BF5822" w:rsidP="00BF5822">
      <w:pPr>
        <w:spacing w:before="0" w:after="0" w:line="240" w:lineRule="auto"/>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затвердження розпоряджень                                                                                              </w:t>
      </w:r>
    </w:p>
    <w:p w14:paraId="5CAC78FF"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міського голови за ІІІ-й квартал 2021 </w:t>
      </w:r>
      <w:r w:rsidRPr="00BF5822">
        <w:rPr>
          <w:rFonts w:ascii="Times New Roman" w:eastAsia="Calibri" w:hAnsi="Times New Roman" w:cs="Times New Roman"/>
          <w:sz w:val="28"/>
          <w:szCs w:val="28"/>
          <w:lang w:val="ru-RU"/>
        </w:rPr>
        <w:t>р.</w:t>
      </w:r>
    </w:p>
    <w:p w14:paraId="5FAAA374"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304D8AA9"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Керуючись статтею 25 Закону України «Про місцеве самоврядування в Україні»,  міська рада</w:t>
      </w:r>
    </w:p>
    <w:p w14:paraId="29CD2FFD"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ВИРІШИЛА:</w:t>
      </w:r>
    </w:p>
    <w:p w14:paraId="3FB6D866" w14:textId="77777777" w:rsidR="00BF5822" w:rsidRPr="00BF5822" w:rsidRDefault="00BF5822" w:rsidP="00BF5822">
      <w:pPr>
        <w:spacing w:before="0"/>
        <w:jc w:val="both"/>
        <w:rPr>
          <w:rFonts w:ascii="Times New Roman" w:eastAsia="Calibri" w:hAnsi="Times New Roman" w:cs="Times New Roman"/>
          <w:sz w:val="28"/>
          <w:szCs w:val="28"/>
        </w:rPr>
      </w:pPr>
      <w:proofErr w:type="spellStart"/>
      <w:r w:rsidRPr="00BF5822">
        <w:rPr>
          <w:rFonts w:ascii="Times New Roman" w:eastAsia="Calibri" w:hAnsi="Times New Roman" w:cs="Times New Roman"/>
          <w:sz w:val="28"/>
          <w:szCs w:val="28"/>
          <w:lang w:val="ru-RU"/>
        </w:rPr>
        <w:t>Затвердити</w:t>
      </w:r>
      <w:proofErr w:type="spellEnd"/>
      <w:r w:rsidRPr="00BF5822">
        <w:rPr>
          <w:rFonts w:ascii="Times New Roman" w:eastAsia="Calibri" w:hAnsi="Times New Roman" w:cs="Times New Roman"/>
          <w:sz w:val="28"/>
          <w:szCs w:val="28"/>
        </w:rPr>
        <w:t xml:space="preserve"> </w:t>
      </w:r>
      <w:proofErr w:type="spellStart"/>
      <w:r w:rsidRPr="00BF5822">
        <w:rPr>
          <w:rFonts w:ascii="Times New Roman" w:eastAsia="Calibri" w:hAnsi="Times New Roman" w:cs="Times New Roman"/>
          <w:sz w:val="28"/>
          <w:szCs w:val="28"/>
          <w:lang w:val="ru-RU"/>
        </w:rPr>
        <w:t>розпорядження</w:t>
      </w:r>
      <w:proofErr w:type="spellEnd"/>
      <w:r w:rsidRPr="00BF5822">
        <w:rPr>
          <w:rFonts w:ascii="Times New Roman" w:eastAsia="Calibri" w:hAnsi="Times New Roman" w:cs="Times New Roman"/>
          <w:sz w:val="28"/>
          <w:szCs w:val="28"/>
        </w:rPr>
        <w:t xml:space="preserve"> міського голови </w:t>
      </w:r>
      <w:proofErr w:type="gramStart"/>
      <w:r w:rsidRPr="00BF5822">
        <w:rPr>
          <w:rFonts w:ascii="Times New Roman" w:eastAsia="Calibri" w:hAnsi="Times New Roman" w:cs="Times New Roman"/>
          <w:sz w:val="28"/>
          <w:szCs w:val="28"/>
          <w:lang w:val="ru-RU"/>
        </w:rPr>
        <w:t xml:space="preserve">за  </w:t>
      </w:r>
      <w:r w:rsidRPr="00BF5822">
        <w:rPr>
          <w:rFonts w:ascii="Times New Roman" w:eastAsia="Calibri" w:hAnsi="Times New Roman" w:cs="Times New Roman"/>
          <w:sz w:val="28"/>
          <w:szCs w:val="28"/>
        </w:rPr>
        <w:t>ІІ</w:t>
      </w:r>
      <w:proofErr w:type="gramEnd"/>
      <w:r w:rsidRPr="00BF5822">
        <w:rPr>
          <w:rFonts w:ascii="Times New Roman" w:eastAsia="Calibri" w:hAnsi="Times New Roman" w:cs="Times New Roman"/>
          <w:sz w:val="28"/>
          <w:szCs w:val="28"/>
          <w:lang w:val="ru-RU"/>
        </w:rPr>
        <w:t xml:space="preserve">I -й  квартал </w:t>
      </w:r>
    </w:p>
    <w:p w14:paraId="64989293" w14:textId="77777777" w:rsidR="00BF5822" w:rsidRPr="00BF5822" w:rsidRDefault="00BF5822" w:rsidP="00BF5822">
      <w:pPr>
        <w:spacing w:before="0"/>
        <w:jc w:val="both"/>
        <w:rPr>
          <w:rFonts w:ascii="Times New Roman" w:eastAsia="Calibri" w:hAnsi="Times New Roman" w:cs="Times New Roman"/>
          <w:sz w:val="28"/>
          <w:szCs w:val="28"/>
          <w:lang w:val="ru-RU"/>
        </w:rPr>
      </w:pPr>
      <w:r w:rsidRPr="00BF5822">
        <w:rPr>
          <w:rFonts w:ascii="Times New Roman" w:eastAsia="Calibri" w:hAnsi="Times New Roman" w:cs="Times New Roman"/>
          <w:sz w:val="28"/>
          <w:szCs w:val="28"/>
          <w:lang w:val="ru-RU"/>
        </w:rPr>
        <w:t>2021 року:</w:t>
      </w:r>
    </w:p>
    <w:p w14:paraId="4C3C0338" w14:textId="77777777" w:rsidR="00BF5822" w:rsidRPr="00BF5822" w:rsidRDefault="00BF5822" w:rsidP="00BF5822">
      <w:pPr>
        <w:spacing w:before="0"/>
        <w:jc w:val="both"/>
        <w:rPr>
          <w:rFonts w:ascii="Times New Roman" w:eastAsia="Calibri" w:hAnsi="Times New Roman" w:cs="Times New Roman"/>
          <w:sz w:val="28"/>
          <w:szCs w:val="28"/>
          <w:lang w:val="ru-RU"/>
        </w:rPr>
      </w:pPr>
    </w:p>
    <w:p w14:paraId="355451D0" w14:textId="77777777" w:rsidR="00BF5822" w:rsidRPr="00BF5822" w:rsidRDefault="00BF5822" w:rsidP="00BF5822">
      <w:pPr>
        <w:spacing w:before="0"/>
        <w:jc w:val="both"/>
        <w:rPr>
          <w:rFonts w:ascii="Times New Roman" w:eastAsia="Calibri" w:hAnsi="Times New Roman" w:cs="Times New Roman"/>
          <w:sz w:val="28"/>
          <w:szCs w:val="28"/>
          <w:lang w:val="ru-RU"/>
        </w:rPr>
      </w:pPr>
      <w:r w:rsidRPr="00BF5822">
        <w:rPr>
          <w:rFonts w:ascii="Times New Roman" w:eastAsia="Calibri" w:hAnsi="Times New Roman" w:cs="Times New Roman"/>
          <w:sz w:val="28"/>
          <w:szCs w:val="28"/>
          <w:lang w:val="ru-RU"/>
        </w:rPr>
        <w:tab/>
        <w:t xml:space="preserve">- з </w:t>
      </w:r>
      <w:proofErr w:type="spellStart"/>
      <w:r w:rsidRPr="00BF5822">
        <w:rPr>
          <w:rFonts w:ascii="Times New Roman" w:eastAsia="Calibri" w:hAnsi="Times New Roman" w:cs="Times New Roman"/>
          <w:sz w:val="28"/>
          <w:szCs w:val="28"/>
          <w:lang w:val="ru-RU"/>
        </w:rPr>
        <w:t>особового</w:t>
      </w:r>
      <w:proofErr w:type="spellEnd"/>
      <w:r w:rsidRPr="00BF5822">
        <w:rPr>
          <w:rFonts w:ascii="Times New Roman" w:eastAsia="Calibri" w:hAnsi="Times New Roman" w:cs="Times New Roman"/>
          <w:sz w:val="28"/>
          <w:szCs w:val="28"/>
          <w:lang w:val="ru-RU"/>
        </w:rPr>
        <w:t xml:space="preserve"> </w:t>
      </w:r>
      <w:proofErr w:type="gramStart"/>
      <w:r w:rsidRPr="00BF5822">
        <w:rPr>
          <w:rFonts w:ascii="Times New Roman" w:eastAsia="Calibri" w:hAnsi="Times New Roman" w:cs="Times New Roman"/>
          <w:sz w:val="28"/>
          <w:szCs w:val="28"/>
          <w:lang w:val="ru-RU"/>
        </w:rPr>
        <w:t xml:space="preserve">складу </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з</w:t>
      </w:r>
      <w:proofErr w:type="gramEnd"/>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w:t>
      </w:r>
      <w:r w:rsidRPr="00BF5822">
        <w:rPr>
          <w:rFonts w:ascii="Times New Roman" w:eastAsia="Calibri" w:hAnsi="Times New Roman" w:cs="Times New Roman"/>
          <w:sz w:val="28"/>
          <w:szCs w:val="28"/>
        </w:rPr>
        <w:t xml:space="preserve">  110  </w:t>
      </w:r>
      <w:r w:rsidRPr="00BF5822">
        <w:rPr>
          <w:rFonts w:ascii="Times New Roman" w:eastAsia="Calibri" w:hAnsi="Times New Roman" w:cs="Times New Roman"/>
          <w:sz w:val="28"/>
          <w:szCs w:val="28"/>
          <w:lang w:val="ru-RU"/>
        </w:rPr>
        <w:t xml:space="preserve">по </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 xml:space="preserve">№ </w:t>
      </w:r>
      <w:r w:rsidRPr="00BF5822">
        <w:rPr>
          <w:rFonts w:ascii="Times New Roman" w:eastAsia="Calibri" w:hAnsi="Times New Roman" w:cs="Times New Roman"/>
          <w:sz w:val="28"/>
          <w:szCs w:val="28"/>
        </w:rPr>
        <w:t>195</w:t>
      </w:r>
      <w:r w:rsidRPr="00BF5822">
        <w:rPr>
          <w:rFonts w:ascii="Times New Roman" w:eastAsia="Calibri" w:hAnsi="Times New Roman" w:cs="Times New Roman"/>
          <w:sz w:val="28"/>
          <w:szCs w:val="28"/>
          <w:lang w:val="ru-RU"/>
        </w:rPr>
        <w:t xml:space="preserve">  </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w:t>
      </w:r>
      <w:proofErr w:type="spellStart"/>
      <w:r w:rsidRPr="00BF5822">
        <w:rPr>
          <w:rFonts w:ascii="Times New Roman" w:eastAsia="Calibri" w:hAnsi="Times New Roman" w:cs="Times New Roman"/>
          <w:sz w:val="28"/>
          <w:szCs w:val="28"/>
          <w:lang w:val="ru-RU"/>
        </w:rPr>
        <w:t>додаток</w:t>
      </w:r>
      <w:proofErr w:type="spellEnd"/>
      <w:r w:rsidRPr="00BF5822">
        <w:rPr>
          <w:rFonts w:ascii="Times New Roman" w:eastAsia="Calibri" w:hAnsi="Times New Roman" w:cs="Times New Roman"/>
          <w:sz w:val="28"/>
          <w:szCs w:val="28"/>
          <w:lang w:val="ru-RU"/>
        </w:rPr>
        <w:t xml:space="preserve"> 1);</w:t>
      </w:r>
      <w:r w:rsidRPr="00BF5822">
        <w:rPr>
          <w:rFonts w:ascii="Times New Roman" w:eastAsia="Calibri" w:hAnsi="Times New Roman" w:cs="Times New Roman"/>
          <w:sz w:val="28"/>
          <w:szCs w:val="28"/>
          <w:lang w:val="ru-RU"/>
        </w:rPr>
        <w:tab/>
      </w:r>
    </w:p>
    <w:p w14:paraId="7ED36390" w14:textId="77777777" w:rsidR="00BF5822" w:rsidRPr="00BF5822" w:rsidRDefault="00BF5822" w:rsidP="00BF5822">
      <w:pPr>
        <w:spacing w:before="0"/>
        <w:jc w:val="both"/>
        <w:rPr>
          <w:rFonts w:ascii="Times New Roman" w:eastAsia="Calibri" w:hAnsi="Times New Roman" w:cs="Times New Roman"/>
          <w:sz w:val="28"/>
          <w:szCs w:val="28"/>
          <w:lang w:val="ru-RU"/>
        </w:rPr>
      </w:pPr>
      <w:r w:rsidRPr="00BF5822">
        <w:rPr>
          <w:rFonts w:ascii="Times New Roman" w:eastAsia="Calibri" w:hAnsi="Times New Roman" w:cs="Times New Roman"/>
          <w:sz w:val="28"/>
          <w:szCs w:val="28"/>
          <w:lang w:val="ru-RU"/>
        </w:rPr>
        <w:tab/>
        <w:t xml:space="preserve">- з </w:t>
      </w:r>
      <w:proofErr w:type="spellStart"/>
      <w:r w:rsidRPr="00BF5822">
        <w:rPr>
          <w:rFonts w:ascii="Times New Roman" w:eastAsia="Calibri" w:hAnsi="Times New Roman" w:cs="Times New Roman"/>
          <w:sz w:val="28"/>
          <w:szCs w:val="28"/>
          <w:lang w:val="ru-RU"/>
        </w:rPr>
        <w:t>основної</w:t>
      </w:r>
      <w:proofErr w:type="spellEnd"/>
      <w:r w:rsidRPr="00BF5822">
        <w:rPr>
          <w:rFonts w:ascii="Times New Roman" w:eastAsia="Calibri" w:hAnsi="Times New Roman" w:cs="Times New Roman"/>
          <w:sz w:val="28"/>
          <w:szCs w:val="28"/>
        </w:rPr>
        <w:t xml:space="preserve"> </w:t>
      </w:r>
      <w:proofErr w:type="spellStart"/>
      <w:proofErr w:type="gramStart"/>
      <w:r w:rsidRPr="00BF5822">
        <w:rPr>
          <w:rFonts w:ascii="Times New Roman" w:eastAsia="Calibri" w:hAnsi="Times New Roman" w:cs="Times New Roman"/>
          <w:sz w:val="28"/>
          <w:szCs w:val="28"/>
          <w:lang w:val="ru-RU"/>
        </w:rPr>
        <w:t>діяльності</w:t>
      </w:r>
      <w:proofErr w:type="spellEnd"/>
      <w:r w:rsidRPr="00BF5822">
        <w:rPr>
          <w:rFonts w:ascii="Times New Roman" w:eastAsia="Calibri" w:hAnsi="Times New Roman" w:cs="Times New Roman"/>
          <w:sz w:val="28"/>
          <w:szCs w:val="28"/>
          <w:lang w:val="ru-RU"/>
        </w:rPr>
        <w:t xml:space="preserve"> </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з</w:t>
      </w:r>
      <w:proofErr w:type="gramEnd"/>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 xml:space="preserve"> № </w:t>
      </w:r>
      <w:r w:rsidRPr="00BF5822">
        <w:rPr>
          <w:rFonts w:ascii="Times New Roman" w:eastAsia="Calibri" w:hAnsi="Times New Roman" w:cs="Times New Roman"/>
          <w:sz w:val="28"/>
          <w:szCs w:val="28"/>
        </w:rPr>
        <w:t xml:space="preserve">183 </w:t>
      </w:r>
      <w:r w:rsidRPr="00BF5822">
        <w:rPr>
          <w:rFonts w:ascii="Times New Roman" w:eastAsia="Calibri" w:hAnsi="Times New Roman" w:cs="Times New Roman"/>
          <w:sz w:val="28"/>
          <w:szCs w:val="28"/>
          <w:lang w:val="ru-RU"/>
        </w:rPr>
        <w:t xml:space="preserve"> по </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 xml:space="preserve">№ </w:t>
      </w:r>
      <w:r w:rsidRPr="00BF5822">
        <w:rPr>
          <w:rFonts w:ascii="Times New Roman" w:eastAsia="Calibri" w:hAnsi="Times New Roman" w:cs="Times New Roman"/>
          <w:sz w:val="28"/>
          <w:szCs w:val="28"/>
        </w:rPr>
        <w:t xml:space="preserve"> 269</w:t>
      </w:r>
      <w:r w:rsidRPr="00BF5822">
        <w:rPr>
          <w:rFonts w:ascii="Times New Roman" w:eastAsia="Calibri" w:hAnsi="Times New Roman" w:cs="Times New Roman"/>
          <w:sz w:val="28"/>
          <w:szCs w:val="28"/>
          <w:lang w:val="ru-RU"/>
        </w:rPr>
        <w:t xml:space="preserve">  </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w:t>
      </w:r>
      <w:proofErr w:type="spellStart"/>
      <w:r w:rsidRPr="00BF5822">
        <w:rPr>
          <w:rFonts w:ascii="Times New Roman" w:eastAsia="Calibri" w:hAnsi="Times New Roman" w:cs="Times New Roman"/>
          <w:sz w:val="28"/>
          <w:szCs w:val="28"/>
          <w:lang w:val="ru-RU"/>
        </w:rPr>
        <w:t>додаток</w:t>
      </w:r>
      <w:proofErr w:type="spellEnd"/>
      <w:r w:rsidRPr="00BF5822">
        <w:rPr>
          <w:rFonts w:ascii="Times New Roman" w:eastAsia="Calibri" w:hAnsi="Times New Roman" w:cs="Times New Roman"/>
          <w:sz w:val="28"/>
          <w:szCs w:val="28"/>
          <w:lang w:val="ru-RU"/>
        </w:rPr>
        <w:t xml:space="preserve"> 2);</w:t>
      </w:r>
    </w:p>
    <w:p w14:paraId="0E9F84B3" w14:textId="77777777" w:rsidR="00BF5822" w:rsidRPr="00BF5822" w:rsidRDefault="00BF5822" w:rsidP="00BF5822">
      <w:pPr>
        <w:spacing w:before="0"/>
        <w:jc w:val="both"/>
        <w:rPr>
          <w:rFonts w:ascii="Times New Roman" w:eastAsia="Calibri" w:hAnsi="Times New Roman" w:cs="Times New Roman"/>
          <w:sz w:val="28"/>
          <w:szCs w:val="28"/>
          <w:lang w:val="ru-RU"/>
        </w:rPr>
      </w:pPr>
      <w:r w:rsidRPr="00BF5822">
        <w:rPr>
          <w:rFonts w:ascii="Times New Roman" w:eastAsia="Calibri" w:hAnsi="Times New Roman" w:cs="Times New Roman"/>
          <w:sz w:val="28"/>
          <w:szCs w:val="28"/>
          <w:lang w:val="ru-RU"/>
        </w:rPr>
        <w:tab/>
        <w:t xml:space="preserve">- про </w:t>
      </w:r>
      <w:proofErr w:type="spellStart"/>
      <w:proofErr w:type="gramStart"/>
      <w:r w:rsidRPr="00BF5822">
        <w:rPr>
          <w:rFonts w:ascii="Times New Roman" w:eastAsia="Calibri" w:hAnsi="Times New Roman" w:cs="Times New Roman"/>
          <w:sz w:val="28"/>
          <w:szCs w:val="28"/>
          <w:lang w:val="ru-RU"/>
        </w:rPr>
        <w:t>відрядження</w:t>
      </w:r>
      <w:proofErr w:type="spellEnd"/>
      <w:r w:rsidRPr="00BF5822">
        <w:rPr>
          <w:rFonts w:ascii="Times New Roman" w:eastAsia="Calibri" w:hAnsi="Times New Roman" w:cs="Times New Roman"/>
          <w:sz w:val="28"/>
          <w:szCs w:val="28"/>
          <w:lang w:val="ru-RU"/>
        </w:rPr>
        <w:t xml:space="preserve"> </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з</w:t>
      </w:r>
      <w:proofErr w:type="gramEnd"/>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 xml:space="preserve"> </w:t>
      </w:r>
      <w:r w:rsidRPr="00BF5822">
        <w:rPr>
          <w:rFonts w:ascii="Times New Roman" w:eastAsia="Calibri" w:hAnsi="Times New Roman" w:cs="Times New Roman"/>
          <w:sz w:val="28"/>
          <w:szCs w:val="28"/>
        </w:rPr>
        <w:t>90</w:t>
      </w:r>
      <w:r w:rsidRPr="00BF5822">
        <w:rPr>
          <w:rFonts w:ascii="Times New Roman" w:eastAsia="Calibri" w:hAnsi="Times New Roman" w:cs="Times New Roman"/>
          <w:sz w:val="28"/>
          <w:szCs w:val="28"/>
          <w:lang w:val="ru-RU"/>
        </w:rPr>
        <w:t xml:space="preserve">  по</w:t>
      </w:r>
      <w:r w:rsidRPr="00BF5822">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lang w:val="ru-RU"/>
        </w:rPr>
        <w:t xml:space="preserve"> №  </w:t>
      </w:r>
      <w:r w:rsidRPr="00BF5822">
        <w:rPr>
          <w:rFonts w:ascii="Times New Roman" w:eastAsia="Calibri" w:hAnsi="Times New Roman" w:cs="Times New Roman"/>
          <w:sz w:val="28"/>
          <w:szCs w:val="28"/>
        </w:rPr>
        <w:t xml:space="preserve">137   </w:t>
      </w:r>
      <w:r w:rsidRPr="00BF5822">
        <w:rPr>
          <w:rFonts w:ascii="Times New Roman" w:eastAsia="Calibri" w:hAnsi="Times New Roman" w:cs="Times New Roman"/>
          <w:sz w:val="28"/>
          <w:szCs w:val="28"/>
          <w:lang w:val="ru-RU"/>
        </w:rPr>
        <w:t>(</w:t>
      </w:r>
      <w:proofErr w:type="spellStart"/>
      <w:r w:rsidRPr="00BF5822">
        <w:rPr>
          <w:rFonts w:ascii="Times New Roman" w:eastAsia="Calibri" w:hAnsi="Times New Roman" w:cs="Times New Roman"/>
          <w:sz w:val="28"/>
          <w:szCs w:val="28"/>
          <w:lang w:val="ru-RU"/>
        </w:rPr>
        <w:t>додаток</w:t>
      </w:r>
      <w:proofErr w:type="spellEnd"/>
      <w:r w:rsidRPr="00BF5822">
        <w:rPr>
          <w:rFonts w:ascii="Times New Roman" w:eastAsia="Calibri" w:hAnsi="Times New Roman" w:cs="Times New Roman"/>
          <w:sz w:val="28"/>
          <w:szCs w:val="28"/>
          <w:lang w:val="ru-RU"/>
        </w:rPr>
        <w:t xml:space="preserve"> 3).</w:t>
      </w:r>
    </w:p>
    <w:p w14:paraId="18B28465" w14:textId="77777777" w:rsidR="00BF5822" w:rsidRPr="00BF5822" w:rsidRDefault="00BF5822" w:rsidP="00BF5822">
      <w:pPr>
        <w:spacing w:before="0"/>
        <w:jc w:val="both"/>
        <w:rPr>
          <w:rFonts w:ascii="Times New Roman" w:eastAsia="Calibri" w:hAnsi="Times New Roman" w:cs="Times New Roman"/>
          <w:sz w:val="28"/>
          <w:szCs w:val="28"/>
          <w:lang w:val="ru-RU"/>
        </w:rPr>
      </w:pPr>
    </w:p>
    <w:p w14:paraId="138DE778" w14:textId="77777777" w:rsidR="00BF5822" w:rsidRPr="00BF5822" w:rsidRDefault="00BF5822" w:rsidP="00BF5822">
      <w:pPr>
        <w:spacing w:before="0"/>
        <w:jc w:val="both"/>
        <w:rPr>
          <w:rFonts w:ascii="Times New Roman" w:eastAsia="Calibri" w:hAnsi="Times New Roman" w:cs="Times New Roman"/>
          <w:sz w:val="28"/>
          <w:szCs w:val="28"/>
          <w:lang w:val="ru-RU"/>
        </w:rPr>
      </w:pPr>
    </w:p>
    <w:p w14:paraId="45F592BA" w14:textId="77777777" w:rsidR="00BF5822" w:rsidRPr="00BF5822" w:rsidRDefault="00BF5822" w:rsidP="00BF5822">
      <w:pPr>
        <w:spacing w:before="0"/>
        <w:jc w:val="both"/>
        <w:rPr>
          <w:rFonts w:ascii="Times New Roman" w:eastAsia="Calibri" w:hAnsi="Times New Roman" w:cs="Times New Roman"/>
          <w:sz w:val="28"/>
          <w:szCs w:val="28"/>
        </w:rPr>
      </w:pPr>
    </w:p>
    <w:p w14:paraId="790AC2E2"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Міський голова                                                                  Андрій ЧЕРНЯЄВ </w:t>
      </w:r>
    </w:p>
    <w:p w14:paraId="2CE345B9" w14:textId="77777777" w:rsidR="00BF5822" w:rsidRPr="00BF5822" w:rsidRDefault="00BF5822" w:rsidP="00BF5822">
      <w:pPr>
        <w:spacing w:before="0"/>
        <w:rPr>
          <w:rFonts w:ascii="Times New Roman" w:eastAsia="Calibri" w:hAnsi="Times New Roman" w:cs="Times New Roman"/>
          <w:sz w:val="28"/>
          <w:szCs w:val="28"/>
        </w:rPr>
      </w:pPr>
    </w:p>
    <w:bookmarkEnd w:id="154"/>
    <w:p w14:paraId="25F69A28" w14:textId="77777777" w:rsidR="00BF5822" w:rsidRPr="00BF5822" w:rsidRDefault="00BF5822" w:rsidP="00BF5822">
      <w:pPr>
        <w:spacing w:before="0"/>
        <w:rPr>
          <w:rFonts w:ascii="Times New Roman" w:eastAsia="Calibri" w:hAnsi="Times New Roman" w:cs="Times New Roman"/>
          <w:sz w:val="28"/>
          <w:szCs w:val="28"/>
        </w:rPr>
      </w:pPr>
    </w:p>
    <w:p w14:paraId="0084C31B"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003D9CBB"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56B27512"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17420F4A"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5C514C7E"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35F069F9" w14:textId="03F074F5" w:rsidR="00BF5822" w:rsidRDefault="00BF5822" w:rsidP="00BF5822">
      <w:pPr>
        <w:spacing w:before="0" w:after="0" w:line="240" w:lineRule="auto"/>
        <w:jc w:val="center"/>
        <w:rPr>
          <w:rFonts w:ascii="Times New Roman" w:eastAsia="Calibri" w:hAnsi="Times New Roman" w:cs="Times New Roman"/>
          <w:sz w:val="28"/>
          <w:szCs w:val="28"/>
        </w:rPr>
      </w:pPr>
    </w:p>
    <w:p w14:paraId="3AC3905B" w14:textId="77777777" w:rsidR="004F1CE1" w:rsidRPr="00BF5822" w:rsidRDefault="004F1CE1" w:rsidP="00BF5822">
      <w:pPr>
        <w:spacing w:before="0" w:after="0" w:line="240" w:lineRule="auto"/>
        <w:jc w:val="center"/>
        <w:rPr>
          <w:rFonts w:ascii="Times New Roman" w:eastAsia="Calibri" w:hAnsi="Times New Roman" w:cs="Times New Roman"/>
          <w:sz w:val="28"/>
          <w:szCs w:val="28"/>
        </w:rPr>
      </w:pPr>
    </w:p>
    <w:p w14:paraId="631E3405"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18BE975C"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 xml:space="preserve">     Додаток 1</w:t>
      </w:r>
    </w:p>
    <w:p w14:paraId="62C15B58"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до рішення міської ради</w:t>
      </w:r>
    </w:p>
    <w:p w14:paraId="2EDA1E47" w14:textId="11BACE4A"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r w:rsidR="004F1CE1">
        <w:rPr>
          <w:rFonts w:ascii="Times New Roman" w:eastAsia="Calibri" w:hAnsi="Times New Roman" w:cs="Times New Roman"/>
          <w:sz w:val="28"/>
          <w:szCs w:val="28"/>
        </w:rPr>
        <w:t xml:space="preserve">21.10.2021 </w:t>
      </w:r>
      <w:r w:rsidRPr="00BF5822">
        <w:rPr>
          <w:rFonts w:ascii="Times New Roman" w:eastAsia="Calibri" w:hAnsi="Times New Roman" w:cs="Times New Roman"/>
          <w:sz w:val="28"/>
          <w:szCs w:val="28"/>
        </w:rPr>
        <w:t>№_</w:t>
      </w:r>
      <w:r w:rsidR="004F1CE1">
        <w:rPr>
          <w:rFonts w:ascii="Times New Roman" w:eastAsia="Calibri" w:hAnsi="Times New Roman" w:cs="Times New Roman"/>
          <w:sz w:val="28"/>
          <w:szCs w:val="28"/>
        </w:rPr>
        <w:t>8/18-341</w:t>
      </w:r>
      <w:r w:rsidRPr="00BF5822">
        <w:rPr>
          <w:rFonts w:ascii="Times New Roman" w:eastAsia="Calibri" w:hAnsi="Times New Roman" w:cs="Times New Roman"/>
          <w:sz w:val="28"/>
          <w:szCs w:val="28"/>
        </w:rPr>
        <w:t xml:space="preserve"> </w:t>
      </w:r>
    </w:p>
    <w:p w14:paraId="00C8656F"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22E80C6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РОЗПОРЯДЖЕННЯ</w:t>
      </w:r>
    </w:p>
    <w:p w14:paraId="3B314E7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міського голови з особового складу за  ІІІ-й  квартал 2021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599"/>
        <w:gridCol w:w="6904"/>
      </w:tblGrid>
      <w:tr w:rsidR="00BF5822" w:rsidRPr="00BF5822" w14:paraId="789908C4"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D9B4E2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w:t>
            </w:r>
          </w:p>
        </w:tc>
        <w:tc>
          <w:tcPr>
            <w:tcW w:w="1599" w:type="dxa"/>
            <w:tcBorders>
              <w:top w:val="single" w:sz="4" w:space="0" w:color="auto"/>
              <w:left w:val="single" w:sz="4" w:space="0" w:color="auto"/>
              <w:bottom w:val="single" w:sz="4" w:space="0" w:color="auto"/>
              <w:right w:val="single" w:sz="4" w:space="0" w:color="auto"/>
            </w:tcBorders>
          </w:tcPr>
          <w:p w14:paraId="7A1140E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дата</w:t>
            </w:r>
          </w:p>
        </w:tc>
        <w:tc>
          <w:tcPr>
            <w:tcW w:w="6904" w:type="dxa"/>
            <w:tcBorders>
              <w:top w:val="single" w:sz="4" w:space="0" w:color="auto"/>
              <w:left w:val="single" w:sz="4" w:space="0" w:color="auto"/>
              <w:bottom w:val="single" w:sz="4" w:space="0" w:color="auto"/>
              <w:right w:val="single" w:sz="4" w:space="0" w:color="auto"/>
            </w:tcBorders>
            <w:hideMark/>
          </w:tcPr>
          <w:p w14:paraId="02F47E2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що?</w:t>
            </w:r>
          </w:p>
        </w:tc>
      </w:tr>
      <w:tr w:rsidR="00BF5822" w:rsidRPr="00BF5822" w14:paraId="50E7D98E" w14:textId="77777777" w:rsidTr="00FC14B2">
        <w:trPr>
          <w:trHeight w:val="583"/>
          <w:jc w:val="center"/>
        </w:trPr>
        <w:tc>
          <w:tcPr>
            <w:tcW w:w="636" w:type="dxa"/>
            <w:tcBorders>
              <w:top w:val="single" w:sz="4" w:space="0" w:color="auto"/>
              <w:left w:val="single" w:sz="4" w:space="0" w:color="auto"/>
              <w:bottom w:val="single" w:sz="4" w:space="0" w:color="auto"/>
              <w:right w:val="single" w:sz="4" w:space="0" w:color="auto"/>
            </w:tcBorders>
          </w:tcPr>
          <w:p w14:paraId="21F23C8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110</w:t>
            </w:r>
          </w:p>
        </w:tc>
        <w:tc>
          <w:tcPr>
            <w:tcW w:w="1599" w:type="dxa"/>
            <w:tcBorders>
              <w:top w:val="single" w:sz="4" w:space="0" w:color="auto"/>
              <w:left w:val="single" w:sz="4" w:space="0" w:color="auto"/>
              <w:bottom w:val="single" w:sz="4" w:space="0" w:color="auto"/>
              <w:right w:val="single" w:sz="4" w:space="0" w:color="auto"/>
            </w:tcBorders>
          </w:tcPr>
          <w:p w14:paraId="65097C4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01.07.2021</w:t>
            </w:r>
          </w:p>
        </w:tc>
        <w:tc>
          <w:tcPr>
            <w:tcW w:w="6904" w:type="dxa"/>
            <w:tcBorders>
              <w:top w:val="single" w:sz="4" w:space="0" w:color="auto"/>
              <w:left w:val="single" w:sz="4" w:space="0" w:color="auto"/>
              <w:bottom w:val="single" w:sz="4" w:space="0" w:color="auto"/>
              <w:right w:val="single" w:sz="4" w:space="0" w:color="auto"/>
            </w:tcBorders>
          </w:tcPr>
          <w:p w14:paraId="37F1C38D"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невикористаної частини основної щорічної відпустки (Чурсіна В.М.)</w:t>
            </w:r>
          </w:p>
        </w:tc>
      </w:tr>
      <w:tr w:rsidR="00BF5822" w:rsidRPr="00BF5822" w14:paraId="53EF5EA9"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991F48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111</w:t>
            </w:r>
          </w:p>
        </w:tc>
        <w:tc>
          <w:tcPr>
            <w:tcW w:w="1599" w:type="dxa"/>
            <w:tcBorders>
              <w:top w:val="single" w:sz="4" w:space="0" w:color="auto"/>
              <w:left w:val="single" w:sz="4" w:space="0" w:color="auto"/>
              <w:bottom w:val="single" w:sz="4" w:space="0" w:color="auto"/>
              <w:right w:val="single" w:sz="4" w:space="0" w:color="auto"/>
            </w:tcBorders>
          </w:tcPr>
          <w:p w14:paraId="1F5FA881"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01.07.2021</w:t>
            </w:r>
          </w:p>
        </w:tc>
        <w:tc>
          <w:tcPr>
            <w:tcW w:w="6904" w:type="dxa"/>
            <w:tcBorders>
              <w:top w:val="single" w:sz="4" w:space="0" w:color="auto"/>
              <w:left w:val="single" w:sz="4" w:space="0" w:color="auto"/>
              <w:bottom w:val="single" w:sz="4" w:space="0" w:color="auto"/>
              <w:right w:val="single" w:sz="4" w:space="0" w:color="auto"/>
            </w:tcBorders>
          </w:tcPr>
          <w:p w14:paraId="33D02A31"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BF5822">
              <w:rPr>
                <w:rFonts w:ascii="Times New Roman" w:eastAsia="Calibri" w:hAnsi="Times New Roman" w:cs="Times New Roman"/>
                <w:sz w:val="28"/>
                <w:szCs w:val="28"/>
              </w:rPr>
              <w:t>Стешенко</w:t>
            </w:r>
            <w:proofErr w:type="spellEnd"/>
            <w:r w:rsidRPr="00BF5822">
              <w:rPr>
                <w:rFonts w:ascii="Times New Roman" w:eastAsia="Calibri" w:hAnsi="Times New Roman" w:cs="Times New Roman"/>
                <w:sz w:val="28"/>
                <w:szCs w:val="28"/>
              </w:rPr>
              <w:t xml:space="preserve"> І.М.)</w:t>
            </w:r>
          </w:p>
        </w:tc>
      </w:tr>
      <w:tr w:rsidR="00BF5822" w:rsidRPr="00BF5822" w14:paraId="64ED244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10F5077"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112</w:t>
            </w:r>
          </w:p>
        </w:tc>
        <w:tc>
          <w:tcPr>
            <w:tcW w:w="1599" w:type="dxa"/>
            <w:tcBorders>
              <w:top w:val="single" w:sz="4" w:space="0" w:color="auto"/>
              <w:left w:val="single" w:sz="4" w:space="0" w:color="auto"/>
              <w:bottom w:val="single" w:sz="4" w:space="0" w:color="auto"/>
              <w:right w:val="single" w:sz="4" w:space="0" w:color="auto"/>
            </w:tcBorders>
          </w:tcPr>
          <w:p w14:paraId="638E9B40"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01.07.2021</w:t>
            </w:r>
          </w:p>
        </w:tc>
        <w:tc>
          <w:tcPr>
            <w:tcW w:w="6904" w:type="dxa"/>
            <w:tcBorders>
              <w:top w:val="single" w:sz="4" w:space="0" w:color="auto"/>
              <w:left w:val="single" w:sz="4" w:space="0" w:color="auto"/>
              <w:bottom w:val="single" w:sz="4" w:space="0" w:color="auto"/>
              <w:right w:val="single" w:sz="4" w:space="0" w:color="auto"/>
            </w:tcBorders>
          </w:tcPr>
          <w:p w14:paraId="70E6E507"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(Різник Н.В.)</w:t>
            </w:r>
          </w:p>
        </w:tc>
      </w:tr>
      <w:tr w:rsidR="00BF5822" w:rsidRPr="00BF5822" w14:paraId="2EEF971E"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895461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113</w:t>
            </w:r>
          </w:p>
        </w:tc>
        <w:tc>
          <w:tcPr>
            <w:tcW w:w="1599" w:type="dxa"/>
            <w:tcBorders>
              <w:top w:val="single" w:sz="4" w:space="0" w:color="auto"/>
              <w:left w:val="single" w:sz="4" w:space="0" w:color="auto"/>
              <w:bottom w:val="single" w:sz="4" w:space="0" w:color="auto"/>
              <w:right w:val="single" w:sz="4" w:space="0" w:color="auto"/>
            </w:tcBorders>
          </w:tcPr>
          <w:p w14:paraId="11AF47E3"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02.07.2021</w:t>
            </w:r>
          </w:p>
        </w:tc>
        <w:tc>
          <w:tcPr>
            <w:tcW w:w="6904" w:type="dxa"/>
            <w:tcBorders>
              <w:top w:val="single" w:sz="4" w:space="0" w:color="auto"/>
              <w:left w:val="single" w:sz="4" w:space="0" w:color="auto"/>
              <w:bottom w:val="single" w:sz="4" w:space="0" w:color="auto"/>
              <w:right w:val="single" w:sz="4" w:space="0" w:color="auto"/>
            </w:tcBorders>
          </w:tcPr>
          <w:p w14:paraId="0C658D6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роботу у вихідний день провідного спеціаліста з питань державної реєстрації актів цивільного стану виконкому міської ради </w:t>
            </w:r>
            <w:proofErr w:type="spellStart"/>
            <w:r w:rsidRPr="00BF5822">
              <w:rPr>
                <w:rFonts w:ascii="Times New Roman" w:eastAsia="Calibri" w:hAnsi="Times New Roman" w:cs="Times New Roman"/>
                <w:sz w:val="28"/>
                <w:szCs w:val="28"/>
              </w:rPr>
              <w:t>Шаповалової</w:t>
            </w:r>
            <w:proofErr w:type="spellEnd"/>
            <w:r w:rsidRPr="00BF5822">
              <w:rPr>
                <w:rFonts w:ascii="Times New Roman" w:eastAsia="Calibri" w:hAnsi="Times New Roman" w:cs="Times New Roman"/>
                <w:sz w:val="28"/>
                <w:szCs w:val="28"/>
              </w:rPr>
              <w:t xml:space="preserve"> Г.І.</w:t>
            </w:r>
          </w:p>
        </w:tc>
      </w:tr>
      <w:tr w:rsidR="00BF5822" w:rsidRPr="00BF5822" w14:paraId="2C39C10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88531C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114</w:t>
            </w:r>
          </w:p>
        </w:tc>
        <w:tc>
          <w:tcPr>
            <w:tcW w:w="1599" w:type="dxa"/>
            <w:tcBorders>
              <w:top w:val="single" w:sz="4" w:space="0" w:color="auto"/>
              <w:left w:val="single" w:sz="4" w:space="0" w:color="auto"/>
              <w:bottom w:val="single" w:sz="4" w:space="0" w:color="auto"/>
              <w:right w:val="single" w:sz="4" w:space="0" w:color="auto"/>
            </w:tcBorders>
          </w:tcPr>
          <w:p w14:paraId="68D3EEB1"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02.07.2021</w:t>
            </w:r>
          </w:p>
        </w:tc>
        <w:tc>
          <w:tcPr>
            <w:tcW w:w="6904" w:type="dxa"/>
            <w:tcBorders>
              <w:top w:val="single" w:sz="4" w:space="0" w:color="auto"/>
              <w:left w:val="single" w:sz="4" w:space="0" w:color="auto"/>
              <w:bottom w:val="single" w:sz="4" w:space="0" w:color="auto"/>
              <w:right w:val="single" w:sz="4" w:space="0" w:color="auto"/>
            </w:tcBorders>
          </w:tcPr>
          <w:p w14:paraId="2578F41D"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BF5822">
              <w:rPr>
                <w:rFonts w:ascii="Times New Roman" w:eastAsia="Calibri" w:hAnsi="Times New Roman" w:cs="Times New Roman"/>
                <w:sz w:val="28"/>
                <w:szCs w:val="28"/>
              </w:rPr>
              <w:t>Солдатов</w:t>
            </w:r>
            <w:proofErr w:type="spellEnd"/>
            <w:r w:rsidRPr="00BF5822">
              <w:rPr>
                <w:rFonts w:ascii="Times New Roman" w:eastAsia="Calibri" w:hAnsi="Times New Roman" w:cs="Times New Roman"/>
                <w:sz w:val="28"/>
                <w:szCs w:val="28"/>
              </w:rPr>
              <w:t xml:space="preserve"> М.В.)</w:t>
            </w:r>
          </w:p>
        </w:tc>
      </w:tr>
      <w:tr w:rsidR="00BF5822" w:rsidRPr="00BF5822" w14:paraId="1BBD2EE9"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EAEB76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115</w:t>
            </w:r>
          </w:p>
        </w:tc>
        <w:tc>
          <w:tcPr>
            <w:tcW w:w="1599" w:type="dxa"/>
            <w:tcBorders>
              <w:top w:val="single" w:sz="4" w:space="0" w:color="auto"/>
              <w:left w:val="single" w:sz="4" w:space="0" w:color="auto"/>
              <w:bottom w:val="single" w:sz="4" w:space="0" w:color="auto"/>
              <w:right w:val="single" w:sz="4" w:space="0" w:color="auto"/>
            </w:tcBorders>
          </w:tcPr>
          <w:p w14:paraId="4FBEDB69"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05.07.2021</w:t>
            </w:r>
          </w:p>
        </w:tc>
        <w:tc>
          <w:tcPr>
            <w:tcW w:w="6904" w:type="dxa"/>
            <w:tcBorders>
              <w:top w:val="single" w:sz="4" w:space="0" w:color="auto"/>
              <w:left w:val="single" w:sz="4" w:space="0" w:color="auto"/>
              <w:bottom w:val="single" w:sz="4" w:space="0" w:color="auto"/>
              <w:right w:val="single" w:sz="4" w:space="0" w:color="auto"/>
            </w:tcBorders>
          </w:tcPr>
          <w:p w14:paraId="67F421A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(Бородай А.В.)</w:t>
            </w:r>
          </w:p>
        </w:tc>
      </w:tr>
      <w:tr w:rsidR="00BF5822" w:rsidRPr="00BF5822" w14:paraId="133FC26C"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3BD6F8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116</w:t>
            </w:r>
          </w:p>
        </w:tc>
        <w:tc>
          <w:tcPr>
            <w:tcW w:w="1599" w:type="dxa"/>
            <w:tcBorders>
              <w:top w:val="single" w:sz="4" w:space="0" w:color="auto"/>
              <w:left w:val="single" w:sz="4" w:space="0" w:color="auto"/>
              <w:bottom w:val="single" w:sz="4" w:space="0" w:color="auto"/>
              <w:right w:val="single" w:sz="4" w:space="0" w:color="auto"/>
            </w:tcBorders>
          </w:tcPr>
          <w:p w14:paraId="556D0B99"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05.07.2021</w:t>
            </w:r>
          </w:p>
        </w:tc>
        <w:tc>
          <w:tcPr>
            <w:tcW w:w="6904" w:type="dxa"/>
            <w:tcBorders>
              <w:top w:val="single" w:sz="4" w:space="0" w:color="auto"/>
              <w:left w:val="single" w:sz="4" w:space="0" w:color="auto"/>
              <w:bottom w:val="single" w:sz="4" w:space="0" w:color="auto"/>
              <w:right w:val="single" w:sz="4" w:space="0" w:color="auto"/>
            </w:tcBorders>
          </w:tcPr>
          <w:p w14:paraId="5362E032"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(Коваленко І.Є.)</w:t>
            </w:r>
          </w:p>
        </w:tc>
      </w:tr>
      <w:tr w:rsidR="00BF5822" w:rsidRPr="00BF5822" w14:paraId="2C56DECE"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0125E10"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117</w:t>
            </w:r>
          </w:p>
        </w:tc>
        <w:tc>
          <w:tcPr>
            <w:tcW w:w="1599" w:type="dxa"/>
            <w:tcBorders>
              <w:top w:val="single" w:sz="4" w:space="0" w:color="auto"/>
              <w:left w:val="single" w:sz="4" w:space="0" w:color="auto"/>
              <w:bottom w:val="single" w:sz="4" w:space="0" w:color="auto"/>
              <w:right w:val="single" w:sz="4" w:space="0" w:color="auto"/>
            </w:tcBorders>
          </w:tcPr>
          <w:p w14:paraId="2BAF4176"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09.07.2021</w:t>
            </w:r>
          </w:p>
        </w:tc>
        <w:tc>
          <w:tcPr>
            <w:tcW w:w="6904" w:type="dxa"/>
            <w:tcBorders>
              <w:top w:val="single" w:sz="4" w:space="0" w:color="auto"/>
              <w:left w:val="single" w:sz="4" w:space="0" w:color="auto"/>
              <w:bottom w:val="single" w:sz="4" w:space="0" w:color="auto"/>
              <w:right w:val="single" w:sz="4" w:space="0" w:color="auto"/>
            </w:tcBorders>
          </w:tcPr>
          <w:p w14:paraId="7D6F27CD"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призначення на посаду (Воробйов О.А.)</w:t>
            </w:r>
          </w:p>
        </w:tc>
      </w:tr>
      <w:tr w:rsidR="00BF5822" w:rsidRPr="00BF5822" w14:paraId="24C0BB5C"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BAE5E1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118</w:t>
            </w:r>
          </w:p>
        </w:tc>
        <w:tc>
          <w:tcPr>
            <w:tcW w:w="1599" w:type="dxa"/>
            <w:tcBorders>
              <w:top w:val="single" w:sz="4" w:space="0" w:color="auto"/>
              <w:left w:val="single" w:sz="4" w:space="0" w:color="auto"/>
              <w:bottom w:val="single" w:sz="4" w:space="0" w:color="auto"/>
              <w:right w:val="single" w:sz="4" w:space="0" w:color="auto"/>
            </w:tcBorders>
          </w:tcPr>
          <w:p w14:paraId="0B5BE58F"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09.07.2021</w:t>
            </w:r>
          </w:p>
        </w:tc>
        <w:tc>
          <w:tcPr>
            <w:tcW w:w="6904" w:type="dxa"/>
            <w:tcBorders>
              <w:top w:val="single" w:sz="4" w:space="0" w:color="auto"/>
              <w:left w:val="single" w:sz="4" w:space="0" w:color="auto"/>
              <w:bottom w:val="single" w:sz="4" w:space="0" w:color="auto"/>
              <w:right w:val="single" w:sz="4" w:space="0" w:color="auto"/>
            </w:tcBorders>
          </w:tcPr>
          <w:p w14:paraId="5F824C94"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призначення на посаду (</w:t>
            </w:r>
            <w:proofErr w:type="spellStart"/>
            <w:r w:rsidRPr="00BF5822">
              <w:rPr>
                <w:rFonts w:ascii="Times New Roman" w:eastAsia="Calibri" w:hAnsi="Times New Roman" w:cs="Times New Roman"/>
                <w:sz w:val="28"/>
                <w:szCs w:val="28"/>
              </w:rPr>
              <w:t>Крапив’янська</w:t>
            </w:r>
            <w:proofErr w:type="spellEnd"/>
            <w:r w:rsidRPr="00BF5822">
              <w:rPr>
                <w:rFonts w:ascii="Times New Roman" w:eastAsia="Calibri" w:hAnsi="Times New Roman" w:cs="Times New Roman"/>
                <w:sz w:val="28"/>
                <w:szCs w:val="28"/>
              </w:rPr>
              <w:t>)</w:t>
            </w:r>
          </w:p>
        </w:tc>
      </w:tr>
      <w:tr w:rsidR="00BF5822" w:rsidRPr="00BF5822" w14:paraId="2177ED37"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0E079F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119</w:t>
            </w:r>
          </w:p>
        </w:tc>
        <w:tc>
          <w:tcPr>
            <w:tcW w:w="1599" w:type="dxa"/>
            <w:tcBorders>
              <w:top w:val="single" w:sz="4" w:space="0" w:color="auto"/>
              <w:left w:val="single" w:sz="4" w:space="0" w:color="auto"/>
              <w:bottom w:val="single" w:sz="4" w:space="0" w:color="auto"/>
              <w:right w:val="single" w:sz="4" w:space="0" w:color="auto"/>
            </w:tcBorders>
          </w:tcPr>
          <w:p w14:paraId="0EB48FEB"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12.07.2021</w:t>
            </w:r>
          </w:p>
        </w:tc>
        <w:tc>
          <w:tcPr>
            <w:tcW w:w="6904" w:type="dxa"/>
            <w:tcBorders>
              <w:top w:val="single" w:sz="4" w:space="0" w:color="auto"/>
              <w:left w:val="single" w:sz="4" w:space="0" w:color="auto"/>
              <w:bottom w:val="single" w:sz="4" w:space="0" w:color="auto"/>
              <w:right w:val="single" w:sz="4" w:space="0" w:color="auto"/>
            </w:tcBorders>
          </w:tcPr>
          <w:p w14:paraId="4001D5E8"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та матеріальної допомоги на оздоровлення (Іващенко Л.Г.)</w:t>
            </w:r>
          </w:p>
        </w:tc>
      </w:tr>
      <w:tr w:rsidR="00BF5822" w:rsidRPr="00BF5822" w14:paraId="6627FED0"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0D418D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w:t>
            </w:r>
          </w:p>
        </w:tc>
        <w:tc>
          <w:tcPr>
            <w:tcW w:w="1599" w:type="dxa"/>
            <w:tcBorders>
              <w:top w:val="single" w:sz="4" w:space="0" w:color="auto"/>
              <w:left w:val="single" w:sz="4" w:space="0" w:color="auto"/>
              <w:bottom w:val="single" w:sz="4" w:space="0" w:color="auto"/>
              <w:right w:val="single" w:sz="4" w:space="0" w:color="auto"/>
            </w:tcBorders>
          </w:tcPr>
          <w:p w14:paraId="33C9E359"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12.07.2021</w:t>
            </w:r>
          </w:p>
        </w:tc>
        <w:tc>
          <w:tcPr>
            <w:tcW w:w="6904" w:type="dxa"/>
            <w:tcBorders>
              <w:top w:val="single" w:sz="4" w:space="0" w:color="auto"/>
              <w:left w:val="single" w:sz="4" w:space="0" w:color="auto"/>
              <w:bottom w:val="single" w:sz="4" w:space="0" w:color="auto"/>
              <w:right w:val="single" w:sz="4" w:space="0" w:color="auto"/>
            </w:tcBorders>
          </w:tcPr>
          <w:p w14:paraId="63238EBE"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невикористаної частини основної щорічної відпустки (</w:t>
            </w:r>
            <w:proofErr w:type="spellStart"/>
            <w:r w:rsidRPr="00BF5822">
              <w:rPr>
                <w:rFonts w:ascii="Times New Roman" w:eastAsia="Calibri" w:hAnsi="Times New Roman" w:cs="Times New Roman"/>
                <w:sz w:val="28"/>
                <w:szCs w:val="28"/>
              </w:rPr>
              <w:t>Єрошкін</w:t>
            </w:r>
            <w:proofErr w:type="spellEnd"/>
            <w:r w:rsidRPr="00BF5822">
              <w:rPr>
                <w:rFonts w:ascii="Times New Roman" w:eastAsia="Calibri" w:hAnsi="Times New Roman" w:cs="Times New Roman"/>
                <w:sz w:val="28"/>
                <w:szCs w:val="28"/>
              </w:rPr>
              <w:t xml:space="preserve"> С.О.)</w:t>
            </w:r>
          </w:p>
        </w:tc>
      </w:tr>
      <w:tr w:rsidR="00BF5822" w:rsidRPr="00BF5822" w14:paraId="6DD0D53D"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767721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121</w:t>
            </w:r>
          </w:p>
        </w:tc>
        <w:tc>
          <w:tcPr>
            <w:tcW w:w="1599" w:type="dxa"/>
            <w:tcBorders>
              <w:top w:val="single" w:sz="4" w:space="0" w:color="auto"/>
              <w:left w:val="single" w:sz="4" w:space="0" w:color="auto"/>
              <w:bottom w:val="single" w:sz="4" w:space="0" w:color="auto"/>
              <w:right w:val="single" w:sz="4" w:space="0" w:color="auto"/>
            </w:tcBorders>
          </w:tcPr>
          <w:p w14:paraId="468FBD5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13603B5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документів у зв’язку зі зміною прізвища Левицької Г.Л.</w:t>
            </w:r>
          </w:p>
        </w:tc>
      </w:tr>
      <w:tr w:rsidR="00BF5822" w:rsidRPr="00BF5822" w14:paraId="620FFBF0"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F916930"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122</w:t>
            </w:r>
          </w:p>
        </w:tc>
        <w:tc>
          <w:tcPr>
            <w:tcW w:w="1599" w:type="dxa"/>
            <w:tcBorders>
              <w:top w:val="single" w:sz="4" w:space="0" w:color="auto"/>
              <w:left w:val="single" w:sz="4" w:space="0" w:color="auto"/>
              <w:bottom w:val="single" w:sz="4" w:space="0" w:color="auto"/>
              <w:right w:val="single" w:sz="4" w:space="0" w:color="auto"/>
            </w:tcBorders>
          </w:tcPr>
          <w:p w14:paraId="087D432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488644F3"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основну щорічну відпустку</w:t>
            </w:r>
          </w:p>
        </w:tc>
      </w:tr>
      <w:tr w:rsidR="00BF5822" w:rsidRPr="00BF5822" w14:paraId="50FCD902"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A4101F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123</w:t>
            </w:r>
          </w:p>
        </w:tc>
        <w:tc>
          <w:tcPr>
            <w:tcW w:w="1599" w:type="dxa"/>
            <w:tcBorders>
              <w:top w:val="single" w:sz="4" w:space="0" w:color="auto"/>
              <w:left w:val="single" w:sz="4" w:space="0" w:color="auto"/>
              <w:bottom w:val="single" w:sz="4" w:space="0" w:color="auto"/>
              <w:right w:val="single" w:sz="4" w:space="0" w:color="auto"/>
            </w:tcBorders>
          </w:tcPr>
          <w:p w14:paraId="4AF59AD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4B427E87"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з посади за переведенням (</w:t>
            </w:r>
            <w:proofErr w:type="spellStart"/>
            <w:r w:rsidRPr="00BF5822">
              <w:rPr>
                <w:rFonts w:ascii="Times New Roman" w:eastAsia="Calibri" w:hAnsi="Times New Roman" w:cs="Times New Roman"/>
                <w:sz w:val="28"/>
                <w:szCs w:val="28"/>
              </w:rPr>
              <w:t>Дубонос</w:t>
            </w:r>
            <w:proofErr w:type="spellEnd"/>
            <w:r w:rsidRPr="00BF5822">
              <w:rPr>
                <w:rFonts w:ascii="Times New Roman" w:eastAsia="Calibri" w:hAnsi="Times New Roman" w:cs="Times New Roman"/>
                <w:sz w:val="28"/>
                <w:szCs w:val="28"/>
              </w:rPr>
              <w:t xml:space="preserve"> В.А.)</w:t>
            </w:r>
          </w:p>
        </w:tc>
      </w:tr>
      <w:tr w:rsidR="00BF5822" w:rsidRPr="00BF5822" w14:paraId="525EE6FB"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F1E050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124</w:t>
            </w:r>
          </w:p>
        </w:tc>
        <w:tc>
          <w:tcPr>
            <w:tcW w:w="1599" w:type="dxa"/>
            <w:tcBorders>
              <w:top w:val="single" w:sz="4" w:space="0" w:color="auto"/>
              <w:left w:val="single" w:sz="4" w:space="0" w:color="auto"/>
              <w:bottom w:val="single" w:sz="4" w:space="0" w:color="auto"/>
              <w:right w:val="single" w:sz="4" w:space="0" w:color="auto"/>
            </w:tcBorders>
          </w:tcPr>
          <w:p w14:paraId="0DB2EB0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23F03CF2"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з посади за переведенням (</w:t>
            </w:r>
            <w:proofErr w:type="spellStart"/>
            <w:r w:rsidRPr="00BF5822">
              <w:rPr>
                <w:rFonts w:ascii="Times New Roman" w:eastAsia="Calibri" w:hAnsi="Times New Roman" w:cs="Times New Roman"/>
                <w:sz w:val="28"/>
                <w:szCs w:val="28"/>
              </w:rPr>
              <w:t>Дерев’янкіна</w:t>
            </w:r>
            <w:proofErr w:type="spellEnd"/>
            <w:r w:rsidRPr="00BF5822">
              <w:rPr>
                <w:rFonts w:ascii="Times New Roman" w:eastAsia="Calibri" w:hAnsi="Times New Roman" w:cs="Times New Roman"/>
                <w:sz w:val="28"/>
                <w:szCs w:val="28"/>
              </w:rPr>
              <w:t xml:space="preserve"> Т.С.)</w:t>
            </w:r>
          </w:p>
        </w:tc>
      </w:tr>
      <w:tr w:rsidR="00BF5822" w:rsidRPr="00BF5822" w14:paraId="4B3EAB9C" w14:textId="77777777" w:rsidTr="00FC14B2">
        <w:trPr>
          <w:trHeight w:val="70"/>
          <w:jc w:val="center"/>
        </w:trPr>
        <w:tc>
          <w:tcPr>
            <w:tcW w:w="636" w:type="dxa"/>
            <w:tcBorders>
              <w:top w:val="single" w:sz="4" w:space="0" w:color="auto"/>
              <w:left w:val="single" w:sz="4" w:space="0" w:color="auto"/>
              <w:bottom w:val="single" w:sz="4" w:space="0" w:color="auto"/>
              <w:right w:val="single" w:sz="4" w:space="0" w:color="auto"/>
            </w:tcBorders>
          </w:tcPr>
          <w:p w14:paraId="1DD0079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125</w:t>
            </w:r>
          </w:p>
        </w:tc>
        <w:tc>
          <w:tcPr>
            <w:tcW w:w="1599" w:type="dxa"/>
            <w:tcBorders>
              <w:top w:val="single" w:sz="4" w:space="0" w:color="auto"/>
              <w:left w:val="single" w:sz="4" w:space="0" w:color="auto"/>
              <w:bottom w:val="single" w:sz="4" w:space="0" w:color="auto"/>
              <w:right w:val="single" w:sz="4" w:space="0" w:color="auto"/>
            </w:tcBorders>
          </w:tcPr>
          <w:p w14:paraId="50BF447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54B1FCDE"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(Компанієць О.М.)</w:t>
            </w:r>
          </w:p>
        </w:tc>
      </w:tr>
      <w:tr w:rsidR="00BF5822" w:rsidRPr="00BF5822" w14:paraId="6EA26848"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E4A6D2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126</w:t>
            </w:r>
          </w:p>
        </w:tc>
        <w:tc>
          <w:tcPr>
            <w:tcW w:w="1599" w:type="dxa"/>
            <w:tcBorders>
              <w:top w:val="single" w:sz="4" w:space="0" w:color="auto"/>
              <w:left w:val="single" w:sz="4" w:space="0" w:color="auto"/>
              <w:bottom w:val="single" w:sz="4" w:space="0" w:color="auto"/>
              <w:right w:val="single" w:sz="4" w:space="0" w:color="auto"/>
            </w:tcBorders>
          </w:tcPr>
          <w:p w14:paraId="4849E66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5617EB1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покладання обов’язків з державної реєстрації актів цивільного стану</w:t>
            </w:r>
          </w:p>
        </w:tc>
      </w:tr>
      <w:tr w:rsidR="00BF5822" w:rsidRPr="00BF5822" w14:paraId="647A55E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787825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127</w:t>
            </w:r>
          </w:p>
        </w:tc>
        <w:tc>
          <w:tcPr>
            <w:tcW w:w="1599" w:type="dxa"/>
            <w:tcBorders>
              <w:top w:val="single" w:sz="4" w:space="0" w:color="auto"/>
              <w:left w:val="single" w:sz="4" w:space="0" w:color="auto"/>
              <w:bottom w:val="single" w:sz="4" w:space="0" w:color="auto"/>
              <w:right w:val="single" w:sz="4" w:space="0" w:color="auto"/>
            </w:tcBorders>
          </w:tcPr>
          <w:p w14:paraId="549F80D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19.07.2021</w:t>
            </w:r>
          </w:p>
        </w:tc>
        <w:tc>
          <w:tcPr>
            <w:tcW w:w="6904" w:type="dxa"/>
            <w:tcBorders>
              <w:top w:val="single" w:sz="4" w:space="0" w:color="auto"/>
              <w:left w:val="single" w:sz="4" w:space="0" w:color="auto"/>
              <w:bottom w:val="single" w:sz="4" w:space="0" w:color="auto"/>
              <w:right w:val="single" w:sz="4" w:space="0" w:color="auto"/>
            </w:tcBorders>
          </w:tcPr>
          <w:p w14:paraId="061EBE61"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 основної щорічної відпустки та виплату матеріальної допомоги на оздоровлення (Кібець Ю.Ю.)</w:t>
            </w:r>
          </w:p>
        </w:tc>
      </w:tr>
      <w:tr w:rsidR="00BF5822" w:rsidRPr="00BF5822" w14:paraId="5433C590"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43E170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128</w:t>
            </w:r>
          </w:p>
        </w:tc>
        <w:tc>
          <w:tcPr>
            <w:tcW w:w="1599" w:type="dxa"/>
            <w:tcBorders>
              <w:top w:val="single" w:sz="4" w:space="0" w:color="auto"/>
              <w:left w:val="single" w:sz="4" w:space="0" w:color="auto"/>
              <w:bottom w:val="single" w:sz="4" w:space="0" w:color="auto"/>
              <w:right w:val="single" w:sz="4" w:space="0" w:color="auto"/>
            </w:tcBorders>
          </w:tcPr>
          <w:p w14:paraId="1D06ED9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19.07.2021</w:t>
            </w:r>
          </w:p>
        </w:tc>
        <w:tc>
          <w:tcPr>
            <w:tcW w:w="6904" w:type="dxa"/>
            <w:tcBorders>
              <w:top w:val="single" w:sz="4" w:space="0" w:color="auto"/>
              <w:left w:val="single" w:sz="4" w:space="0" w:color="auto"/>
              <w:bottom w:val="single" w:sz="4" w:space="0" w:color="auto"/>
              <w:right w:val="single" w:sz="4" w:space="0" w:color="auto"/>
            </w:tcBorders>
          </w:tcPr>
          <w:p w14:paraId="2DD4B516"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продовження невикористаної частини основної щорічної відпустки у зв’язку з тимчасовою непрацездатністю (</w:t>
            </w:r>
            <w:proofErr w:type="spellStart"/>
            <w:r w:rsidRPr="00BF5822">
              <w:rPr>
                <w:rFonts w:ascii="Times New Roman" w:eastAsia="Calibri" w:hAnsi="Times New Roman" w:cs="Times New Roman"/>
                <w:sz w:val="28"/>
                <w:szCs w:val="28"/>
              </w:rPr>
              <w:t>Фролов</w:t>
            </w:r>
            <w:proofErr w:type="spellEnd"/>
            <w:r w:rsidRPr="00BF5822">
              <w:rPr>
                <w:rFonts w:ascii="Times New Roman" w:eastAsia="Calibri" w:hAnsi="Times New Roman" w:cs="Times New Roman"/>
                <w:sz w:val="28"/>
                <w:szCs w:val="28"/>
              </w:rPr>
              <w:t xml:space="preserve"> В.С.)</w:t>
            </w:r>
          </w:p>
        </w:tc>
      </w:tr>
      <w:tr w:rsidR="00BF5822" w:rsidRPr="00BF5822" w14:paraId="7EBDEDC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12F047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129</w:t>
            </w:r>
          </w:p>
        </w:tc>
        <w:tc>
          <w:tcPr>
            <w:tcW w:w="1599" w:type="dxa"/>
            <w:tcBorders>
              <w:top w:val="single" w:sz="4" w:space="0" w:color="auto"/>
              <w:left w:val="single" w:sz="4" w:space="0" w:color="auto"/>
              <w:bottom w:val="single" w:sz="4" w:space="0" w:color="auto"/>
              <w:right w:val="single" w:sz="4" w:space="0" w:color="auto"/>
            </w:tcBorders>
          </w:tcPr>
          <w:p w14:paraId="63CB63A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19.07.2021</w:t>
            </w:r>
          </w:p>
        </w:tc>
        <w:tc>
          <w:tcPr>
            <w:tcW w:w="6904" w:type="dxa"/>
            <w:tcBorders>
              <w:top w:val="single" w:sz="4" w:space="0" w:color="auto"/>
              <w:left w:val="single" w:sz="4" w:space="0" w:color="auto"/>
              <w:bottom w:val="single" w:sz="4" w:space="0" w:color="auto"/>
              <w:right w:val="single" w:sz="4" w:space="0" w:color="auto"/>
            </w:tcBorders>
          </w:tcPr>
          <w:p w14:paraId="0CBB0BBC"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(Гирька О.І.)</w:t>
            </w:r>
          </w:p>
        </w:tc>
      </w:tr>
      <w:tr w:rsidR="00BF5822" w:rsidRPr="00BF5822" w14:paraId="53EDEDED"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75709B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w:t>
            </w:r>
          </w:p>
        </w:tc>
        <w:tc>
          <w:tcPr>
            <w:tcW w:w="1599" w:type="dxa"/>
            <w:tcBorders>
              <w:top w:val="single" w:sz="4" w:space="0" w:color="auto"/>
              <w:left w:val="single" w:sz="4" w:space="0" w:color="auto"/>
              <w:bottom w:val="single" w:sz="4" w:space="0" w:color="auto"/>
              <w:right w:val="single" w:sz="4" w:space="0" w:color="auto"/>
            </w:tcBorders>
          </w:tcPr>
          <w:p w14:paraId="411D5E9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20.07.2021</w:t>
            </w:r>
          </w:p>
        </w:tc>
        <w:tc>
          <w:tcPr>
            <w:tcW w:w="6904" w:type="dxa"/>
            <w:tcBorders>
              <w:top w:val="single" w:sz="4" w:space="0" w:color="auto"/>
              <w:left w:val="single" w:sz="4" w:space="0" w:color="auto"/>
              <w:bottom w:val="single" w:sz="4" w:space="0" w:color="auto"/>
              <w:right w:val="single" w:sz="4" w:space="0" w:color="auto"/>
            </w:tcBorders>
          </w:tcPr>
          <w:p w14:paraId="1EC3ADC4"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матеріальної допомоги на оздоровлення (</w:t>
            </w:r>
            <w:proofErr w:type="spellStart"/>
            <w:r w:rsidRPr="00BF5822">
              <w:rPr>
                <w:rFonts w:ascii="Times New Roman" w:eastAsia="Calibri" w:hAnsi="Times New Roman" w:cs="Times New Roman"/>
                <w:sz w:val="28"/>
                <w:szCs w:val="28"/>
              </w:rPr>
              <w:t>Хліпуненко</w:t>
            </w:r>
            <w:proofErr w:type="spellEnd"/>
            <w:r w:rsidRPr="00BF5822">
              <w:rPr>
                <w:rFonts w:ascii="Times New Roman" w:eastAsia="Calibri" w:hAnsi="Times New Roman" w:cs="Times New Roman"/>
                <w:sz w:val="28"/>
                <w:szCs w:val="28"/>
              </w:rPr>
              <w:t xml:space="preserve"> О.М.)</w:t>
            </w:r>
          </w:p>
        </w:tc>
      </w:tr>
      <w:tr w:rsidR="00BF5822" w:rsidRPr="00BF5822" w14:paraId="42FDF6D3"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9CD8000"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131</w:t>
            </w:r>
          </w:p>
        </w:tc>
        <w:tc>
          <w:tcPr>
            <w:tcW w:w="1599" w:type="dxa"/>
            <w:tcBorders>
              <w:top w:val="single" w:sz="4" w:space="0" w:color="auto"/>
              <w:left w:val="single" w:sz="4" w:space="0" w:color="auto"/>
              <w:bottom w:val="single" w:sz="4" w:space="0" w:color="auto"/>
              <w:right w:val="single" w:sz="4" w:space="0" w:color="auto"/>
            </w:tcBorders>
          </w:tcPr>
          <w:p w14:paraId="0BB47737"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21.07.2021</w:t>
            </w:r>
          </w:p>
        </w:tc>
        <w:tc>
          <w:tcPr>
            <w:tcW w:w="6904" w:type="dxa"/>
            <w:tcBorders>
              <w:top w:val="single" w:sz="4" w:space="0" w:color="auto"/>
              <w:left w:val="single" w:sz="4" w:space="0" w:color="auto"/>
              <w:bottom w:val="single" w:sz="4" w:space="0" w:color="auto"/>
              <w:right w:val="single" w:sz="4" w:space="0" w:color="auto"/>
            </w:tcBorders>
          </w:tcPr>
          <w:p w14:paraId="254E2C1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w:t>
            </w:r>
            <w:proofErr w:type="spellStart"/>
            <w:r w:rsidRPr="00BF5822">
              <w:rPr>
                <w:rFonts w:ascii="Times New Roman" w:eastAsia="Calibri" w:hAnsi="Times New Roman" w:cs="Times New Roman"/>
                <w:sz w:val="28"/>
                <w:szCs w:val="28"/>
              </w:rPr>
              <w:t>Бочерова</w:t>
            </w:r>
            <w:proofErr w:type="spellEnd"/>
            <w:r w:rsidRPr="00BF5822">
              <w:rPr>
                <w:rFonts w:ascii="Times New Roman" w:eastAsia="Calibri" w:hAnsi="Times New Roman" w:cs="Times New Roman"/>
                <w:sz w:val="28"/>
                <w:szCs w:val="28"/>
              </w:rPr>
              <w:t xml:space="preserve"> А.В.)</w:t>
            </w:r>
          </w:p>
        </w:tc>
      </w:tr>
      <w:tr w:rsidR="00BF5822" w:rsidRPr="00BF5822" w14:paraId="51E7BAC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3F2C449"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132</w:t>
            </w:r>
          </w:p>
        </w:tc>
        <w:tc>
          <w:tcPr>
            <w:tcW w:w="1599" w:type="dxa"/>
            <w:tcBorders>
              <w:top w:val="single" w:sz="4" w:space="0" w:color="auto"/>
              <w:left w:val="single" w:sz="4" w:space="0" w:color="auto"/>
              <w:bottom w:val="single" w:sz="4" w:space="0" w:color="auto"/>
              <w:right w:val="single" w:sz="4" w:space="0" w:color="auto"/>
            </w:tcBorders>
          </w:tcPr>
          <w:p w14:paraId="3360F0D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22.07.2021</w:t>
            </w:r>
          </w:p>
        </w:tc>
        <w:tc>
          <w:tcPr>
            <w:tcW w:w="6904" w:type="dxa"/>
            <w:tcBorders>
              <w:top w:val="single" w:sz="4" w:space="0" w:color="auto"/>
              <w:left w:val="single" w:sz="4" w:space="0" w:color="auto"/>
              <w:bottom w:val="single" w:sz="4" w:space="0" w:color="auto"/>
              <w:right w:val="single" w:sz="4" w:space="0" w:color="auto"/>
            </w:tcBorders>
          </w:tcPr>
          <w:p w14:paraId="29057860"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BF5822">
              <w:rPr>
                <w:rFonts w:ascii="Times New Roman" w:eastAsia="Calibri" w:hAnsi="Times New Roman" w:cs="Times New Roman"/>
                <w:sz w:val="28"/>
                <w:szCs w:val="28"/>
              </w:rPr>
              <w:t>Виниченко</w:t>
            </w:r>
            <w:proofErr w:type="spellEnd"/>
            <w:r w:rsidRPr="00BF5822">
              <w:rPr>
                <w:rFonts w:ascii="Times New Roman" w:eastAsia="Calibri" w:hAnsi="Times New Roman" w:cs="Times New Roman"/>
                <w:sz w:val="28"/>
                <w:szCs w:val="28"/>
              </w:rPr>
              <w:t xml:space="preserve"> В.В.)</w:t>
            </w:r>
          </w:p>
        </w:tc>
      </w:tr>
      <w:tr w:rsidR="00BF5822" w:rsidRPr="00BF5822" w14:paraId="6A2B836D"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1F5AEE6"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133</w:t>
            </w:r>
          </w:p>
        </w:tc>
        <w:tc>
          <w:tcPr>
            <w:tcW w:w="1599" w:type="dxa"/>
            <w:tcBorders>
              <w:top w:val="single" w:sz="4" w:space="0" w:color="auto"/>
              <w:left w:val="single" w:sz="4" w:space="0" w:color="auto"/>
              <w:bottom w:val="single" w:sz="4" w:space="0" w:color="auto"/>
              <w:right w:val="single" w:sz="4" w:space="0" w:color="auto"/>
            </w:tcBorders>
          </w:tcPr>
          <w:p w14:paraId="09438D6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22.07.2021</w:t>
            </w:r>
          </w:p>
        </w:tc>
        <w:tc>
          <w:tcPr>
            <w:tcW w:w="6904" w:type="dxa"/>
            <w:tcBorders>
              <w:top w:val="single" w:sz="4" w:space="0" w:color="auto"/>
              <w:left w:val="single" w:sz="4" w:space="0" w:color="auto"/>
              <w:bottom w:val="single" w:sz="4" w:space="0" w:color="auto"/>
              <w:right w:val="single" w:sz="4" w:space="0" w:color="auto"/>
            </w:tcBorders>
          </w:tcPr>
          <w:p w14:paraId="7F93F503"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(Сябро О.М.)</w:t>
            </w:r>
          </w:p>
        </w:tc>
      </w:tr>
      <w:tr w:rsidR="00BF5822" w:rsidRPr="00BF5822" w14:paraId="3EAEADAB"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25DD8D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134</w:t>
            </w:r>
          </w:p>
        </w:tc>
        <w:tc>
          <w:tcPr>
            <w:tcW w:w="1599" w:type="dxa"/>
            <w:tcBorders>
              <w:top w:val="single" w:sz="4" w:space="0" w:color="auto"/>
              <w:left w:val="single" w:sz="4" w:space="0" w:color="auto"/>
              <w:bottom w:val="single" w:sz="4" w:space="0" w:color="auto"/>
              <w:right w:val="single" w:sz="4" w:space="0" w:color="auto"/>
            </w:tcBorders>
          </w:tcPr>
          <w:p w14:paraId="0555A88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22.07.2021</w:t>
            </w:r>
          </w:p>
        </w:tc>
        <w:tc>
          <w:tcPr>
            <w:tcW w:w="6904" w:type="dxa"/>
            <w:tcBorders>
              <w:top w:val="single" w:sz="4" w:space="0" w:color="auto"/>
              <w:left w:val="single" w:sz="4" w:space="0" w:color="auto"/>
              <w:bottom w:val="single" w:sz="4" w:space="0" w:color="auto"/>
              <w:right w:val="single" w:sz="4" w:space="0" w:color="auto"/>
            </w:tcBorders>
          </w:tcPr>
          <w:p w14:paraId="422FCBEA"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прийняття охоронцем міської ради за строковим трудовим договором (</w:t>
            </w:r>
            <w:proofErr w:type="spellStart"/>
            <w:r w:rsidRPr="00BF5822">
              <w:rPr>
                <w:rFonts w:ascii="Times New Roman" w:eastAsia="Calibri" w:hAnsi="Times New Roman" w:cs="Times New Roman"/>
                <w:sz w:val="28"/>
                <w:szCs w:val="28"/>
              </w:rPr>
              <w:t>Лащенко</w:t>
            </w:r>
            <w:proofErr w:type="spellEnd"/>
            <w:r w:rsidRPr="00BF5822">
              <w:rPr>
                <w:rFonts w:ascii="Times New Roman" w:eastAsia="Calibri" w:hAnsi="Times New Roman" w:cs="Times New Roman"/>
                <w:sz w:val="28"/>
                <w:szCs w:val="28"/>
              </w:rPr>
              <w:t xml:space="preserve"> Д.А.)</w:t>
            </w:r>
          </w:p>
        </w:tc>
      </w:tr>
      <w:tr w:rsidR="00BF5822" w:rsidRPr="00BF5822" w14:paraId="64EE2FC0"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E4954E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135</w:t>
            </w:r>
          </w:p>
        </w:tc>
        <w:tc>
          <w:tcPr>
            <w:tcW w:w="1599" w:type="dxa"/>
            <w:tcBorders>
              <w:top w:val="single" w:sz="4" w:space="0" w:color="auto"/>
              <w:left w:val="single" w:sz="4" w:space="0" w:color="auto"/>
              <w:bottom w:val="single" w:sz="4" w:space="0" w:color="auto"/>
              <w:right w:val="single" w:sz="4" w:space="0" w:color="auto"/>
            </w:tcBorders>
          </w:tcPr>
          <w:p w14:paraId="6E4B35A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26.07.2021</w:t>
            </w:r>
          </w:p>
        </w:tc>
        <w:tc>
          <w:tcPr>
            <w:tcW w:w="6904" w:type="dxa"/>
            <w:tcBorders>
              <w:top w:val="single" w:sz="4" w:space="0" w:color="auto"/>
              <w:left w:val="single" w:sz="4" w:space="0" w:color="auto"/>
              <w:bottom w:val="single" w:sz="4" w:space="0" w:color="auto"/>
              <w:right w:val="single" w:sz="4" w:space="0" w:color="auto"/>
            </w:tcBorders>
          </w:tcPr>
          <w:p w14:paraId="56570F2E"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працівників міської ради та її виконавчого комітету за липень 2021 року</w:t>
            </w:r>
          </w:p>
        </w:tc>
      </w:tr>
      <w:tr w:rsidR="00BF5822" w:rsidRPr="00BF5822" w14:paraId="6DC64CF4"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0AAC300"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136</w:t>
            </w:r>
          </w:p>
        </w:tc>
        <w:tc>
          <w:tcPr>
            <w:tcW w:w="1599" w:type="dxa"/>
            <w:tcBorders>
              <w:top w:val="single" w:sz="4" w:space="0" w:color="auto"/>
              <w:left w:val="single" w:sz="4" w:space="0" w:color="auto"/>
              <w:bottom w:val="single" w:sz="4" w:space="0" w:color="auto"/>
              <w:right w:val="single" w:sz="4" w:space="0" w:color="auto"/>
            </w:tcBorders>
          </w:tcPr>
          <w:p w14:paraId="5207A03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28.07.2021</w:t>
            </w:r>
          </w:p>
        </w:tc>
        <w:tc>
          <w:tcPr>
            <w:tcW w:w="6904" w:type="dxa"/>
            <w:tcBorders>
              <w:top w:val="single" w:sz="4" w:space="0" w:color="auto"/>
              <w:left w:val="single" w:sz="4" w:space="0" w:color="auto"/>
              <w:bottom w:val="single" w:sz="4" w:space="0" w:color="auto"/>
              <w:right w:val="single" w:sz="4" w:space="0" w:color="auto"/>
            </w:tcBorders>
          </w:tcPr>
          <w:p w14:paraId="0999D67E"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надання частини основної щорічної відпустки та виплату матеріальної допомоги на оздоровлення (Сологуб В.Є.) </w:t>
            </w:r>
          </w:p>
        </w:tc>
      </w:tr>
      <w:tr w:rsidR="00BF5822" w:rsidRPr="00BF5822" w14:paraId="42860E9B"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B831AC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137</w:t>
            </w:r>
          </w:p>
        </w:tc>
        <w:tc>
          <w:tcPr>
            <w:tcW w:w="1599" w:type="dxa"/>
            <w:tcBorders>
              <w:top w:val="single" w:sz="4" w:space="0" w:color="auto"/>
              <w:left w:val="single" w:sz="4" w:space="0" w:color="auto"/>
              <w:bottom w:val="single" w:sz="4" w:space="0" w:color="auto"/>
              <w:right w:val="single" w:sz="4" w:space="0" w:color="auto"/>
            </w:tcBorders>
          </w:tcPr>
          <w:p w14:paraId="1FA76B76"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29.07.2021</w:t>
            </w:r>
          </w:p>
        </w:tc>
        <w:tc>
          <w:tcPr>
            <w:tcW w:w="6904" w:type="dxa"/>
            <w:tcBorders>
              <w:top w:val="single" w:sz="4" w:space="0" w:color="auto"/>
              <w:left w:val="single" w:sz="4" w:space="0" w:color="auto"/>
              <w:bottom w:val="single" w:sz="4" w:space="0" w:color="auto"/>
              <w:right w:val="single" w:sz="4" w:space="0" w:color="auto"/>
            </w:tcBorders>
          </w:tcPr>
          <w:p w14:paraId="74D24AA2"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присвоєння чергового рангу посадовим особам місцевого самоврядування </w:t>
            </w:r>
          </w:p>
        </w:tc>
      </w:tr>
      <w:tr w:rsidR="00BF5822" w:rsidRPr="00BF5822" w14:paraId="45F01C5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BEB1D90"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138</w:t>
            </w:r>
          </w:p>
        </w:tc>
        <w:tc>
          <w:tcPr>
            <w:tcW w:w="1599" w:type="dxa"/>
            <w:tcBorders>
              <w:top w:val="single" w:sz="4" w:space="0" w:color="auto"/>
              <w:left w:val="single" w:sz="4" w:space="0" w:color="auto"/>
              <w:bottom w:val="single" w:sz="4" w:space="0" w:color="auto"/>
              <w:right w:val="single" w:sz="4" w:space="0" w:color="auto"/>
            </w:tcBorders>
          </w:tcPr>
          <w:p w14:paraId="75D9DB3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29.07.2021</w:t>
            </w:r>
          </w:p>
        </w:tc>
        <w:tc>
          <w:tcPr>
            <w:tcW w:w="6904" w:type="dxa"/>
            <w:tcBorders>
              <w:top w:val="single" w:sz="4" w:space="0" w:color="auto"/>
              <w:left w:val="single" w:sz="4" w:space="0" w:color="auto"/>
              <w:bottom w:val="single" w:sz="4" w:space="0" w:color="auto"/>
              <w:right w:val="single" w:sz="4" w:space="0" w:color="auto"/>
            </w:tcBorders>
          </w:tcPr>
          <w:p w14:paraId="41BB3514"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прийняття на роботу за строковим трудовим договором (Шевченко І.С.)</w:t>
            </w:r>
          </w:p>
        </w:tc>
      </w:tr>
      <w:tr w:rsidR="00BF5822" w:rsidRPr="00BF5822" w14:paraId="7393B8F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77C8B9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139</w:t>
            </w:r>
          </w:p>
        </w:tc>
        <w:tc>
          <w:tcPr>
            <w:tcW w:w="1599" w:type="dxa"/>
            <w:tcBorders>
              <w:top w:val="single" w:sz="4" w:space="0" w:color="auto"/>
              <w:left w:val="single" w:sz="4" w:space="0" w:color="auto"/>
              <w:bottom w:val="single" w:sz="4" w:space="0" w:color="auto"/>
              <w:right w:val="single" w:sz="4" w:space="0" w:color="auto"/>
            </w:tcBorders>
          </w:tcPr>
          <w:p w14:paraId="700463C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30.07.2021</w:t>
            </w:r>
          </w:p>
        </w:tc>
        <w:tc>
          <w:tcPr>
            <w:tcW w:w="6904" w:type="dxa"/>
            <w:tcBorders>
              <w:top w:val="single" w:sz="4" w:space="0" w:color="auto"/>
              <w:left w:val="single" w:sz="4" w:space="0" w:color="auto"/>
              <w:bottom w:val="single" w:sz="4" w:space="0" w:color="auto"/>
              <w:right w:val="single" w:sz="4" w:space="0" w:color="auto"/>
            </w:tcBorders>
          </w:tcPr>
          <w:p w14:paraId="73753C3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додаткової оплачуваної відпустки за стаж служби в ОМС (Мілько Н.В.)</w:t>
            </w:r>
          </w:p>
        </w:tc>
      </w:tr>
      <w:tr w:rsidR="00BF5822" w:rsidRPr="00BF5822" w14:paraId="322C4E52"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52B8B0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w:t>
            </w:r>
          </w:p>
        </w:tc>
        <w:tc>
          <w:tcPr>
            <w:tcW w:w="1599" w:type="dxa"/>
            <w:tcBorders>
              <w:top w:val="single" w:sz="4" w:space="0" w:color="auto"/>
              <w:left w:val="single" w:sz="4" w:space="0" w:color="auto"/>
              <w:bottom w:val="single" w:sz="4" w:space="0" w:color="auto"/>
              <w:right w:val="single" w:sz="4" w:space="0" w:color="auto"/>
            </w:tcBorders>
          </w:tcPr>
          <w:p w14:paraId="7280BD3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4FE8D47B"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(Борисова С.В.)</w:t>
            </w:r>
          </w:p>
        </w:tc>
      </w:tr>
      <w:tr w:rsidR="00BF5822" w:rsidRPr="00BF5822" w14:paraId="6C1CE2F3"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8C57F3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141</w:t>
            </w:r>
          </w:p>
        </w:tc>
        <w:tc>
          <w:tcPr>
            <w:tcW w:w="1599" w:type="dxa"/>
            <w:tcBorders>
              <w:top w:val="single" w:sz="4" w:space="0" w:color="auto"/>
              <w:left w:val="single" w:sz="4" w:space="0" w:color="auto"/>
              <w:bottom w:val="single" w:sz="4" w:space="0" w:color="auto"/>
              <w:right w:val="single" w:sz="4" w:space="0" w:color="auto"/>
            </w:tcBorders>
          </w:tcPr>
          <w:p w14:paraId="7BAF7D75"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166CEF16"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додаткової оплачуваної відпустки за стаж служби в ОМС (Борисова С.В.)</w:t>
            </w:r>
          </w:p>
        </w:tc>
      </w:tr>
      <w:tr w:rsidR="00BF5822" w:rsidRPr="00BF5822" w14:paraId="565053A0"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B3B7AD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142</w:t>
            </w:r>
          </w:p>
        </w:tc>
        <w:tc>
          <w:tcPr>
            <w:tcW w:w="1599" w:type="dxa"/>
            <w:tcBorders>
              <w:top w:val="single" w:sz="4" w:space="0" w:color="auto"/>
              <w:left w:val="single" w:sz="4" w:space="0" w:color="auto"/>
              <w:bottom w:val="single" w:sz="4" w:space="0" w:color="auto"/>
              <w:right w:val="single" w:sz="4" w:space="0" w:color="auto"/>
            </w:tcBorders>
          </w:tcPr>
          <w:p w14:paraId="23E3653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65ADC44B"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(Юрченко О.В.)</w:t>
            </w:r>
          </w:p>
        </w:tc>
      </w:tr>
      <w:tr w:rsidR="00BF5822" w:rsidRPr="00BF5822" w14:paraId="57775DDF"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2A50DE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143</w:t>
            </w:r>
          </w:p>
        </w:tc>
        <w:tc>
          <w:tcPr>
            <w:tcW w:w="1599" w:type="dxa"/>
            <w:tcBorders>
              <w:top w:val="single" w:sz="4" w:space="0" w:color="auto"/>
              <w:left w:val="single" w:sz="4" w:space="0" w:color="auto"/>
              <w:bottom w:val="single" w:sz="4" w:space="0" w:color="auto"/>
              <w:right w:val="single" w:sz="4" w:space="0" w:color="auto"/>
            </w:tcBorders>
          </w:tcPr>
          <w:p w14:paraId="7113E6A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23859A26"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відпустки без збереження заробітної плати (Воробйов О.А.)</w:t>
            </w:r>
          </w:p>
        </w:tc>
      </w:tr>
      <w:tr w:rsidR="00BF5822" w:rsidRPr="00BF5822" w14:paraId="212A90F4"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9592B7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144</w:t>
            </w:r>
          </w:p>
        </w:tc>
        <w:tc>
          <w:tcPr>
            <w:tcW w:w="1599" w:type="dxa"/>
            <w:tcBorders>
              <w:top w:val="single" w:sz="4" w:space="0" w:color="auto"/>
              <w:left w:val="single" w:sz="4" w:space="0" w:color="auto"/>
              <w:bottom w:val="single" w:sz="4" w:space="0" w:color="auto"/>
              <w:right w:val="single" w:sz="4" w:space="0" w:color="auto"/>
            </w:tcBorders>
          </w:tcPr>
          <w:p w14:paraId="0CE4A2C9"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3A45C1DA"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w:t>
            </w:r>
            <w:proofErr w:type="spellStart"/>
            <w:r w:rsidRPr="00BF5822">
              <w:rPr>
                <w:rFonts w:ascii="Times New Roman" w:eastAsia="Calibri" w:hAnsi="Times New Roman" w:cs="Times New Roman"/>
                <w:sz w:val="28"/>
                <w:szCs w:val="28"/>
              </w:rPr>
              <w:t>Косинцева</w:t>
            </w:r>
            <w:proofErr w:type="spellEnd"/>
            <w:r w:rsidRPr="00BF5822">
              <w:rPr>
                <w:rFonts w:ascii="Times New Roman" w:eastAsia="Calibri" w:hAnsi="Times New Roman" w:cs="Times New Roman"/>
                <w:sz w:val="28"/>
                <w:szCs w:val="28"/>
              </w:rPr>
              <w:t xml:space="preserve"> Н.В.)</w:t>
            </w:r>
          </w:p>
        </w:tc>
      </w:tr>
      <w:tr w:rsidR="00BF5822" w:rsidRPr="00BF5822" w14:paraId="11B746C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907A26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145</w:t>
            </w:r>
          </w:p>
        </w:tc>
        <w:tc>
          <w:tcPr>
            <w:tcW w:w="1599" w:type="dxa"/>
            <w:tcBorders>
              <w:top w:val="single" w:sz="4" w:space="0" w:color="auto"/>
              <w:left w:val="single" w:sz="4" w:space="0" w:color="auto"/>
              <w:bottom w:val="single" w:sz="4" w:space="0" w:color="auto"/>
              <w:right w:val="single" w:sz="4" w:space="0" w:color="auto"/>
            </w:tcBorders>
          </w:tcPr>
          <w:p w14:paraId="34EF1BD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540CFF9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(Сабінін В.І.)</w:t>
            </w:r>
          </w:p>
        </w:tc>
      </w:tr>
      <w:tr w:rsidR="00BF5822" w:rsidRPr="00BF5822" w14:paraId="445CDD16"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F23668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146</w:t>
            </w:r>
          </w:p>
        </w:tc>
        <w:tc>
          <w:tcPr>
            <w:tcW w:w="1599" w:type="dxa"/>
            <w:tcBorders>
              <w:top w:val="single" w:sz="4" w:space="0" w:color="auto"/>
              <w:left w:val="single" w:sz="4" w:space="0" w:color="auto"/>
              <w:bottom w:val="single" w:sz="4" w:space="0" w:color="auto"/>
              <w:right w:val="single" w:sz="4" w:space="0" w:color="auto"/>
            </w:tcBorders>
          </w:tcPr>
          <w:p w14:paraId="4C22581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03.08.2021</w:t>
            </w:r>
          </w:p>
        </w:tc>
        <w:tc>
          <w:tcPr>
            <w:tcW w:w="6904" w:type="dxa"/>
            <w:tcBorders>
              <w:top w:val="single" w:sz="4" w:space="0" w:color="auto"/>
              <w:left w:val="single" w:sz="4" w:space="0" w:color="auto"/>
              <w:bottom w:val="single" w:sz="4" w:space="0" w:color="auto"/>
              <w:right w:val="single" w:sz="4" w:space="0" w:color="auto"/>
            </w:tcBorders>
          </w:tcPr>
          <w:p w14:paraId="5C9B140B"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покладання </w:t>
            </w:r>
            <w:proofErr w:type="spellStart"/>
            <w:r w:rsidRPr="00BF5822">
              <w:rPr>
                <w:rFonts w:ascii="Times New Roman" w:eastAsia="Calibri" w:hAnsi="Times New Roman" w:cs="Times New Roman"/>
                <w:sz w:val="28"/>
                <w:szCs w:val="28"/>
              </w:rPr>
              <w:t>обов</w:t>
            </w:r>
            <w:proofErr w:type="spellEnd"/>
            <w:r w:rsidRPr="00BF5822">
              <w:rPr>
                <w:rFonts w:ascii="Times New Roman" w:eastAsia="Calibri" w:hAnsi="Times New Roman" w:cs="Times New Roman"/>
                <w:sz w:val="28"/>
                <w:szCs w:val="28"/>
                <w:lang w:val="ru-RU"/>
              </w:rPr>
              <w:t>’</w:t>
            </w:r>
            <w:proofErr w:type="spellStart"/>
            <w:r w:rsidRPr="00BF5822">
              <w:rPr>
                <w:rFonts w:ascii="Times New Roman" w:eastAsia="Calibri" w:hAnsi="Times New Roman" w:cs="Times New Roman"/>
                <w:sz w:val="28"/>
                <w:szCs w:val="28"/>
              </w:rPr>
              <w:t>язків</w:t>
            </w:r>
            <w:proofErr w:type="spellEnd"/>
            <w:r w:rsidRPr="00BF5822">
              <w:rPr>
                <w:rFonts w:ascii="Times New Roman" w:eastAsia="Calibri" w:hAnsi="Times New Roman" w:cs="Times New Roman"/>
                <w:sz w:val="28"/>
                <w:szCs w:val="28"/>
              </w:rPr>
              <w:t xml:space="preserve"> з державної реєстрації актів цивільного стану </w:t>
            </w:r>
          </w:p>
        </w:tc>
      </w:tr>
      <w:tr w:rsidR="00BF5822" w:rsidRPr="00BF5822" w14:paraId="7256CDD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99A6ED5"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147</w:t>
            </w:r>
          </w:p>
        </w:tc>
        <w:tc>
          <w:tcPr>
            <w:tcW w:w="1599" w:type="dxa"/>
            <w:tcBorders>
              <w:top w:val="single" w:sz="4" w:space="0" w:color="auto"/>
              <w:left w:val="single" w:sz="4" w:space="0" w:color="auto"/>
              <w:bottom w:val="single" w:sz="4" w:space="0" w:color="auto"/>
              <w:right w:val="single" w:sz="4" w:space="0" w:color="auto"/>
            </w:tcBorders>
          </w:tcPr>
          <w:p w14:paraId="749AB30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03.08.2021</w:t>
            </w:r>
          </w:p>
        </w:tc>
        <w:tc>
          <w:tcPr>
            <w:tcW w:w="6904" w:type="dxa"/>
            <w:tcBorders>
              <w:top w:val="single" w:sz="4" w:space="0" w:color="auto"/>
              <w:left w:val="single" w:sz="4" w:space="0" w:color="auto"/>
              <w:bottom w:val="single" w:sz="4" w:space="0" w:color="auto"/>
              <w:right w:val="single" w:sz="4" w:space="0" w:color="auto"/>
            </w:tcBorders>
          </w:tcPr>
          <w:p w14:paraId="6DD3D31C"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(Головченко С.Л.)</w:t>
            </w:r>
          </w:p>
        </w:tc>
      </w:tr>
      <w:tr w:rsidR="00BF5822" w:rsidRPr="00BF5822" w14:paraId="3B829157"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7235D8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148</w:t>
            </w:r>
          </w:p>
        </w:tc>
        <w:tc>
          <w:tcPr>
            <w:tcW w:w="1599" w:type="dxa"/>
            <w:tcBorders>
              <w:top w:val="single" w:sz="4" w:space="0" w:color="auto"/>
              <w:left w:val="single" w:sz="4" w:space="0" w:color="auto"/>
              <w:bottom w:val="single" w:sz="4" w:space="0" w:color="auto"/>
              <w:right w:val="single" w:sz="4" w:space="0" w:color="auto"/>
            </w:tcBorders>
          </w:tcPr>
          <w:p w14:paraId="72C8460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03.08.2021</w:t>
            </w:r>
          </w:p>
        </w:tc>
        <w:tc>
          <w:tcPr>
            <w:tcW w:w="6904" w:type="dxa"/>
            <w:tcBorders>
              <w:top w:val="single" w:sz="4" w:space="0" w:color="auto"/>
              <w:left w:val="single" w:sz="4" w:space="0" w:color="auto"/>
              <w:bottom w:val="single" w:sz="4" w:space="0" w:color="auto"/>
              <w:right w:val="single" w:sz="4" w:space="0" w:color="auto"/>
            </w:tcBorders>
          </w:tcPr>
          <w:p w14:paraId="08338504"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відпустки без збереження заробітної плати (</w:t>
            </w:r>
            <w:proofErr w:type="spellStart"/>
            <w:r w:rsidRPr="00BF5822">
              <w:rPr>
                <w:rFonts w:ascii="Times New Roman" w:eastAsia="Calibri" w:hAnsi="Times New Roman" w:cs="Times New Roman"/>
                <w:sz w:val="28"/>
                <w:szCs w:val="28"/>
              </w:rPr>
              <w:t>Косинцева</w:t>
            </w:r>
            <w:proofErr w:type="spellEnd"/>
            <w:r w:rsidRPr="00BF5822">
              <w:rPr>
                <w:rFonts w:ascii="Times New Roman" w:eastAsia="Calibri" w:hAnsi="Times New Roman" w:cs="Times New Roman"/>
                <w:sz w:val="28"/>
                <w:szCs w:val="28"/>
              </w:rPr>
              <w:t xml:space="preserve"> Н.В.)</w:t>
            </w:r>
          </w:p>
        </w:tc>
      </w:tr>
      <w:tr w:rsidR="00BF5822" w:rsidRPr="00BF5822" w14:paraId="6EB4AA02"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B0E9AD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149</w:t>
            </w:r>
          </w:p>
        </w:tc>
        <w:tc>
          <w:tcPr>
            <w:tcW w:w="1599" w:type="dxa"/>
            <w:tcBorders>
              <w:top w:val="single" w:sz="4" w:space="0" w:color="auto"/>
              <w:left w:val="single" w:sz="4" w:space="0" w:color="auto"/>
              <w:bottom w:val="single" w:sz="4" w:space="0" w:color="auto"/>
              <w:right w:val="single" w:sz="4" w:space="0" w:color="auto"/>
            </w:tcBorders>
          </w:tcPr>
          <w:p w14:paraId="1A57C51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04.08.2021</w:t>
            </w:r>
          </w:p>
        </w:tc>
        <w:tc>
          <w:tcPr>
            <w:tcW w:w="6904" w:type="dxa"/>
            <w:tcBorders>
              <w:top w:val="single" w:sz="4" w:space="0" w:color="auto"/>
              <w:left w:val="single" w:sz="4" w:space="0" w:color="auto"/>
              <w:bottom w:val="single" w:sz="4" w:space="0" w:color="auto"/>
              <w:right w:val="single" w:sz="4" w:space="0" w:color="auto"/>
            </w:tcBorders>
          </w:tcPr>
          <w:p w14:paraId="34319F2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w:t>
            </w:r>
            <w:proofErr w:type="spellStart"/>
            <w:r w:rsidRPr="00BF5822">
              <w:rPr>
                <w:rFonts w:ascii="Times New Roman" w:eastAsia="Calibri" w:hAnsi="Times New Roman" w:cs="Times New Roman"/>
                <w:sz w:val="28"/>
                <w:szCs w:val="28"/>
              </w:rPr>
              <w:t>Лащенко</w:t>
            </w:r>
            <w:proofErr w:type="spellEnd"/>
            <w:r w:rsidRPr="00BF5822">
              <w:rPr>
                <w:rFonts w:ascii="Times New Roman" w:eastAsia="Calibri" w:hAnsi="Times New Roman" w:cs="Times New Roman"/>
                <w:sz w:val="28"/>
                <w:szCs w:val="28"/>
              </w:rPr>
              <w:t xml:space="preserve"> К.В.)</w:t>
            </w:r>
          </w:p>
        </w:tc>
      </w:tr>
      <w:tr w:rsidR="00BF5822" w:rsidRPr="00BF5822" w14:paraId="29C4ECD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3EB0A10"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150</w:t>
            </w:r>
          </w:p>
        </w:tc>
        <w:tc>
          <w:tcPr>
            <w:tcW w:w="1599" w:type="dxa"/>
            <w:tcBorders>
              <w:top w:val="single" w:sz="4" w:space="0" w:color="auto"/>
              <w:left w:val="single" w:sz="4" w:space="0" w:color="auto"/>
              <w:bottom w:val="single" w:sz="4" w:space="0" w:color="auto"/>
              <w:right w:val="single" w:sz="4" w:space="0" w:color="auto"/>
            </w:tcBorders>
          </w:tcPr>
          <w:p w14:paraId="0AEDBAB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05.08.2021</w:t>
            </w:r>
          </w:p>
        </w:tc>
        <w:tc>
          <w:tcPr>
            <w:tcW w:w="6904" w:type="dxa"/>
            <w:tcBorders>
              <w:top w:val="single" w:sz="4" w:space="0" w:color="auto"/>
              <w:left w:val="single" w:sz="4" w:space="0" w:color="auto"/>
              <w:bottom w:val="single" w:sz="4" w:space="0" w:color="auto"/>
              <w:right w:val="single" w:sz="4" w:space="0" w:color="auto"/>
            </w:tcBorders>
          </w:tcPr>
          <w:p w14:paraId="5D1FD896"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w:t>
            </w:r>
            <w:proofErr w:type="spellStart"/>
            <w:r w:rsidRPr="00BF5822">
              <w:rPr>
                <w:rFonts w:ascii="Times New Roman" w:eastAsia="Calibri" w:hAnsi="Times New Roman" w:cs="Times New Roman"/>
                <w:sz w:val="28"/>
                <w:szCs w:val="28"/>
              </w:rPr>
              <w:t>Клішкан</w:t>
            </w:r>
            <w:proofErr w:type="spellEnd"/>
            <w:r w:rsidRPr="00BF5822">
              <w:rPr>
                <w:rFonts w:ascii="Times New Roman" w:eastAsia="Calibri" w:hAnsi="Times New Roman" w:cs="Times New Roman"/>
                <w:sz w:val="28"/>
                <w:szCs w:val="28"/>
              </w:rPr>
              <w:t xml:space="preserve"> І.Г.)</w:t>
            </w:r>
          </w:p>
        </w:tc>
      </w:tr>
      <w:tr w:rsidR="00BF5822" w:rsidRPr="00BF5822" w14:paraId="52028850"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2BF326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151</w:t>
            </w:r>
          </w:p>
        </w:tc>
        <w:tc>
          <w:tcPr>
            <w:tcW w:w="1599" w:type="dxa"/>
            <w:tcBorders>
              <w:top w:val="single" w:sz="4" w:space="0" w:color="auto"/>
              <w:left w:val="single" w:sz="4" w:space="0" w:color="auto"/>
              <w:bottom w:val="single" w:sz="4" w:space="0" w:color="auto"/>
              <w:right w:val="single" w:sz="4" w:space="0" w:color="auto"/>
            </w:tcBorders>
          </w:tcPr>
          <w:p w14:paraId="7BFE412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09.08.2021</w:t>
            </w:r>
          </w:p>
        </w:tc>
        <w:tc>
          <w:tcPr>
            <w:tcW w:w="6904" w:type="dxa"/>
            <w:tcBorders>
              <w:top w:val="single" w:sz="4" w:space="0" w:color="auto"/>
              <w:left w:val="single" w:sz="4" w:space="0" w:color="auto"/>
              <w:bottom w:val="single" w:sz="4" w:space="0" w:color="auto"/>
              <w:right w:val="single" w:sz="4" w:space="0" w:color="auto"/>
            </w:tcBorders>
          </w:tcPr>
          <w:p w14:paraId="64169943"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невикористаної частини основної щорічної відпустки (Іващенко Л.Г.)</w:t>
            </w:r>
          </w:p>
        </w:tc>
      </w:tr>
      <w:tr w:rsidR="00BF5822" w:rsidRPr="00BF5822" w14:paraId="5AC4AFC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634514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152</w:t>
            </w:r>
          </w:p>
        </w:tc>
        <w:tc>
          <w:tcPr>
            <w:tcW w:w="1599" w:type="dxa"/>
            <w:tcBorders>
              <w:top w:val="single" w:sz="4" w:space="0" w:color="auto"/>
              <w:left w:val="single" w:sz="4" w:space="0" w:color="auto"/>
              <w:bottom w:val="single" w:sz="4" w:space="0" w:color="auto"/>
              <w:right w:val="single" w:sz="4" w:space="0" w:color="auto"/>
            </w:tcBorders>
          </w:tcPr>
          <w:p w14:paraId="601E35E7"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09.08.2021</w:t>
            </w:r>
          </w:p>
        </w:tc>
        <w:tc>
          <w:tcPr>
            <w:tcW w:w="6904" w:type="dxa"/>
            <w:tcBorders>
              <w:top w:val="single" w:sz="4" w:space="0" w:color="auto"/>
              <w:left w:val="single" w:sz="4" w:space="0" w:color="auto"/>
              <w:bottom w:val="single" w:sz="4" w:space="0" w:color="auto"/>
              <w:right w:val="single" w:sz="4" w:space="0" w:color="auto"/>
            </w:tcBorders>
          </w:tcPr>
          <w:p w14:paraId="0206D276"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зарахування на стажування (Сябро О.М.)</w:t>
            </w:r>
          </w:p>
        </w:tc>
      </w:tr>
      <w:tr w:rsidR="00BF5822" w:rsidRPr="00BF5822" w14:paraId="42941A06"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698B7B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153</w:t>
            </w:r>
          </w:p>
        </w:tc>
        <w:tc>
          <w:tcPr>
            <w:tcW w:w="1599" w:type="dxa"/>
            <w:tcBorders>
              <w:top w:val="single" w:sz="4" w:space="0" w:color="auto"/>
              <w:left w:val="single" w:sz="4" w:space="0" w:color="auto"/>
              <w:bottom w:val="single" w:sz="4" w:space="0" w:color="auto"/>
              <w:right w:val="single" w:sz="4" w:space="0" w:color="auto"/>
            </w:tcBorders>
          </w:tcPr>
          <w:p w14:paraId="6BCBF3F0"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11.08.2021</w:t>
            </w:r>
          </w:p>
        </w:tc>
        <w:tc>
          <w:tcPr>
            <w:tcW w:w="6904" w:type="dxa"/>
            <w:tcBorders>
              <w:top w:val="single" w:sz="4" w:space="0" w:color="auto"/>
              <w:left w:val="single" w:sz="4" w:space="0" w:color="auto"/>
              <w:bottom w:val="single" w:sz="4" w:space="0" w:color="auto"/>
              <w:right w:val="single" w:sz="4" w:space="0" w:color="auto"/>
            </w:tcBorders>
          </w:tcPr>
          <w:p w14:paraId="0A5A3AF2"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додаткової соціальної оплачуваної відпустки (Міщенко О.А.)</w:t>
            </w:r>
          </w:p>
        </w:tc>
      </w:tr>
      <w:tr w:rsidR="00BF5822" w:rsidRPr="00BF5822" w14:paraId="08F1F969"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6B7364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154</w:t>
            </w:r>
          </w:p>
        </w:tc>
        <w:tc>
          <w:tcPr>
            <w:tcW w:w="1599" w:type="dxa"/>
            <w:tcBorders>
              <w:top w:val="single" w:sz="4" w:space="0" w:color="auto"/>
              <w:left w:val="single" w:sz="4" w:space="0" w:color="auto"/>
              <w:bottom w:val="single" w:sz="4" w:space="0" w:color="auto"/>
              <w:right w:val="single" w:sz="4" w:space="0" w:color="auto"/>
            </w:tcBorders>
          </w:tcPr>
          <w:p w14:paraId="7DAA941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14011792"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присвоєння чергового рангу посадовій особі місцевого самоврядування</w:t>
            </w:r>
          </w:p>
        </w:tc>
      </w:tr>
      <w:tr w:rsidR="00BF5822" w:rsidRPr="00BF5822" w14:paraId="42A6022C"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5F9DB8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155</w:t>
            </w:r>
          </w:p>
        </w:tc>
        <w:tc>
          <w:tcPr>
            <w:tcW w:w="1599" w:type="dxa"/>
            <w:tcBorders>
              <w:top w:val="single" w:sz="4" w:space="0" w:color="auto"/>
              <w:left w:val="single" w:sz="4" w:space="0" w:color="auto"/>
              <w:bottom w:val="single" w:sz="4" w:space="0" w:color="auto"/>
              <w:right w:val="single" w:sz="4" w:space="0" w:color="auto"/>
            </w:tcBorders>
          </w:tcPr>
          <w:p w14:paraId="1D68A916"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532B63F1"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з посади (Зозуля С.В.)</w:t>
            </w:r>
          </w:p>
        </w:tc>
      </w:tr>
      <w:tr w:rsidR="00BF5822" w:rsidRPr="00BF5822" w14:paraId="011723A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5AE21D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156</w:t>
            </w:r>
          </w:p>
        </w:tc>
        <w:tc>
          <w:tcPr>
            <w:tcW w:w="1599" w:type="dxa"/>
            <w:tcBorders>
              <w:top w:val="single" w:sz="4" w:space="0" w:color="auto"/>
              <w:left w:val="single" w:sz="4" w:space="0" w:color="auto"/>
              <w:bottom w:val="single" w:sz="4" w:space="0" w:color="auto"/>
              <w:right w:val="single" w:sz="4" w:space="0" w:color="auto"/>
            </w:tcBorders>
          </w:tcPr>
          <w:p w14:paraId="3455C087"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58C7B928"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зарахування на стажування (Юрченко О.В.)</w:t>
            </w:r>
          </w:p>
        </w:tc>
      </w:tr>
      <w:tr w:rsidR="00BF5822" w:rsidRPr="00BF5822" w14:paraId="403BFB02"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FBE80C5"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157</w:t>
            </w:r>
          </w:p>
        </w:tc>
        <w:tc>
          <w:tcPr>
            <w:tcW w:w="1599" w:type="dxa"/>
            <w:tcBorders>
              <w:top w:val="single" w:sz="4" w:space="0" w:color="auto"/>
              <w:left w:val="single" w:sz="4" w:space="0" w:color="auto"/>
              <w:bottom w:val="single" w:sz="4" w:space="0" w:color="auto"/>
              <w:right w:val="single" w:sz="4" w:space="0" w:color="auto"/>
            </w:tcBorders>
          </w:tcPr>
          <w:p w14:paraId="7A5F08F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2AE8CE38"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частину додаткової оплачуваної відпустки за стаж служби в ОМС</w:t>
            </w:r>
          </w:p>
        </w:tc>
      </w:tr>
      <w:tr w:rsidR="00BF5822" w:rsidRPr="00BF5822" w14:paraId="0FC50617"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8194C3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158</w:t>
            </w:r>
          </w:p>
        </w:tc>
        <w:tc>
          <w:tcPr>
            <w:tcW w:w="1599" w:type="dxa"/>
            <w:tcBorders>
              <w:top w:val="single" w:sz="4" w:space="0" w:color="auto"/>
              <w:left w:val="single" w:sz="4" w:space="0" w:color="auto"/>
              <w:bottom w:val="single" w:sz="4" w:space="0" w:color="auto"/>
              <w:right w:val="single" w:sz="4" w:space="0" w:color="auto"/>
            </w:tcBorders>
          </w:tcPr>
          <w:p w14:paraId="5D8D1D8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09B21464"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w:t>
            </w:r>
            <w:proofErr w:type="spellStart"/>
            <w:r w:rsidRPr="00BF5822">
              <w:rPr>
                <w:rFonts w:ascii="Times New Roman" w:eastAsia="Calibri" w:hAnsi="Times New Roman" w:cs="Times New Roman"/>
                <w:sz w:val="28"/>
                <w:szCs w:val="28"/>
              </w:rPr>
              <w:t>Косаван</w:t>
            </w:r>
            <w:proofErr w:type="spellEnd"/>
            <w:r w:rsidRPr="00BF5822">
              <w:rPr>
                <w:rFonts w:ascii="Times New Roman" w:eastAsia="Calibri" w:hAnsi="Times New Roman" w:cs="Times New Roman"/>
                <w:sz w:val="28"/>
                <w:szCs w:val="28"/>
              </w:rPr>
              <w:t xml:space="preserve"> Ю.В.)</w:t>
            </w:r>
          </w:p>
        </w:tc>
      </w:tr>
      <w:tr w:rsidR="00BF5822" w:rsidRPr="00BF5822" w14:paraId="404481E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48757F5"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159</w:t>
            </w:r>
          </w:p>
        </w:tc>
        <w:tc>
          <w:tcPr>
            <w:tcW w:w="1599" w:type="dxa"/>
            <w:tcBorders>
              <w:top w:val="single" w:sz="4" w:space="0" w:color="auto"/>
              <w:left w:val="single" w:sz="4" w:space="0" w:color="auto"/>
              <w:bottom w:val="single" w:sz="4" w:space="0" w:color="auto"/>
              <w:right w:val="single" w:sz="4" w:space="0" w:color="auto"/>
            </w:tcBorders>
          </w:tcPr>
          <w:p w14:paraId="2745FCF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43056019"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(Шаповалова Г.І.)</w:t>
            </w:r>
          </w:p>
        </w:tc>
      </w:tr>
      <w:tr w:rsidR="00BF5822" w:rsidRPr="00BF5822" w14:paraId="73C6EFA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F38B7E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160</w:t>
            </w:r>
          </w:p>
        </w:tc>
        <w:tc>
          <w:tcPr>
            <w:tcW w:w="1599" w:type="dxa"/>
            <w:tcBorders>
              <w:top w:val="single" w:sz="4" w:space="0" w:color="auto"/>
              <w:left w:val="single" w:sz="4" w:space="0" w:color="auto"/>
              <w:bottom w:val="single" w:sz="4" w:space="0" w:color="auto"/>
              <w:right w:val="single" w:sz="4" w:space="0" w:color="auto"/>
            </w:tcBorders>
          </w:tcPr>
          <w:p w14:paraId="5DF35D0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13.08.2021</w:t>
            </w:r>
          </w:p>
        </w:tc>
        <w:tc>
          <w:tcPr>
            <w:tcW w:w="6904" w:type="dxa"/>
            <w:tcBorders>
              <w:top w:val="single" w:sz="4" w:space="0" w:color="auto"/>
              <w:left w:val="single" w:sz="4" w:space="0" w:color="auto"/>
              <w:bottom w:val="single" w:sz="4" w:space="0" w:color="auto"/>
              <w:right w:val="single" w:sz="4" w:space="0" w:color="auto"/>
            </w:tcBorders>
          </w:tcPr>
          <w:p w14:paraId="5C45908A"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продовження невикористаної частини основної щорічної відпустки у зв’язку з тимчасовою непрацездатністю (</w:t>
            </w:r>
            <w:proofErr w:type="spellStart"/>
            <w:r w:rsidRPr="00BF5822">
              <w:rPr>
                <w:rFonts w:ascii="Times New Roman" w:eastAsia="Calibri" w:hAnsi="Times New Roman" w:cs="Times New Roman"/>
                <w:sz w:val="28"/>
                <w:szCs w:val="28"/>
              </w:rPr>
              <w:t>Фролов</w:t>
            </w:r>
            <w:proofErr w:type="spellEnd"/>
            <w:r w:rsidRPr="00BF5822">
              <w:rPr>
                <w:rFonts w:ascii="Times New Roman" w:eastAsia="Calibri" w:hAnsi="Times New Roman" w:cs="Times New Roman"/>
                <w:sz w:val="28"/>
                <w:szCs w:val="28"/>
              </w:rPr>
              <w:t xml:space="preserve"> В.С.)</w:t>
            </w:r>
          </w:p>
        </w:tc>
      </w:tr>
      <w:tr w:rsidR="00BF5822" w:rsidRPr="00BF5822" w14:paraId="05467C5F"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1E4944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161</w:t>
            </w:r>
          </w:p>
        </w:tc>
        <w:tc>
          <w:tcPr>
            <w:tcW w:w="1599" w:type="dxa"/>
            <w:tcBorders>
              <w:top w:val="single" w:sz="4" w:space="0" w:color="auto"/>
              <w:left w:val="single" w:sz="4" w:space="0" w:color="auto"/>
              <w:bottom w:val="single" w:sz="4" w:space="0" w:color="auto"/>
              <w:right w:val="single" w:sz="4" w:space="0" w:color="auto"/>
            </w:tcBorders>
          </w:tcPr>
          <w:p w14:paraId="2918A9F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13.08.2021</w:t>
            </w:r>
          </w:p>
        </w:tc>
        <w:tc>
          <w:tcPr>
            <w:tcW w:w="6904" w:type="dxa"/>
            <w:tcBorders>
              <w:top w:val="single" w:sz="4" w:space="0" w:color="auto"/>
              <w:left w:val="single" w:sz="4" w:space="0" w:color="auto"/>
              <w:bottom w:val="single" w:sz="4" w:space="0" w:color="auto"/>
              <w:right w:val="single" w:sz="4" w:space="0" w:color="auto"/>
            </w:tcBorders>
          </w:tcPr>
          <w:p w14:paraId="323DBB48"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(Костенко В.С.)</w:t>
            </w:r>
          </w:p>
        </w:tc>
      </w:tr>
      <w:tr w:rsidR="00BF5822" w:rsidRPr="00BF5822" w14:paraId="49BBB85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C1DF95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162</w:t>
            </w:r>
          </w:p>
        </w:tc>
        <w:tc>
          <w:tcPr>
            <w:tcW w:w="1599" w:type="dxa"/>
            <w:tcBorders>
              <w:top w:val="single" w:sz="4" w:space="0" w:color="auto"/>
              <w:left w:val="single" w:sz="4" w:space="0" w:color="auto"/>
              <w:bottom w:val="single" w:sz="4" w:space="0" w:color="auto"/>
              <w:right w:val="single" w:sz="4" w:space="0" w:color="auto"/>
            </w:tcBorders>
          </w:tcPr>
          <w:p w14:paraId="24F44F1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13.08.2021</w:t>
            </w:r>
          </w:p>
        </w:tc>
        <w:tc>
          <w:tcPr>
            <w:tcW w:w="6904" w:type="dxa"/>
            <w:tcBorders>
              <w:top w:val="single" w:sz="4" w:space="0" w:color="auto"/>
              <w:left w:val="single" w:sz="4" w:space="0" w:color="auto"/>
              <w:bottom w:val="single" w:sz="4" w:space="0" w:color="auto"/>
              <w:right w:val="single" w:sz="4" w:space="0" w:color="auto"/>
            </w:tcBorders>
          </w:tcPr>
          <w:p w14:paraId="4B8BB56B"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відпустки без збереження заробітної плати (</w:t>
            </w:r>
            <w:proofErr w:type="spellStart"/>
            <w:r w:rsidRPr="00BF5822">
              <w:rPr>
                <w:rFonts w:ascii="Times New Roman" w:eastAsia="Calibri" w:hAnsi="Times New Roman" w:cs="Times New Roman"/>
                <w:sz w:val="28"/>
                <w:szCs w:val="28"/>
              </w:rPr>
              <w:t>Крапив’янська</w:t>
            </w:r>
            <w:proofErr w:type="spellEnd"/>
            <w:r w:rsidRPr="00BF5822">
              <w:rPr>
                <w:rFonts w:ascii="Times New Roman" w:eastAsia="Calibri" w:hAnsi="Times New Roman" w:cs="Times New Roman"/>
                <w:sz w:val="28"/>
                <w:szCs w:val="28"/>
              </w:rPr>
              <w:t xml:space="preserve"> В.В.)</w:t>
            </w:r>
          </w:p>
        </w:tc>
      </w:tr>
      <w:tr w:rsidR="00BF5822" w:rsidRPr="00BF5822" w14:paraId="51EA8AC2"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19ACB3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163</w:t>
            </w:r>
          </w:p>
        </w:tc>
        <w:tc>
          <w:tcPr>
            <w:tcW w:w="1599" w:type="dxa"/>
            <w:tcBorders>
              <w:top w:val="single" w:sz="4" w:space="0" w:color="auto"/>
              <w:left w:val="single" w:sz="4" w:space="0" w:color="auto"/>
              <w:bottom w:val="single" w:sz="4" w:space="0" w:color="auto"/>
              <w:right w:val="single" w:sz="4" w:space="0" w:color="auto"/>
            </w:tcBorders>
          </w:tcPr>
          <w:p w14:paraId="6A7334B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16.08.2021</w:t>
            </w:r>
          </w:p>
        </w:tc>
        <w:tc>
          <w:tcPr>
            <w:tcW w:w="6904" w:type="dxa"/>
            <w:tcBorders>
              <w:top w:val="single" w:sz="4" w:space="0" w:color="auto"/>
              <w:left w:val="single" w:sz="4" w:space="0" w:color="auto"/>
              <w:bottom w:val="single" w:sz="4" w:space="0" w:color="auto"/>
              <w:right w:val="single" w:sz="4" w:space="0" w:color="auto"/>
            </w:tcBorders>
          </w:tcPr>
          <w:p w14:paraId="60B9C5EA"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з посади (Мілько Н.В.)</w:t>
            </w:r>
          </w:p>
        </w:tc>
      </w:tr>
      <w:tr w:rsidR="00BF5822" w:rsidRPr="00BF5822" w14:paraId="3F3F244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DDA0BC5"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164</w:t>
            </w:r>
          </w:p>
        </w:tc>
        <w:tc>
          <w:tcPr>
            <w:tcW w:w="1599" w:type="dxa"/>
            <w:tcBorders>
              <w:top w:val="single" w:sz="4" w:space="0" w:color="auto"/>
              <w:left w:val="single" w:sz="4" w:space="0" w:color="auto"/>
              <w:bottom w:val="single" w:sz="4" w:space="0" w:color="auto"/>
              <w:right w:val="single" w:sz="4" w:space="0" w:color="auto"/>
            </w:tcBorders>
          </w:tcPr>
          <w:p w14:paraId="21024F7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16.08.2021</w:t>
            </w:r>
          </w:p>
        </w:tc>
        <w:tc>
          <w:tcPr>
            <w:tcW w:w="6904" w:type="dxa"/>
            <w:tcBorders>
              <w:top w:val="single" w:sz="4" w:space="0" w:color="auto"/>
              <w:left w:val="single" w:sz="4" w:space="0" w:color="auto"/>
              <w:bottom w:val="single" w:sz="4" w:space="0" w:color="auto"/>
              <w:right w:val="single" w:sz="4" w:space="0" w:color="auto"/>
            </w:tcBorders>
          </w:tcPr>
          <w:p w14:paraId="70B08730"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(Савченко О.В.)</w:t>
            </w:r>
          </w:p>
        </w:tc>
      </w:tr>
      <w:tr w:rsidR="00BF5822" w:rsidRPr="00BF5822" w14:paraId="1747C1D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45FFB6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165</w:t>
            </w:r>
          </w:p>
        </w:tc>
        <w:tc>
          <w:tcPr>
            <w:tcW w:w="1599" w:type="dxa"/>
            <w:tcBorders>
              <w:top w:val="single" w:sz="4" w:space="0" w:color="auto"/>
              <w:left w:val="single" w:sz="4" w:space="0" w:color="auto"/>
              <w:bottom w:val="single" w:sz="4" w:space="0" w:color="auto"/>
              <w:right w:val="single" w:sz="4" w:space="0" w:color="auto"/>
            </w:tcBorders>
          </w:tcPr>
          <w:p w14:paraId="213D8EE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17.08.2021</w:t>
            </w:r>
          </w:p>
        </w:tc>
        <w:tc>
          <w:tcPr>
            <w:tcW w:w="6904" w:type="dxa"/>
            <w:tcBorders>
              <w:top w:val="single" w:sz="4" w:space="0" w:color="auto"/>
              <w:left w:val="single" w:sz="4" w:space="0" w:color="auto"/>
              <w:bottom w:val="single" w:sz="4" w:space="0" w:color="auto"/>
              <w:right w:val="single" w:sz="4" w:space="0" w:color="auto"/>
            </w:tcBorders>
          </w:tcPr>
          <w:p w14:paraId="51A08CD6"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від 18.02.2021 № 30 «Про встановлення щомісячної надбавки (</w:t>
            </w:r>
            <w:proofErr w:type="spellStart"/>
            <w:r w:rsidRPr="00BF5822">
              <w:rPr>
                <w:rFonts w:ascii="Times New Roman" w:eastAsia="Calibri" w:hAnsi="Times New Roman" w:cs="Times New Roman"/>
                <w:sz w:val="28"/>
                <w:szCs w:val="28"/>
              </w:rPr>
              <w:t>Лащенко</w:t>
            </w:r>
            <w:proofErr w:type="spellEnd"/>
            <w:r w:rsidRPr="00BF5822">
              <w:rPr>
                <w:rFonts w:ascii="Times New Roman" w:eastAsia="Calibri" w:hAnsi="Times New Roman" w:cs="Times New Roman"/>
                <w:sz w:val="28"/>
                <w:szCs w:val="28"/>
              </w:rPr>
              <w:t xml:space="preserve"> К.В.)»</w:t>
            </w:r>
          </w:p>
        </w:tc>
      </w:tr>
      <w:tr w:rsidR="00BF5822" w:rsidRPr="00BF5822" w14:paraId="39FA6AEE"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6E31AC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166</w:t>
            </w:r>
          </w:p>
        </w:tc>
        <w:tc>
          <w:tcPr>
            <w:tcW w:w="1599" w:type="dxa"/>
            <w:tcBorders>
              <w:top w:val="single" w:sz="4" w:space="0" w:color="auto"/>
              <w:left w:val="single" w:sz="4" w:space="0" w:color="auto"/>
              <w:bottom w:val="single" w:sz="4" w:space="0" w:color="auto"/>
              <w:right w:val="single" w:sz="4" w:space="0" w:color="auto"/>
            </w:tcBorders>
          </w:tcPr>
          <w:p w14:paraId="4186684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17.08.2021</w:t>
            </w:r>
          </w:p>
        </w:tc>
        <w:tc>
          <w:tcPr>
            <w:tcW w:w="6904" w:type="dxa"/>
            <w:tcBorders>
              <w:top w:val="single" w:sz="4" w:space="0" w:color="auto"/>
              <w:left w:val="single" w:sz="4" w:space="0" w:color="auto"/>
              <w:bottom w:val="single" w:sz="4" w:space="0" w:color="auto"/>
              <w:right w:val="single" w:sz="4" w:space="0" w:color="auto"/>
            </w:tcBorders>
          </w:tcPr>
          <w:p w14:paraId="5C5B69E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зарахування на стажування (</w:t>
            </w:r>
            <w:proofErr w:type="spellStart"/>
            <w:r w:rsidRPr="00BF5822">
              <w:rPr>
                <w:rFonts w:ascii="Times New Roman" w:eastAsia="Calibri" w:hAnsi="Times New Roman" w:cs="Times New Roman"/>
                <w:sz w:val="28"/>
                <w:szCs w:val="28"/>
              </w:rPr>
              <w:t>Сердюкова</w:t>
            </w:r>
            <w:proofErr w:type="spellEnd"/>
            <w:r w:rsidRPr="00BF5822">
              <w:rPr>
                <w:rFonts w:ascii="Times New Roman" w:eastAsia="Calibri" w:hAnsi="Times New Roman" w:cs="Times New Roman"/>
                <w:sz w:val="28"/>
                <w:szCs w:val="28"/>
              </w:rPr>
              <w:t xml:space="preserve"> М.Г.)</w:t>
            </w:r>
          </w:p>
        </w:tc>
      </w:tr>
      <w:tr w:rsidR="00BF5822" w:rsidRPr="00BF5822" w14:paraId="3C70E2B3"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6E50626"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167</w:t>
            </w:r>
          </w:p>
        </w:tc>
        <w:tc>
          <w:tcPr>
            <w:tcW w:w="1599" w:type="dxa"/>
            <w:tcBorders>
              <w:top w:val="single" w:sz="4" w:space="0" w:color="auto"/>
              <w:left w:val="single" w:sz="4" w:space="0" w:color="auto"/>
              <w:bottom w:val="single" w:sz="4" w:space="0" w:color="auto"/>
              <w:right w:val="single" w:sz="4" w:space="0" w:color="auto"/>
            </w:tcBorders>
          </w:tcPr>
          <w:p w14:paraId="2B29C9E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20.08.2021</w:t>
            </w:r>
          </w:p>
        </w:tc>
        <w:tc>
          <w:tcPr>
            <w:tcW w:w="6904" w:type="dxa"/>
            <w:tcBorders>
              <w:top w:val="single" w:sz="4" w:space="0" w:color="auto"/>
              <w:left w:val="single" w:sz="4" w:space="0" w:color="auto"/>
              <w:bottom w:val="single" w:sz="4" w:space="0" w:color="auto"/>
              <w:right w:val="single" w:sz="4" w:space="0" w:color="auto"/>
            </w:tcBorders>
          </w:tcPr>
          <w:p w14:paraId="7D33848C"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працівників Сіверської міської ради та її виконавчого комітету з нагоди державного свята «День незалежності України»</w:t>
            </w:r>
          </w:p>
        </w:tc>
      </w:tr>
      <w:tr w:rsidR="00BF5822" w:rsidRPr="00BF5822" w14:paraId="13A4BB49"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1B5BFF9"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168</w:t>
            </w:r>
          </w:p>
        </w:tc>
        <w:tc>
          <w:tcPr>
            <w:tcW w:w="1599" w:type="dxa"/>
            <w:tcBorders>
              <w:top w:val="single" w:sz="4" w:space="0" w:color="auto"/>
              <w:left w:val="single" w:sz="4" w:space="0" w:color="auto"/>
              <w:bottom w:val="single" w:sz="4" w:space="0" w:color="auto"/>
              <w:right w:val="single" w:sz="4" w:space="0" w:color="auto"/>
            </w:tcBorders>
          </w:tcPr>
          <w:p w14:paraId="4492903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45B3893D"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працівників міської ради та її виконавчого комітету за серпень 2021 року</w:t>
            </w:r>
          </w:p>
        </w:tc>
      </w:tr>
      <w:tr w:rsidR="00BF5822" w:rsidRPr="00BF5822" w14:paraId="2995DAB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1B195F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169</w:t>
            </w:r>
          </w:p>
        </w:tc>
        <w:tc>
          <w:tcPr>
            <w:tcW w:w="1599" w:type="dxa"/>
            <w:tcBorders>
              <w:top w:val="single" w:sz="4" w:space="0" w:color="auto"/>
              <w:left w:val="single" w:sz="4" w:space="0" w:color="auto"/>
              <w:bottom w:val="single" w:sz="4" w:space="0" w:color="auto"/>
              <w:right w:val="single" w:sz="4" w:space="0" w:color="auto"/>
            </w:tcBorders>
          </w:tcPr>
          <w:p w14:paraId="04D40D2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5608C5B7"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(Шевченко І.С.)</w:t>
            </w:r>
          </w:p>
        </w:tc>
      </w:tr>
      <w:tr w:rsidR="00BF5822" w:rsidRPr="00BF5822" w14:paraId="4AD6B1FD"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4F390A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170</w:t>
            </w:r>
          </w:p>
        </w:tc>
        <w:tc>
          <w:tcPr>
            <w:tcW w:w="1599" w:type="dxa"/>
            <w:tcBorders>
              <w:top w:val="single" w:sz="4" w:space="0" w:color="auto"/>
              <w:left w:val="single" w:sz="4" w:space="0" w:color="auto"/>
              <w:bottom w:val="single" w:sz="4" w:space="0" w:color="auto"/>
              <w:right w:val="single" w:sz="4" w:space="0" w:color="auto"/>
            </w:tcBorders>
          </w:tcPr>
          <w:p w14:paraId="3F00C356"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1B52997B"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w:t>
            </w:r>
            <w:proofErr w:type="spellStart"/>
            <w:r w:rsidRPr="00BF5822">
              <w:rPr>
                <w:rFonts w:ascii="Times New Roman" w:eastAsia="Calibri" w:hAnsi="Times New Roman" w:cs="Times New Roman"/>
                <w:sz w:val="28"/>
                <w:szCs w:val="28"/>
              </w:rPr>
              <w:t>Лащенко</w:t>
            </w:r>
            <w:proofErr w:type="spellEnd"/>
            <w:r w:rsidRPr="00BF5822">
              <w:rPr>
                <w:rFonts w:ascii="Times New Roman" w:eastAsia="Calibri" w:hAnsi="Times New Roman" w:cs="Times New Roman"/>
                <w:sz w:val="28"/>
                <w:szCs w:val="28"/>
              </w:rPr>
              <w:t xml:space="preserve"> Д.А.)</w:t>
            </w:r>
          </w:p>
        </w:tc>
      </w:tr>
      <w:tr w:rsidR="00BF5822" w:rsidRPr="00BF5822" w14:paraId="259749B6"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9771A7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171</w:t>
            </w:r>
          </w:p>
        </w:tc>
        <w:tc>
          <w:tcPr>
            <w:tcW w:w="1599" w:type="dxa"/>
            <w:tcBorders>
              <w:top w:val="single" w:sz="4" w:space="0" w:color="auto"/>
              <w:left w:val="single" w:sz="4" w:space="0" w:color="auto"/>
              <w:bottom w:val="single" w:sz="4" w:space="0" w:color="auto"/>
              <w:right w:val="single" w:sz="4" w:space="0" w:color="auto"/>
            </w:tcBorders>
          </w:tcPr>
          <w:p w14:paraId="5940169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0AB0396A"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(Волошина Т.В.)</w:t>
            </w:r>
          </w:p>
        </w:tc>
      </w:tr>
      <w:tr w:rsidR="00BF5822" w:rsidRPr="00BF5822" w14:paraId="3CD59D29"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7F3996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172</w:t>
            </w:r>
          </w:p>
        </w:tc>
        <w:tc>
          <w:tcPr>
            <w:tcW w:w="1599" w:type="dxa"/>
            <w:tcBorders>
              <w:top w:val="single" w:sz="4" w:space="0" w:color="auto"/>
              <w:left w:val="single" w:sz="4" w:space="0" w:color="auto"/>
              <w:bottom w:val="single" w:sz="4" w:space="0" w:color="auto"/>
              <w:right w:val="single" w:sz="4" w:space="0" w:color="auto"/>
            </w:tcBorders>
          </w:tcPr>
          <w:p w14:paraId="1751709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2A593F14"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з виплатою матеріальної допомоги на оздоровлення (</w:t>
            </w:r>
            <w:proofErr w:type="spellStart"/>
            <w:r w:rsidRPr="00BF5822">
              <w:rPr>
                <w:rFonts w:ascii="Times New Roman" w:eastAsia="Calibri" w:hAnsi="Times New Roman" w:cs="Times New Roman"/>
                <w:sz w:val="28"/>
                <w:szCs w:val="28"/>
              </w:rPr>
              <w:t>Балабухін</w:t>
            </w:r>
            <w:proofErr w:type="spellEnd"/>
            <w:r w:rsidRPr="00BF5822">
              <w:rPr>
                <w:rFonts w:ascii="Times New Roman" w:eastAsia="Calibri" w:hAnsi="Times New Roman" w:cs="Times New Roman"/>
                <w:sz w:val="28"/>
                <w:szCs w:val="28"/>
              </w:rPr>
              <w:t xml:space="preserve"> О.О.)</w:t>
            </w:r>
          </w:p>
        </w:tc>
      </w:tr>
      <w:tr w:rsidR="00BF5822" w:rsidRPr="00BF5822" w14:paraId="30E64A59"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9FAFEE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173</w:t>
            </w:r>
          </w:p>
        </w:tc>
        <w:tc>
          <w:tcPr>
            <w:tcW w:w="1599" w:type="dxa"/>
            <w:tcBorders>
              <w:top w:val="single" w:sz="4" w:space="0" w:color="auto"/>
              <w:left w:val="single" w:sz="4" w:space="0" w:color="auto"/>
              <w:bottom w:val="single" w:sz="4" w:space="0" w:color="auto"/>
              <w:right w:val="single" w:sz="4" w:space="0" w:color="auto"/>
            </w:tcBorders>
          </w:tcPr>
          <w:p w14:paraId="5D11583A"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7D729C62"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невикористаної частини основної щорічної відпустки (Андрющенко Т.В.)</w:t>
            </w:r>
          </w:p>
        </w:tc>
      </w:tr>
      <w:tr w:rsidR="00BF5822" w:rsidRPr="00BF5822" w14:paraId="6A49BF6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DBEFDCB"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174</w:t>
            </w:r>
          </w:p>
        </w:tc>
        <w:tc>
          <w:tcPr>
            <w:tcW w:w="1599" w:type="dxa"/>
            <w:tcBorders>
              <w:top w:val="single" w:sz="4" w:space="0" w:color="auto"/>
              <w:left w:val="single" w:sz="4" w:space="0" w:color="auto"/>
              <w:bottom w:val="single" w:sz="4" w:space="0" w:color="auto"/>
              <w:right w:val="single" w:sz="4" w:space="0" w:color="auto"/>
            </w:tcBorders>
          </w:tcPr>
          <w:p w14:paraId="731B16D4"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7147CB28"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додаткової оплачуваної щорічної відпустки (Андрющенко Т.В.)</w:t>
            </w:r>
          </w:p>
        </w:tc>
      </w:tr>
      <w:tr w:rsidR="00BF5822" w:rsidRPr="00BF5822" w14:paraId="5C7DAB94"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A3FE43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175</w:t>
            </w:r>
          </w:p>
        </w:tc>
        <w:tc>
          <w:tcPr>
            <w:tcW w:w="1599" w:type="dxa"/>
            <w:tcBorders>
              <w:top w:val="single" w:sz="4" w:space="0" w:color="auto"/>
              <w:left w:val="single" w:sz="4" w:space="0" w:color="auto"/>
              <w:bottom w:val="single" w:sz="4" w:space="0" w:color="auto"/>
              <w:right w:val="single" w:sz="4" w:space="0" w:color="auto"/>
            </w:tcBorders>
          </w:tcPr>
          <w:p w14:paraId="70224AF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6EA21E9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w:t>
            </w:r>
            <w:proofErr w:type="spellStart"/>
            <w:r w:rsidRPr="00BF5822">
              <w:rPr>
                <w:rFonts w:ascii="Times New Roman" w:eastAsia="Calibri" w:hAnsi="Times New Roman" w:cs="Times New Roman"/>
                <w:sz w:val="28"/>
                <w:szCs w:val="28"/>
              </w:rPr>
              <w:t>Фомішин</w:t>
            </w:r>
            <w:proofErr w:type="spellEnd"/>
            <w:r w:rsidRPr="00BF5822">
              <w:rPr>
                <w:rFonts w:ascii="Times New Roman" w:eastAsia="Calibri" w:hAnsi="Times New Roman" w:cs="Times New Roman"/>
                <w:sz w:val="28"/>
                <w:szCs w:val="28"/>
              </w:rPr>
              <w:t xml:space="preserve"> В.П.)</w:t>
            </w:r>
          </w:p>
        </w:tc>
      </w:tr>
      <w:tr w:rsidR="00BF5822" w:rsidRPr="00BF5822" w14:paraId="25D64BB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C2C234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176</w:t>
            </w:r>
          </w:p>
        </w:tc>
        <w:tc>
          <w:tcPr>
            <w:tcW w:w="1599" w:type="dxa"/>
            <w:tcBorders>
              <w:top w:val="single" w:sz="4" w:space="0" w:color="auto"/>
              <w:left w:val="single" w:sz="4" w:space="0" w:color="auto"/>
              <w:bottom w:val="single" w:sz="4" w:space="0" w:color="auto"/>
              <w:right w:val="single" w:sz="4" w:space="0" w:color="auto"/>
            </w:tcBorders>
          </w:tcPr>
          <w:p w14:paraId="24535FA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31.08.2011</w:t>
            </w:r>
          </w:p>
        </w:tc>
        <w:tc>
          <w:tcPr>
            <w:tcW w:w="6904" w:type="dxa"/>
            <w:tcBorders>
              <w:top w:val="single" w:sz="4" w:space="0" w:color="auto"/>
              <w:left w:val="single" w:sz="4" w:space="0" w:color="auto"/>
              <w:bottom w:val="single" w:sz="4" w:space="0" w:color="auto"/>
              <w:right w:val="single" w:sz="4" w:space="0" w:color="auto"/>
            </w:tcBorders>
          </w:tcPr>
          <w:p w14:paraId="2D8A1863"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переведення на вакантну посаду начальника відділу надання адміністративних послуг виконкому міської ради (Сябро О.М.)</w:t>
            </w:r>
          </w:p>
        </w:tc>
      </w:tr>
      <w:tr w:rsidR="00BF5822" w:rsidRPr="00BF5822" w14:paraId="4347748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9232C0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177</w:t>
            </w:r>
          </w:p>
        </w:tc>
        <w:tc>
          <w:tcPr>
            <w:tcW w:w="1599" w:type="dxa"/>
            <w:tcBorders>
              <w:top w:val="single" w:sz="4" w:space="0" w:color="auto"/>
              <w:left w:val="single" w:sz="4" w:space="0" w:color="auto"/>
              <w:bottom w:val="single" w:sz="4" w:space="0" w:color="auto"/>
              <w:right w:val="single" w:sz="4" w:space="0" w:color="auto"/>
            </w:tcBorders>
          </w:tcPr>
          <w:p w14:paraId="455C069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31.08.2021</w:t>
            </w:r>
          </w:p>
        </w:tc>
        <w:tc>
          <w:tcPr>
            <w:tcW w:w="6904" w:type="dxa"/>
            <w:tcBorders>
              <w:top w:val="single" w:sz="4" w:space="0" w:color="auto"/>
              <w:left w:val="single" w:sz="4" w:space="0" w:color="auto"/>
              <w:bottom w:val="single" w:sz="4" w:space="0" w:color="auto"/>
              <w:right w:val="single" w:sz="4" w:space="0" w:color="auto"/>
            </w:tcBorders>
          </w:tcPr>
          <w:p w14:paraId="7676B69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з посади (Сологуб В.Є.)</w:t>
            </w:r>
          </w:p>
        </w:tc>
      </w:tr>
      <w:tr w:rsidR="00BF5822" w:rsidRPr="00BF5822" w14:paraId="7A013ECA"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74D54C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178</w:t>
            </w:r>
          </w:p>
        </w:tc>
        <w:tc>
          <w:tcPr>
            <w:tcW w:w="1599" w:type="dxa"/>
            <w:tcBorders>
              <w:top w:val="single" w:sz="4" w:space="0" w:color="auto"/>
              <w:left w:val="single" w:sz="4" w:space="0" w:color="auto"/>
              <w:bottom w:val="single" w:sz="4" w:space="0" w:color="auto"/>
              <w:right w:val="single" w:sz="4" w:space="0" w:color="auto"/>
            </w:tcBorders>
          </w:tcPr>
          <w:p w14:paraId="5CBB117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31.08.2021</w:t>
            </w:r>
          </w:p>
        </w:tc>
        <w:tc>
          <w:tcPr>
            <w:tcW w:w="6904" w:type="dxa"/>
            <w:tcBorders>
              <w:top w:val="single" w:sz="4" w:space="0" w:color="auto"/>
              <w:left w:val="single" w:sz="4" w:space="0" w:color="auto"/>
              <w:bottom w:val="single" w:sz="4" w:space="0" w:color="auto"/>
              <w:right w:val="single" w:sz="4" w:space="0" w:color="auto"/>
            </w:tcBorders>
          </w:tcPr>
          <w:p w14:paraId="0F98F52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встановлення щомісячної надбавки за вислугу років </w:t>
            </w:r>
          </w:p>
        </w:tc>
      </w:tr>
      <w:tr w:rsidR="00BF5822" w:rsidRPr="00BF5822" w14:paraId="41CAD5E9"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CD2CDF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179</w:t>
            </w:r>
          </w:p>
        </w:tc>
        <w:tc>
          <w:tcPr>
            <w:tcW w:w="1599" w:type="dxa"/>
            <w:tcBorders>
              <w:top w:val="single" w:sz="4" w:space="0" w:color="auto"/>
              <w:left w:val="single" w:sz="4" w:space="0" w:color="auto"/>
              <w:bottom w:val="single" w:sz="4" w:space="0" w:color="auto"/>
              <w:right w:val="single" w:sz="4" w:space="0" w:color="auto"/>
            </w:tcBorders>
          </w:tcPr>
          <w:p w14:paraId="5E350719"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01.09.2021</w:t>
            </w:r>
          </w:p>
        </w:tc>
        <w:tc>
          <w:tcPr>
            <w:tcW w:w="6904" w:type="dxa"/>
            <w:tcBorders>
              <w:top w:val="single" w:sz="4" w:space="0" w:color="auto"/>
              <w:left w:val="single" w:sz="4" w:space="0" w:color="auto"/>
              <w:bottom w:val="single" w:sz="4" w:space="0" w:color="auto"/>
              <w:right w:val="single" w:sz="4" w:space="0" w:color="auto"/>
            </w:tcBorders>
          </w:tcPr>
          <w:p w14:paraId="335E400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переведення на вакантну посаду (Юрченко О.В.)</w:t>
            </w:r>
          </w:p>
        </w:tc>
      </w:tr>
      <w:tr w:rsidR="00BF5822" w:rsidRPr="00BF5822" w14:paraId="72188867"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D7D1A2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180</w:t>
            </w:r>
          </w:p>
        </w:tc>
        <w:tc>
          <w:tcPr>
            <w:tcW w:w="1599" w:type="dxa"/>
            <w:tcBorders>
              <w:top w:val="single" w:sz="4" w:space="0" w:color="auto"/>
              <w:left w:val="single" w:sz="4" w:space="0" w:color="auto"/>
              <w:bottom w:val="single" w:sz="4" w:space="0" w:color="auto"/>
              <w:right w:val="single" w:sz="4" w:space="0" w:color="auto"/>
            </w:tcBorders>
          </w:tcPr>
          <w:p w14:paraId="6361CB3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01.09.2021</w:t>
            </w:r>
          </w:p>
        </w:tc>
        <w:tc>
          <w:tcPr>
            <w:tcW w:w="6904" w:type="dxa"/>
            <w:tcBorders>
              <w:top w:val="single" w:sz="4" w:space="0" w:color="auto"/>
              <w:left w:val="single" w:sz="4" w:space="0" w:color="auto"/>
              <w:bottom w:val="single" w:sz="4" w:space="0" w:color="auto"/>
              <w:right w:val="single" w:sz="4" w:space="0" w:color="auto"/>
            </w:tcBorders>
          </w:tcPr>
          <w:p w14:paraId="39BF11BE"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встановлення стажування (</w:t>
            </w:r>
            <w:proofErr w:type="spellStart"/>
            <w:r w:rsidRPr="00BF5822">
              <w:rPr>
                <w:rFonts w:ascii="Times New Roman" w:eastAsia="Calibri" w:hAnsi="Times New Roman" w:cs="Times New Roman"/>
                <w:sz w:val="28"/>
                <w:szCs w:val="28"/>
              </w:rPr>
              <w:t>Макеєнко</w:t>
            </w:r>
            <w:proofErr w:type="spellEnd"/>
            <w:r w:rsidRPr="00BF5822">
              <w:rPr>
                <w:rFonts w:ascii="Times New Roman" w:eastAsia="Calibri" w:hAnsi="Times New Roman" w:cs="Times New Roman"/>
                <w:sz w:val="28"/>
                <w:szCs w:val="28"/>
              </w:rPr>
              <w:t xml:space="preserve"> В.В.)</w:t>
            </w:r>
          </w:p>
        </w:tc>
      </w:tr>
      <w:tr w:rsidR="00BF5822" w:rsidRPr="00BF5822" w14:paraId="3786853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235C437"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181</w:t>
            </w:r>
          </w:p>
        </w:tc>
        <w:tc>
          <w:tcPr>
            <w:tcW w:w="1599" w:type="dxa"/>
            <w:tcBorders>
              <w:top w:val="single" w:sz="4" w:space="0" w:color="auto"/>
              <w:left w:val="single" w:sz="4" w:space="0" w:color="auto"/>
              <w:bottom w:val="single" w:sz="4" w:space="0" w:color="auto"/>
              <w:right w:val="single" w:sz="4" w:space="0" w:color="auto"/>
            </w:tcBorders>
          </w:tcPr>
          <w:p w14:paraId="53B541E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02.09.2021</w:t>
            </w:r>
          </w:p>
        </w:tc>
        <w:tc>
          <w:tcPr>
            <w:tcW w:w="6904" w:type="dxa"/>
            <w:tcBorders>
              <w:top w:val="single" w:sz="4" w:space="0" w:color="auto"/>
              <w:left w:val="single" w:sz="4" w:space="0" w:color="auto"/>
              <w:bottom w:val="single" w:sz="4" w:space="0" w:color="auto"/>
              <w:right w:val="single" w:sz="4" w:space="0" w:color="auto"/>
            </w:tcBorders>
          </w:tcPr>
          <w:p w14:paraId="6BAF1A08"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прийняття на вакантну посаду (</w:t>
            </w:r>
            <w:proofErr w:type="spellStart"/>
            <w:r w:rsidRPr="00BF5822">
              <w:rPr>
                <w:rFonts w:ascii="Times New Roman" w:eastAsia="Calibri" w:hAnsi="Times New Roman" w:cs="Times New Roman"/>
                <w:sz w:val="28"/>
                <w:szCs w:val="28"/>
              </w:rPr>
              <w:t>Сердюкова</w:t>
            </w:r>
            <w:proofErr w:type="spellEnd"/>
            <w:r w:rsidRPr="00BF5822">
              <w:rPr>
                <w:rFonts w:ascii="Times New Roman" w:eastAsia="Calibri" w:hAnsi="Times New Roman" w:cs="Times New Roman"/>
                <w:sz w:val="28"/>
                <w:szCs w:val="28"/>
              </w:rPr>
              <w:t xml:space="preserve"> М.Г.)</w:t>
            </w:r>
          </w:p>
        </w:tc>
      </w:tr>
      <w:tr w:rsidR="00BF5822" w:rsidRPr="00BF5822" w14:paraId="6ED54B9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EB06C0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182</w:t>
            </w:r>
          </w:p>
        </w:tc>
        <w:tc>
          <w:tcPr>
            <w:tcW w:w="1599" w:type="dxa"/>
            <w:tcBorders>
              <w:top w:val="single" w:sz="4" w:space="0" w:color="auto"/>
              <w:left w:val="single" w:sz="4" w:space="0" w:color="auto"/>
              <w:bottom w:val="single" w:sz="4" w:space="0" w:color="auto"/>
              <w:right w:val="single" w:sz="4" w:space="0" w:color="auto"/>
            </w:tcBorders>
          </w:tcPr>
          <w:p w14:paraId="112C864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06.08.2021</w:t>
            </w:r>
          </w:p>
        </w:tc>
        <w:tc>
          <w:tcPr>
            <w:tcW w:w="6904" w:type="dxa"/>
            <w:tcBorders>
              <w:top w:val="single" w:sz="4" w:space="0" w:color="auto"/>
              <w:left w:val="single" w:sz="4" w:space="0" w:color="auto"/>
              <w:bottom w:val="single" w:sz="4" w:space="0" w:color="auto"/>
              <w:right w:val="single" w:sz="4" w:space="0" w:color="auto"/>
            </w:tcBorders>
          </w:tcPr>
          <w:p w14:paraId="742948A8"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прийняття охоронцем міської ради за строковою трудовою угодою (Панфілова О.М.)</w:t>
            </w:r>
          </w:p>
        </w:tc>
      </w:tr>
      <w:tr w:rsidR="00BF5822" w:rsidRPr="00BF5822" w14:paraId="751C8C60"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7C0E14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183</w:t>
            </w:r>
          </w:p>
        </w:tc>
        <w:tc>
          <w:tcPr>
            <w:tcW w:w="1599" w:type="dxa"/>
            <w:tcBorders>
              <w:top w:val="single" w:sz="4" w:space="0" w:color="auto"/>
              <w:left w:val="single" w:sz="4" w:space="0" w:color="auto"/>
              <w:bottom w:val="single" w:sz="4" w:space="0" w:color="auto"/>
              <w:right w:val="single" w:sz="4" w:space="0" w:color="auto"/>
            </w:tcBorders>
          </w:tcPr>
          <w:p w14:paraId="0D9028E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07.09.2021</w:t>
            </w:r>
          </w:p>
        </w:tc>
        <w:tc>
          <w:tcPr>
            <w:tcW w:w="6904" w:type="dxa"/>
            <w:tcBorders>
              <w:top w:val="single" w:sz="4" w:space="0" w:color="auto"/>
              <w:left w:val="single" w:sz="4" w:space="0" w:color="auto"/>
              <w:bottom w:val="single" w:sz="4" w:space="0" w:color="auto"/>
              <w:right w:val="single" w:sz="4" w:space="0" w:color="auto"/>
            </w:tcBorders>
          </w:tcPr>
          <w:p w14:paraId="6E7E0F44"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додаткової оплачуваної відпустки за стаж служби в ОМС (Фоменко В.В.)</w:t>
            </w:r>
          </w:p>
        </w:tc>
      </w:tr>
      <w:tr w:rsidR="00BF5822" w:rsidRPr="00BF5822" w14:paraId="43F3075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34235A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184</w:t>
            </w:r>
          </w:p>
        </w:tc>
        <w:tc>
          <w:tcPr>
            <w:tcW w:w="1599" w:type="dxa"/>
            <w:tcBorders>
              <w:top w:val="single" w:sz="4" w:space="0" w:color="auto"/>
              <w:left w:val="single" w:sz="4" w:space="0" w:color="auto"/>
              <w:bottom w:val="single" w:sz="4" w:space="0" w:color="auto"/>
              <w:right w:val="single" w:sz="4" w:space="0" w:color="auto"/>
            </w:tcBorders>
          </w:tcPr>
          <w:p w14:paraId="7E10844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08.09.2021</w:t>
            </w:r>
          </w:p>
        </w:tc>
        <w:tc>
          <w:tcPr>
            <w:tcW w:w="6904" w:type="dxa"/>
            <w:tcBorders>
              <w:top w:val="single" w:sz="4" w:space="0" w:color="auto"/>
              <w:left w:val="single" w:sz="4" w:space="0" w:color="auto"/>
              <w:bottom w:val="single" w:sz="4" w:space="0" w:color="auto"/>
              <w:right w:val="single" w:sz="4" w:space="0" w:color="auto"/>
            </w:tcBorders>
          </w:tcPr>
          <w:p w14:paraId="5AB09939"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працівників відділу надання адміністративних послуг виконкому міської ради з нагоди професійного свята «День адміністратора центру надання адміністративних послуг»</w:t>
            </w:r>
          </w:p>
        </w:tc>
      </w:tr>
      <w:tr w:rsidR="00BF5822" w:rsidRPr="00BF5822" w14:paraId="373429E4"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D6D29BC"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185</w:t>
            </w:r>
          </w:p>
        </w:tc>
        <w:tc>
          <w:tcPr>
            <w:tcW w:w="1599" w:type="dxa"/>
            <w:tcBorders>
              <w:top w:val="single" w:sz="4" w:space="0" w:color="auto"/>
              <w:left w:val="single" w:sz="4" w:space="0" w:color="auto"/>
              <w:bottom w:val="single" w:sz="4" w:space="0" w:color="auto"/>
              <w:right w:val="single" w:sz="4" w:space="0" w:color="auto"/>
            </w:tcBorders>
          </w:tcPr>
          <w:p w14:paraId="3FE6F3A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13.09.2021</w:t>
            </w:r>
          </w:p>
        </w:tc>
        <w:tc>
          <w:tcPr>
            <w:tcW w:w="6904" w:type="dxa"/>
            <w:tcBorders>
              <w:top w:val="single" w:sz="4" w:space="0" w:color="auto"/>
              <w:left w:val="single" w:sz="4" w:space="0" w:color="auto"/>
              <w:bottom w:val="single" w:sz="4" w:space="0" w:color="auto"/>
              <w:right w:val="single" w:sz="4" w:space="0" w:color="auto"/>
            </w:tcBorders>
          </w:tcPr>
          <w:p w14:paraId="1A1F20A5"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з посади (</w:t>
            </w:r>
            <w:proofErr w:type="spellStart"/>
            <w:r w:rsidRPr="00BF5822">
              <w:rPr>
                <w:rFonts w:ascii="Times New Roman" w:eastAsia="Calibri" w:hAnsi="Times New Roman" w:cs="Times New Roman"/>
                <w:sz w:val="28"/>
                <w:szCs w:val="28"/>
              </w:rPr>
              <w:t>Котинська</w:t>
            </w:r>
            <w:proofErr w:type="spellEnd"/>
            <w:r w:rsidRPr="00BF5822">
              <w:rPr>
                <w:rFonts w:ascii="Times New Roman" w:eastAsia="Calibri" w:hAnsi="Times New Roman" w:cs="Times New Roman"/>
                <w:sz w:val="28"/>
                <w:szCs w:val="28"/>
              </w:rPr>
              <w:t xml:space="preserve"> Н.Ф.)</w:t>
            </w:r>
          </w:p>
        </w:tc>
      </w:tr>
      <w:tr w:rsidR="00BF5822" w:rsidRPr="00BF5822" w14:paraId="64D90045"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737E266"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186</w:t>
            </w:r>
          </w:p>
        </w:tc>
        <w:tc>
          <w:tcPr>
            <w:tcW w:w="1599" w:type="dxa"/>
            <w:tcBorders>
              <w:top w:val="single" w:sz="4" w:space="0" w:color="auto"/>
              <w:left w:val="single" w:sz="4" w:space="0" w:color="auto"/>
              <w:bottom w:val="single" w:sz="4" w:space="0" w:color="auto"/>
              <w:right w:val="single" w:sz="4" w:space="0" w:color="auto"/>
            </w:tcBorders>
          </w:tcPr>
          <w:p w14:paraId="65F54356"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15.09.2021</w:t>
            </w:r>
          </w:p>
        </w:tc>
        <w:tc>
          <w:tcPr>
            <w:tcW w:w="6904" w:type="dxa"/>
            <w:tcBorders>
              <w:top w:val="single" w:sz="4" w:space="0" w:color="auto"/>
              <w:left w:val="single" w:sz="4" w:space="0" w:color="auto"/>
              <w:bottom w:val="single" w:sz="4" w:space="0" w:color="auto"/>
              <w:right w:val="single" w:sz="4" w:space="0" w:color="auto"/>
            </w:tcBorders>
          </w:tcPr>
          <w:p w14:paraId="0D2523B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переведення на вакантну посаду (</w:t>
            </w:r>
            <w:proofErr w:type="spellStart"/>
            <w:r w:rsidRPr="00BF5822">
              <w:rPr>
                <w:rFonts w:ascii="Times New Roman" w:eastAsia="Calibri" w:hAnsi="Times New Roman" w:cs="Times New Roman"/>
                <w:sz w:val="28"/>
                <w:szCs w:val="28"/>
              </w:rPr>
              <w:t>Макеєнко</w:t>
            </w:r>
            <w:proofErr w:type="spellEnd"/>
            <w:r w:rsidRPr="00BF5822">
              <w:rPr>
                <w:rFonts w:ascii="Times New Roman" w:eastAsia="Calibri" w:hAnsi="Times New Roman" w:cs="Times New Roman"/>
                <w:sz w:val="28"/>
                <w:szCs w:val="28"/>
              </w:rPr>
              <w:t xml:space="preserve"> В.В.)</w:t>
            </w:r>
          </w:p>
        </w:tc>
      </w:tr>
      <w:tr w:rsidR="00BF5822" w:rsidRPr="00BF5822" w14:paraId="5A3477C3"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3EC458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187</w:t>
            </w:r>
          </w:p>
        </w:tc>
        <w:tc>
          <w:tcPr>
            <w:tcW w:w="1599" w:type="dxa"/>
            <w:tcBorders>
              <w:top w:val="single" w:sz="4" w:space="0" w:color="auto"/>
              <w:left w:val="single" w:sz="4" w:space="0" w:color="auto"/>
              <w:bottom w:val="single" w:sz="4" w:space="0" w:color="auto"/>
              <w:right w:val="single" w:sz="4" w:space="0" w:color="auto"/>
            </w:tcBorders>
          </w:tcPr>
          <w:p w14:paraId="4A33826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16.09.2021</w:t>
            </w:r>
          </w:p>
        </w:tc>
        <w:tc>
          <w:tcPr>
            <w:tcW w:w="6904" w:type="dxa"/>
            <w:tcBorders>
              <w:top w:val="single" w:sz="4" w:space="0" w:color="auto"/>
              <w:left w:val="single" w:sz="4" w:space="0" w:color="auto"/>
              <w:bottom w:val="single" w:sz="4" w:space="0" w:color="auto"/>
              <w:right w:val="single" w:sz="4" w:space="0" w:color="auto"/>
            </w:tcBorders>
          </w:tcPr>
          <w:p w14:paraId="351DFB0A"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суміщення посад (</w:t>
            </w:r>
            <w:proofErr w:type="spellStart"/>
            <w:r w:rsidRPr="00BF5822">
              <w:rPr>
                <w:rFonts w:ascii="Times New Roman" w:eastAsia="Calibri" w:hAnsi="Times New Roman" w:cs="Times New Roman"/>
                <w:sz w:val="28"/>
                <w:szCs w:val="28"/>
              </w:rPr>
              <w:t>Сердюкова</w:t>
            </w:r>
            <w:proofErr w:type="spellEnd"/>
            <w:r w:rsidRPr="00BF5822">
              <w:rPr>
                <w:rFonts w:ascii="Times New Roman" w:eastAsia="Calibri" w:hAnsi="Times New Roman" w:cs="Times New Roman"/>
                <w:sz w:val="28"/>
                <w:szCs w:val="28"/>
              </w:rPr>
              <w:t xml:space="preserve"> М.Г.)</w:t>
            </w:r>
          </w:p>
        </w:tc>
      </w:tr>
      <w:tr w:rsidR="00BF5822" w:rsidRPr="00BF5822" w14:paraId="45A4CD32"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9E3587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188</w:t>
            </w:r>
          </w:p>
        </w:tc>
        <w:tc>
          <w:tcPr>
            <w:tcW w:w="1599" w:type="dxa"/>
            <w:tcBorders>
              <w:top w:val="single" w:sz="4" w:space="0" w:color="auto"/>
              <w:left w:val="single" w:sz="4" w:space="0" w:color="auto"/>
              <w:bottom w:val="single" w:sz="4" w:space="0" w:color="auto"/>
              <w:right w:val="single" w:sz="4" w:space="0" w:color="auto"/>
            </w:tcBorders>
          </w:tcPr>
          <w:p w14:paraId="11C5CB4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16.09.2021</w:t>
            </w:r>
          </w:p>
        </w:tc>
        <w:tc>
          <w:tcPr>
            <w:tcW w:w="6904" w:type="dxa"/>
            <w:tcBorders>
              <w:top w:val="single" w:sz="4" w:space="0" w:color="auto"/>
              <w:left w:val="single" w:sz="4" w:space="0" w:color="auto"/>
              <w:bottom w:val="single" w:sz="4" w:space="0" w:color="auto"/>
              <w:right w:val="single" w:sz="4" w:space="0" w:color="auto"/>
            </w:tcBorders>
          </w:tcPr>
          <w:p w14:paraId="6C1390B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встановлення щомісячної надбавки за вислугу років</w:t>
            </w:r>
          </w:p>
        </w:tc>
      </w:tr>
      <w:tr w:rsidR="00BF5822" w:rsidRPr="00BF5822" w14:paraId="5C5F839B"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E60E0E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189</w:t>
            </w:r>
          </w:p>
        </w:tc>
        <w:tc>
          <w:tcPr>
            <w:tcW w:w="1599" w:type="dxa"/>
            <w:tcBorders>
              <w:top w:val="single" w:sz="4" w:space="0" w:color="auto"/>
              <w:left w:val="single" w:sz="4" w:space="0" w:color="auto"/>
              <w:bottom w:val="single" w:sz="4" w:space="0" w:color="auto"/>
              <w:right w:val="single" w:sz="4" w:space="0" w:color="auto"/>
            </w:tcBorders>
          </w:tcPr>
          <w:p w14:paraId="45A0499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24.09.2021</w:t>
            </w:r>
          </w:p>
        </w:tc>
        <w:tc>
          <w:tcPr>
            <w:tcW w:w="6904" w:type="dxa"/>
            <w:tcBorders>
              <w:top w:val="single" w:sz="4" w:space="0" w:color="auto"/>
              <w:left w:val="single" w:sz="4" w:space="0" w:color="auto"/>
              <w:bottom w:val="single" w:sz="4" w:space="0" w:color="auto"/>
              <w:right w:val="single" w:sz="4" w:space="0" w:color="auto"/>
            </w:tcBorders>
          </w:tcPr>
          <w:p w14:paraId="3135147B"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працівників Сіверської міської ради та її виконавчого комітету з нагоди Дня міста Сіверськ</w:t>
            </w:r>
          </w:p>
        </w:tc>
      </w:tr>
      <w:tr w:rsidR="00BF5822" w:rsidRPr="00BF5822" w14:paraId="4ADBD52F"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748B1BD"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190</w:t>
            </w:r>
          </w:p>
        </w:tc>
        <w:tc>
          <w:tcPr>
            <w:tcW w:w="1599" w:type="dxa"/>
            <w:tcBorders>
              <w:top w:val="single" w:sz="4" w:space="0" w:color="auto"/>
              <w:left w:val="single" w:sz="4" w:space="0" w:color="auto"/>
              <w:bottom w:val="single" w:sz="4" w:space="0" w:color="auto"/>
              <w:right w:val="single" w:sz="4" w:space="0" w:color="auto"/>
            </w:tcBorders>
          </w:tcPr>
          <w:p w14:paraId="1AD79719"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24.09.2021</w:t>
            </w:r>
          </w:p>
        </w:tc>
        <w:tc>
          <w:tcPr>
            <w:tcW w:w="6904" w:type="dxa"/>
            <w:tcBorders>
              <w:top w:val="single" w:sz="4" w:space="0" w:color="auto"/>
              <w:left w:val="single" w:sz="4" w:space="0" w:color="auto"/>
              <w:bottom w:val="single" w:sz="4" w:space="0" w:color="auto"/>
              <w:right w:val="single" w:sz="4" w:space="0" w:color="auto"/>
            </w:tcBorders>
          </w:tcPr>
          <w:p w14:paraId="5BCC6216"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працівників міської ради та її виконавчого комітету за вересень 2021 року</w:t>
            </w:r>
          </w:p>
        </w:tc>
      </w:tr>
      <w:tr w:rsidR="00BF5822" w:rsidRPr="00BF5822" w14:paraId="6620227F"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E8E5B31"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191</w:t>
            </w:r>
          </w:p>
        </w:tc>
        <w:tc>
          <w:tcPr>
            <w:tcW w:w="1599" w:type="dxa"/>
            <w:tcBorders>
              <w:top w:val="single" w:sz="4" w:space="0" w:color="auto"/>
              <w:left w:val="single" w:sz="4" w:space="0" w:color="auto"/>
              <w:bottom w:val="single" w:sz="4" w:space="0" w:color="auto"/>
              <w:right w:val="single" w:sz="4" w:space="0" w:color="auto"/>
            </w:tcBorders>
          </w:tcPr>
          <w:p w14:paraId="664D4EF3"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24.09.2021</w:t>
            </w:r>
          </w:p>
        </w:tc>
        <w:tc>
          <w:tcPr>
            <w:tcW w:w="6904" w:type="dxa"/>
            <w:tcBorders>
              <w:top w:val="single" w:sz="4" w:space="0" w:color="auto"/>
              <w:left w:val="single" w:sz="4" w:space="0" w:color="auto"/>
              <w:bottom w:val="single" w:sz="4" w:space="0" w:color="auto"/>
              <w:right w:val="single" w:sz="4" w:space="0" w:color="auto"/>
            </w:tcBorders>
          </w:tcPr>
          <w:p w14:paraId="3EDAACB3"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продовження невикористаної частини основної щорічної відпустки у зв’язку з тимчасовою непрацездатністю (Сабінін В.І.)</w:t>
            </w:r>
          </w:p>
        </w:tc>
      </w:tr>
      <w:tr w:rsidR="00BF5822" w:rsidRPr="00BF5822" w14:paraId="185F7BA7"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9D8494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192</w:t>
            </w:r>
          </w:p>
        </w:tc>
        <w:tc>
          <w:tcPr>
            <w:tcW w:w="1599" w:type="dxa"/>
            <w:tcBorders>
              <w:top w:val="single" w:sz="4" w:space="0" w:color="auto"/>
              <w:left w:val="single" w:sz="4" w:space="0" w:color="auto"/>
              <w:bottom w:val="single" w:sz="4" w:space="0" w:color="auto"/>
              <w:right w:val="single" w:sz="4" w:space="0" w:color="auto"/>
            </w:tcBorders>
          </w:tcPr>
          <w:p w14:paraId="79816078"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29.09.2021</w:t>
            </w:r>
          </w:p>
        </w:tc>
        <w:tc>
          <w:tcPr>
            <w:tcW w:w="6904" w:type="dxa"/>
            <w:tcBorders>
              <w:top w:val="single" w:sz="4" w:space="0" w:color="auto"/>
              <w:left w:val="single" w:sz="4" w:space="0" w:color="auto"/>
              <w:bottom w:val="single" w:sz="4" w:space="0" w:color="auto"/>
              <w:right w:val="single" w:sz="4" w:space="0" w:color="auto"/>
            </w:tcBorders>
          </w:tcPr>
          <w:p w14:paraId="735ED6B3"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прийняття за строковим трудовим договором (</w:t>
            </w:r>
            <w:proofErr w:type="spellStart"/>
            <w:r w:rsidRPr="00BF5822">
              <w:rPr>
                <w:rFonts w:ascii="Times New Roman" w:eastAsia="Calibri" w:hAnsi="Times New Roman" w:cs="Times New Roman"/>
                <w:sz w:val="28"/>
                <w:szCs w:val="28"/>
              </w:rPr>
              <w:t>Бочерова</w:t>
            </w:r>
            <w:proofErr w:type="spellEnd"/>
            <w:r w:rsidRPr="00BF5822">
              <w:rPr>
                <w:rFonts w:ascii="Times New Roman" w:eastAsia="Calibri" w:hAnsi="Times New Roman" w:cs="Times New Roman"/>
                <w:sz w:val="28"/>
                <w:szCs w:val="28"/>
              </w:rPr>
              <w:t xml:space="preserve"> Н.В.)</w:t>
            </w:r>
          </w:p>
        </w:tc>
      </w:tr>
      <w:tr w:rsidR="00BF5822" w:rsidRPr="00BF5822" w14:paraId="5502A2DF"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2177B6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193</w:t>
            </w:r>
          </w:p>
        </w:tc>
        <w:tc>
          <w:tcPr>
            <w:tcW w:w="1599" w:type="dxa"/>
            <w:tcBorders>
              <w:top w:val="single" w:sz="4" w:space="0" w:color="auto"/>
              <w:left w:val="single" w:sz="4" w:space="0" w:color="auto"/>
              <w:bottom w:val="single" w:sz="4" w:space="0" w:color="auto"/>
              <w:right w:val="single" w:sz="4" w:space="0" w:color="auto"/>
            </w:tcBorders>
          </w:tcPr>
          <w:p w14:paraId="79E6E28E"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29.09.2021</w:t>
            </w:r>
          </w:p>
        </w:tc>
        <w:tc>
          <w:tcPr>
            <w:tcW w:w="6904" w:type="dxa"/>
            <w:tcBorders>
              <w:top w:val="single" w:sz="4" w:space="0" w:color="auto"/>
              <w:left w:val="single" w:sz="4" w:space="0" w:color="auto"/>
              <w:bottom w:val="single" w:sz="4" w:space="0" w:color="auto"/>
              <w:right w:val="single" w:sz="4" w:space="0" w:color="auto"/>
            </w:tcBorders>
          </w:tcPr>
          <w:p w14:paraId="298E5940"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відпустки без збереження заробітної плати (</w:t>
            </w:r>
            <w:proofErr w:type="spellStart"/>
            <w:r w:rsidRPr="00BF5822">
              <w:rPr>
                <w:rFonts w:ascii="Times New Roman" w:eastAsia="Calibri" w:hAnsi="Times New Roman" w:cs="Times New Roman"/>
                <w:sz w:val="28"/>
                <w:szCs w:val="28"/>
              </w:rPr>
              <w:t>Крапив’янська</w:t>
            </w:r>
            <w:proofErr w:type="spellEnd"/>
            <w:r w:rsidRPr="00BF5822">
              <w:rPr>
                <w:rFonts w:ascii="Times New Roman" w:eastAsia="Calibri" w:hAnsi="Times New Roman" w:cs="Times New Roman"/>
                <w:sz w:val="28"/>
                <w:szCs w:val="28"/>
              </w:rPr>
              <w:t xml:space="preserve"> В.В.)</w:t>
            </w:r>
          </w:p>
        </w:tc>
      </w:tr>
      <w:tr w:rsidR="00BF5822" w:rsidRPr="00BF5822" w14:paraId="705FE10B"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12F2ECF"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194</w:t>
            </w:r>
          </w:p>
        </w:tc>
        <w:tc>
          <w:tcPr>
            <w:tcW w:w="1599" w:type="dxa"/>
            <w:tcBorders>
              <w:top w:val="single" w:sz="4" w:space="0" w:color="auto"/>
              <w:left w:val="single" w:sz="4" w:space="0" w:color="auto"/>
              <w:bottom w:val="single" w:sz="4" w:space="0" w:color="auto"/>
              <w:right w:val="single" w:sz="4" w:space="0" w:color="auto"/>
            </w:tcBorders>
          </w:tcPr>
          <w:p w14:paraId="6A23A752"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30.09.2021</w:t>
            </w:r>
          </w:p>
        </w:tc>
        <w:tc>
          <w:tcPr>
            <w:tcW w:w="6904" w:type="dxa"/>
            <w:tcBorders>
              <w:top w:val="single" w:sz="4" w:space="0" w:color="auto"/>
              <w:left w:val="single" w:sz="4" w:space="0" w:color="auto"/>
              <w:bottom w:val="single" w:sz="4" w:space="0" w:color="auto"/>
              <w:right w:val="single" w:sz="4" w:space="0" w:color="auto"/>
            </w:tcBorders>
          </w:tcPr>
          <w:p w14:paraId="74D6D2BF"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звільнення (Панфілова О.М.)</w:t>
            </w:r>
          </w:p>
        </w:tc>
      </w:tr>
      <w:tr w:rsidR="00BF5822" w:rsidRPr="00BF5822" w14:paraId="19F09601" w14:textId="77777777" w:rsidTr="00FC14B2">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9496659"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195</w:t>
            </w:r>
          </w:p>
        </w:tc>
        <w:tc>
          <w:tcPr>
            <w:tcW w:w="1599" w:type="dxa"/>
            <w:tcBorders>
              <w:top w:val="single" w:sz="4" w:space="0" w:color="auto"/>
              <w:left w:val="single" w:sz="4" w:space="0" w:color="auto"/>
              <w:bottom w:val="single" w:sz="4" w:space="0" w:color="auto"/>
              <w:right w:val="single" w:sz="4" w:space="0" w:color="auto"/>
            </w:tcBorders>
          </w:tcPr>
          <w:p w14:paraId="7FE827D7" w14:textId="77777777" w:rsidR="00BF5822" w:rsidRPr="00BF5822" w:rsidRDefault="00BF5822" w:rsidP="00BF5822">
            <w:pPr>
              <w:spacing w:before="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30.09.2021</w:t>
            </w:r>
          </w:p>
        </w:tc>
        <w:tc>
          <w:tcPr>
            <w:tcW w:w="6904" w:type="dxa"/>
            <w:tcBorders>
              <w:top w:val="single" w:sz="4" w:space="0" w:color="auto"/>
              <w:left w:val="single" w:sz="4" w:space="0" w:color="auto"/>
              <w:bottom w:val="single" w:sz="4" w:space="0" w:color="auto"/>
              <w:right w:val="single" w:sz="4" w:space="0" w:color="auto"/>
            </w:tcBorders>
          </w:tcPr>
          <w:p w14:paraId="084D5633" w14:textId="77777777" w:rsidR="00BF5822" w:rsidRPr="00BF5822" w:rsidRDefault="00BF5822" w:rsidP="00BF5822">
            <w:pPr>
              <w:spacing w:before="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встановлення щомісячної надбавки за вислугу років (Андрющенко Т.В.)</w:t>
            </w:r>
          </w:p>
        </w:tc>
      </w:tr>
    </w:tbl>
    <w:p w14:paraId="3DB77609"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p>
    <w:p w14:paraId="423810A9"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p>
    <w:p w14:paraId="7BE3F19E" w14:textId="77777777" w:rsidR="00BF5822" w:rsidRPr="00BF5822" w:rsidRDefault="00BF5822" w:rsidP="00BF5822">
      <w:pPr>
        <w:spacing w:before="0" w:after="0" w:line="240" w:lineRule="auto"/>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Секретар міської ради                                                   Тетяна ВОЛОШИНА</w:t>
      </w:r>
    </w:p>
    <w:p w14:paraId="72B92C83"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44ED9001"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68BA5E49"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50C01440"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73D5AD25"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676052BC"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7552DE85"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072F878F"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45703A83"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7D818AF4"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6DBCAAE6"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79F527EC"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4D097801"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7F4D8E29"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5D53A5E4"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6D10045A"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1A83D973"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4F39C1DB"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75CEC76C"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p>
    <w:p w14:paraId="18C56469" w14:textId="4688BACF" w:rsidR="00BF5822" w:rsidRDefault="00BF5822" w:rsidP="00BF5822">
      <w:pPr>
        <w:spacing w:before="0" w:after="0" w:line="240" w:lineRule="auto"/>
        <w:jc w:val="center"/>
        <w:rPr>
          <w:rFonts w:ascii="Times New Roman" w:eastAsia="Calibri" w:hAnsi="Times New Roman" w:cs="Times New Roman"/>
          <w:sz w:val="28"/>
          <w:szCs w:val="28"/>
        </w:rPr>
      </w:pPr>
    </w:p>
    <w:p w14:paraId="06736D72" w14:textId="153A6484" w:rsidR="004F1CE1" w:rsidRDefault="004F1CE1" w:rsidP="00BF5822">
      <w:pPr>
        <w:spacing w:before="0" w:after="0" w:line="240" w:lineRule="auto"/>
        <w:jc w:val="center"/>
        <w:rPr>
          <w:rFonts w:ascii="Times New Roman" w:eastAsia="Calibri" w:hAnsi="Times New Roman" w:cs="Times New Roman"/>
          <w:sz w:val="28"/>
          <w:szCs w:val="28"/>
        </w:rPr>
      </w:pPr>
    </w:p>
    <w:p w14:paraId="7C2ED4F8" w14:textId="2BAD3710" w:rsidR="004F1CE1" w:rsidRDefault="004F1CE1" w:rsidP="00BF5822">
      <w:pPr>
        <w:spacing w:before="0" w:after="0" w:line="240" w:lineRule="auto"/>
        <w:jc w:val="center"/>
        <w:rPr>
          <w:rFonts w:ascii="Times New Roman" w:eastAsia="Calibri" w:hAnsi="Times New Roman" w:cs="Times New Roman"/>
          <w:sz w:val="28"/>
          <w:szCs w:val="28"/>
        </w:rPr>
      </w:pPr>
    </w:p>
    <w:p w14:paraId="2F263C27" w14:textId="68DE67C0" w:rsidR="004F1CE1" w:rsidRDefault="004F1CE1" w:rsidP="00BF5822">
      <w:pPr>
        <w:spacing w:before="0" w:after="0" w:line="240" w:lineRule="auto"/>
        <w:jc w:val="center"/>
        <w:rPr>
          <w:rFonts w:ascii="Times New Roman" w:eastAsia="Calibri" w:hAnsi="Times New Roman" w:cs="Times New Roman"/>
          <w:sz w:val="28"/>
          <w:szCs w:val="28"/>
        </w:rPr>
      </w:pPr>
    </w:p>
    <w:p w14:paraId="373F2ACF" w14:textId="0D5A1CEC" w:rsidR="004F1CE1" w:rsidRDefault="004F1CE1" w:rsidP="00BF5822">
      <w:pPr>
        <w:spacing w:before="0" w:after="0" w:line="240" w:lineRule="auto"/>
        <w:jc w:val="center"/>
        <w:rPr>
          <w:rFonts w:ascii="Times New Roman" w:eastAsia="Calibri" w:hAnsi="Times New Roman" w:cs="Times New Roman"/>
          <w:sz w:val="28"/>
          <w:szCs w:val="28"/>
        </w:rPr>
      </w:pPr>
    </w:p>
    <w:p w14:paraId="5514356B" w14:textId="03521FBE" w:rsidR="004F1CE1" w:rsidRDefault="004F1CE1" w:rsidP="00BF5822">
      <w:pPr>
        <w:spacing w:before="0" w:after="0" w:line="240" w:lineRule="auto"/>
        <w:jc w:val="center"/>
        <w:rPr>
          <w:rFonts w:ascii="Times New Roman" w:eastAsia="Calibri" w:hAnsi="Times New Roman" w:cs="Times New Roman"/>
          <w:sz w:val="28"/>
          <w:szCs w:val="28"/>
        </w:rPr>
      </w:pPr>
    </w:p>
    <w:p w14:paraId="009875A6" w14:textId="73E60891" w:rsidR="004F1CE1" w:rsidRDefault="004F1CE1" w:rsidP="00BF5822">
      <w:pPr>
        <w:spacing w:before="0" w:after="0" w:line="240" w:lineRule="auto"/>
        <w:jc w:val="center"/>
        <w:rPr>
          <w:rFonts w:ascii="Times New Roman" w:eastAsia="Calibri" w:hAnsi="Times New Roman" w:cs="Times New Roman"/>
          <w:sz w:val="28"/>
          <w:szCs w:val="28"/>
        </w:rPr>
      </w:pPr>
    </w:p>
    <w:p w14:paraId="5AE39A67" w14:textId="68A758A0" w:rsidR="004F1CE1" w:rsidRDefault="004F1CE1" w:rsidP="00BF5822">
      <w:pPr>
        <w:spacing w:before="0" w:after="0" w:line="240" w:lineRule="auto"/>
        <w:jc w:val="center"/>
        <w:rPr>
          <w:rFonts w:ascii="Times New Roman" w:eastAsia="Calibri" w:hAnsi="Times New Roman" w:cs="Times New Roman"/>
          <w:sz w:val="28"/>
          <w:szCs w:val="28"/>
        </w:rPr>
      </w:pPr>
    </w:p>
    <w:p w14:paraId="76FFF1F3" w14:textId="53F1F2D5" w:rsidR="004F1CE1" w:rsidRDefault="004F1CE1" w:rsidP="00BF5822">
      <w:pPr>
        <w:spacing w:before="0" w:after="0" w:line="240" w:lineRule="auto"/>
        <w:jc w:val="center"/>
        <w:rPr>
          <w:rFonts w:ascii="Times New Roman" w:eastAsia="Calibri" w:hAnsi="Times New Roman" w:cs="Times New Roman"/>
          <w:sz w:val="28"/>
          <w:szCs w:val="28"/>
        </w:rPr>
      </w:pPr>
    </w:p>
    <w:p w14:paraId="03FDC374" w14:textId="393FE619" w:rsidR="004F1CE1" w:rsidRDefault="004F1CE1" w:rsidP="00BF5822">
      <w:pPr>
        <w:spacing w:before="0" w:after="0" w:line="240" w:lineRule="auto"/>
        <w:jc w:val="center"/>
        <w:rPr>
          <w:rFonts w:ascii="Times New Roman" w:eastAsia="Calibri" w:hAnsi="Times New Roman" w:cs="Times New Roman"/>
          <w:sz w:val="28"/>
          <w:szCs w:val="28"/>
        </w:rPr>
      </w:pPr>
    </w:p>
    <w:p w14:paraId="636B2652" w14:textId="20A9FE71" w:rsidR="004F1CE1" w:rsidRDefault="004F1CE1" w:rsidP="00BF5822">
      <w:pPr>
        <w:spacing w:before="0" w:after="0" w:line="240" w:lineRule="auto"/>
        <w:jc w:val="center"/>
        <w:rPr>
          <w:rFonts w:ascii="Times New Roman" w:eastAsia="Calibri" w:hAnsi="Times New Roman" w:cs="Times New Roman"/>
          <w:sz w:val="28"/>
          <w:szCs w:val="28"/>
        </w:rPr>
      </w:pPr>
    </w:p>
    <w:p w14:paraId="3493090C" w14:textId="07CEDC97" w:rsidR="004F1CE1" w:rsidRDefault="004F1CE1" w:rsidP="00BF5822">
      <w:pPr>
        <w:spacing w:before="0" w:after="0" w:line="240" w:lineRule="auto"/>
        <w:jc w:val="center"/>
        <w:rPr>
          <w:rFonts w:ascii="Times New Roman" w:eastAsia="Calibri" w:hAnsi="Times New Roman" w:cs="Times New Roman"/>
          <w:sz w:val="28"/>
          <w:szCs w:val="28"/>
        </w:rPr>
      </w:pPr>
    </w:p>
    <w:p w14:paraId="25F14E6B" w14:textId="355A363D" w:rsidR="004F1CE1" w:rsidRDefault="004F1CE1" w:rsidP="00BF5822">
      <w:pPr>
        <w:spacing w:before="0" w:after="0" w:line="240" w:lineRule="auto"/>
        <w:jc w:val="center"/>
        <w:rPr>
          <w:rFonts w:ascii="Times New Roman" w:eastAsia="Calibri" w:hAnsi="Times New Roman" w:cs="Times New Roman"/>
          <w:sz w:val="28"/>
          <w:szCs w:val="28"/>
        </w:rPr>
      </w:pPr>
    </w:p>
    <w:p w14:paraId="60DF940E" w14:textId="7C3FCB61" w:rsidR="004F1CE1" w:rsidRDefault="004F1CE1" w:rsidP="00BF5822">
      <w:pPr>
        <w:spacing w:before="0" w:after="0" w:line="240" w:lineRule="auto"/>
        <w:jc w:val="center"/>
        <w:rPr>
          <w:rFonts w:ascii="Times New Roman" w:eastAsia="Calibri" w:hAnsi="Times New Roman" w:cs="Times New Roman"/>
          <w:sz w:val="28"/>
          <w:szCs w:val="28"/>
        </w:rPr>
      </w:pPr>
    </w:p>
    <w:p w14:paraId="366A3077" w14:textId="22D2122F" w:rsidR="004F1CE1" w:rsidRDefault="004F1CE1" w:rsidP="00BF5822">
      <w:pPr>
        <w:spacing w:before="0" w:after="0" w:line="240" w:lineRule="auto"/>
        <w:jc w:val="center"/>
        <w:rPr>
          <w:rFonts w:ascii="Times New Roman" w:eastAsia="Calibri" w:hAnsi="Times New Roman" w:cs="Times New Roman"/>
          <w:sz w:val="28"/>
          <w:szCs w:val="28"/>
        </w:rPr>
      </w:pPr>
    </w:p>
    <w:p w14:paraId="70105D74" w14:textId="3EDE16D0" w:rsidR="004F1CE1" w:rsidRDefault="004F1CE1" w:rsidP="00BF5822">
      <w:pPr>
        <w:spacing w:before="0" w:after="0" w:line="240" w:lineRule="auto"/>
        <w:jc w:val="center"/>
        <w:rPr>
          <w:rFonts w:ascii="Times New Roman" w:eastAsia="Calibri" w:hAnsi="Times New Roman" w:cs="Times New Roman"/>
          <w:sz w:val="28"/>
          <w:szCs w:val="28"/>
        </w:rPr>
      </w:pPr>
    </w:p>
    <w:p w14:paraId="691E0426" w14:textId="3F9216CC" w:rsidR="004F1CE1" w:rsidRDefault="004F1CE1" w:rsidP="00BF5822">
      <w:pPr>
        <w:spacing w:before="0" w:after="0" w:line="240" w:lineRule="auto"/>
        <w:jc w:val="center"/>
        <w:rPr>
          <w:rFonts w:ascii="Times New Roman" w:eastAsia="Calibri" w:hAnsi="Times New Roman" w:cs="Times New Roman"/>
          <w:sz w:val="28"/>
          <w:szCs w:val="28"/>
        </w:rPr>
      </w:pPr>
    </w:p>
    <w:p w14:paraId="628166A6" w14:textId="194BE6A4" w:rsidR="004F1CE1" w:rsidRDefault="004F1CE1" w:rsidP="00BF5822">
      <w:pPr>
        <w:spacing w:before="0" w:after="0" w:line="240" w:lineRule="auto"/>
        <w:jc w:val="center"/>
        <w:rPr>
          <w:rFonts w:ascii="Times New Roman" w:eastAsia="Calibri" w:hAnsi="Times New Roman" w:cs="Times New Roman"/>
          <w:sz w:val="28"/>
          <w:szCs w:val="28"/>
        </w:rPr>
      </w:pPr>
    </w:p>
    <w:p w14:paraId="0FDBF07B" w14:textId="03A55C6E" w:rsidR="004F1CE1" w:rsidRDefault="004F1CE1" w:rsidP="00BF5822">
      <w:pPr>
        <w:spacing w:before="0" w:after="0" w:line="240" w:lineRule="auto"/>
        <w:jc w:val="center"/>
        <w:rPr>
          <w:rFonts w:ascii="Times New Roman" w:eastAsia="Calibri" w:hAnsi="Times New Roman" w:cs="Times New Roman"/>
          <w:sz w:val="28"/>
          <w:szCs w:val="28"/>
        </w:rPr>
      </w:pPr>
    </w:p>
    <w:p w14:paraId="79D78ED8" w14:textId="5D8FFF16" w:rsidR="004F1CE1" w:rsidRDefault="004F1CE1" w:rsidP="00BF5822">
      <w:pPr>
        <w:spacing w:before="0" w:after="0" w:line="240" w:lineRule="auto"/>
        <w:jc w:val="center"/>
        <w:rPr>
          <w:rFonts w:ascii="Times New Roman" w:eastAsia="Calibri" w:hAnsi="Times New Roman" w:cs="Times New Roman"/>
          <w:sz w:val="28"/>
          <w:szCs w:val="28"/>
        </w:rPr>
      </w:pPr>
    </w:p>
    <w:p w14:paraId="7839CA54" w14:textId="5C13E276" w:rsidR="004F1CE1" w:rsidRDefault="004F1CE1" w:rsidP="00BF5822">
      <w:pPr>
        <w:spacing w:before="0" w:after="0" w:line="240" w:lineRule="auto"/>
        <w:jc w:val="center"/>
        <w:rPr>
          <w:rFonts w:ascii="Times New Roman" w:eastAsia="Calibri" w:hAnsi="Times New Roman" w:cs="Times New Roman"/>
          <w:sz w:val="28"/>
          <w:szCs w:val="28"/>
        </w:rPr>
      </w:pPr>
    </w:p>
    <w:p w14:paraId="01E3C314" w14:textId="19BF938F" w:rsidR="004F1CE1" w:rsidRDefault="004F1CE1" w:rsidP="00BF5822">
      <w:pPr>
        <w:spacing w:before="0" w:after="0" w:line="240" w:lineRule="auto"/>
        <w:jc w:val="center"/>
        <w:rPr>
          <w:rFonts w:ascii="Times New Roman" w:eastAsia="Calibri" w:hAnsi="Times New Roman" w:cs="Times New Roman"/>
          <w:sz w:val="28"/>
          <w:szCs w:val="28"/>
        </w:rPr>
      </w:pPr>
    </w:p>
    <w:p w14:paraId="658C9EC1" w14:textId="5EB33FBB" w:rsidR="004F1CE1" w:rsidRDefault="004F1CE1" w:rsidP="00BF5822">
      <w:pPr>
        <w:spacing w:before="0" w:after="0" w:line="240" w:lineRule="auto"/>
        <w:jc w:val="center"/>
        <w:rPr>
          <w:rFonts w:ascii="Times New Roman" w:eastAsia="Calibri" w:hAnsi="Times New Roman" w:cs="Times New Roman"/>
          <w:sz w:val="28"/>
          <w:szCs w:val="28"/>
        </w:rPr>
      </w:pPr>
    </w:p>
    <w:p w14:paraId="67A9D274" w14:textId="77777777" w:rsidR="00BF5822" w:rsidRPr="00BF5822" w:rsidRDefault="00BF5822" w:rsidP="004F1CE1">
      <w:pPr>
        <w:spacing w:before="0" w:after="0" w:line="240" w:lineRule="auto"/>
        <w:rPr>
          <w:rFonts w:ascii="Times New Roman" w:eastAsia="Calibri" w:hAnsi="Times New Roman" w:cs="Times New Roman"/>
          <w:sz w:val="28"/>
          <w:szCs w:val="28"/>
        </w:rPr>
      </w:pPr>
    </w:p>
    <w:p w14:paraId="07F7809D" w14:textId="77777777" w:rsidR="004F1CE1" w:rsidRDefault="004F1CE1" w:rsidP="004F1CE1">
      <w:pPr>
        <w:spacing w:before="0"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p>
    <w:p w14:paraId="78FBA2D3" w14:textId="0C2A8A71" w:rsidR="00BF5822" w:rsidRPr="00BF5822" w:rsidRDefault="004F1CE1" w:rsidP="004F1CE1">
      <w:pPr>
        <w:spacing w:before="0"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F5822" w:rsidRPr="00BF5822">
        <w:rPr>
          <w:rFonts w:ascii="Times New Roman" w:eastAsia="Calibri" w:hAnsi="Times New Roman" w:cs="Times New Roman"/>
          <w:sz w:val="28"/>
          <w:szCs w:val="28"/>
        </w:rPr>
        <w:t>Додаток 2</w:t>
      </w:r>
    </w:p>
    <w:p w14:paraId="68A26E10" w14:textId="77777777" w:rsidR="00BF5822" w:rsidRPr="00BF5822" w:rsidRDefault="00BF5822" w:rsidP="004F1CE1">
      <w:pPr>
        <w:spacing w:before="0" w:after="0" w:line="240" w:lineRule="auto"/>
        <w:jc w:val="right"/>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до рішення міської ради </w:t>
      </w:r>
    </w:p>
    <w:p w14:paraId="5B6B6F70" w14:textId="470CC38B" w:rsidR="00BF5822" w:rsidRDefault="004F1CE1" w:rsidP="004F1CE1">
      <w:pPr>
        <w:spacing w:before="0"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21.102021 </w:t>
      </w:r>
      <w:r w:rsidR="00BF5822" w:rsidRPr="00BF5822">
        <w:rPr>
          <w:rFonts w:ascii="Times New Roman" w:eastAsia="Calibri" w:hAnsi="Times New Roman" w:cs="Times New Roman"/>
          <w:sz w:val="28"/>
          <w:szCs w:val="28"/>
        </w:rPr>
        <w:t>№_</w:t>
      </w:r>
      <w:r>
        <w:rPr>
          <w:rFonts w:ascii="Times New Roman" w:eastAsia="Calibri" w:hAnsi="Times New Roman" w:cs="Times New Roman"/>
          <w:sz w:val="28"/>
          <w:szCs w:val="28"/>
        </w:rPr>
        <w:t>8/18-341</w:t>
      </w:r>
    </w:p>
    <w:p w14:paraId="4FB68304" w14:textId="77777777" w:rsidR="004F1CE1" w:rsidRPr="00BF5822" w:rsidRDefault="004F1CE1" w:rsidP="004F1CE1">
      <w:pPr>
        <w:spacing w:before="0" w:after="0" w:line="240" w:lineRule="auto"/>
        <w:jc w:val="center"/>
        <w:rPr>
          <w:rFonts w:ascii="Times New Roman" w:eastAsia="Calibri" w:hAnsi="Times New Roman" w:cs="Times New Roman"/>
          <w:sz w:val="28"/>
          <w:szCs w:val="28"/>
        </w:rPr>
      </w:pPr>
    </w:p>
    <w:p w14:paraId="439EFC9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РОЗПОРЯДЖЕННЯ</w:t>
      </w:r>
    </w:p>
    <w:p w14:paraId="454C418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міського голови з основної діяльності</w:t>
      </w:r>
    </w:p>
    <w:p w14:paraId="197BE09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за ІІІ</w:t>
      </w:r>
      <w:r w:rsidRPr="00BF5822">
        <w:rPr>
          <w:rFonts w:ascii="Times New Roman" w:eastAsia="Calibri" w:hAnsi="Times New Roman" w:cs="Times New Roman"/>
          <w:sz w:val="28"/>
          <w:szCs w:val="28"/>
          <w:lang w:val="ru-RU"/>
        </w:rPr>
        <w:t>-й</w:t>
      </w:r>
      <w:r w:rsidRPr="00BF5822">
        <w:rPr>
          <w:rFonts w:ascii="Times New Roman" w:eastAsia="Calibri" w:hAnsi="Times New Roman" w:cs="Times New Roman"/>
          <w:sz w:val="28"/>
          <w:szCs w:val="28"/>
        </w:rPr>
        <w:t xml:space="preserve"> квартал 2021 року</w:t>
      </w:r>
    </w:p>
    <w:p w14:paraId="4063F24C" w14:textId="77777777" w:rsidR="00BF5822" w:rsidRPr="00BF5822" w:rsidRDefault="00BF5822" w:rsidP="00BF5822">
      <w:pPr>
        <w:spacing w:before="0"/>
        <w:jc w:val="center"/>
        <w:rPr>
          <w:rFonts w:ascii="Times New Roman" w:eastAsia="Calibri" w:hAnsi="Times New Roman" w:cs="Times New Roman"/>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7176"/>
      </w:tblGrid>
      <w:tr w:rsidR="00BF5822" w:rsidRPr="00BF5822" w14:paraId="66007953"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hideMark/>
          </w:tcPr>
          <w:p w14:paraId="5553279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w:t>
            </w:r>
          </w:p>
        </w:tc>
        <w:tc>
          <w:tcPr>
            <w:tcW w:w="1879" w:type="dxa"/>
            <w:tcBorders>
              <w:top w:val="single" w:sz="4" w:space="0" w:color="auto"/>
              <w:left w:val="single" w:sz="4" w:space="0" w:color="auto"/>
              <w:bottom w:val="single" w:sz="4" w:space="0" w:color="auto"/>
              <w:right w:val="single" w:sz="4" w:space="0" w:color="auto"/>
            </w:tcBorders>
            <w:hideMark/>
          </w:tcPr>
          <w:p w14:paraId="7222F83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дата</w:t>
            </w:r>
          </w:p>
        </w:tc>
        <w:tc>
          <w:tcPr>
            <w:tcW w:w="7176" w:type="dxa"/>
            <w:tcBorders>
              <w:top w:val="single" w:sz="4" w:space="0" w:color="auto"/>
              <w:left w:val="single" w:sz="4" w:space="0" w:color="auto"/>
              <w:bottom w:val="single" w:sz="4" w:space="0" w:color="auto"/>
              <w:right w:val="single" w:sz="4" w:space="0" w:color="auto"/>
            </w:tcBorders>
            <w:hideMark/>
          </w:tcPr>
          <w:p w14:paraId="429840F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що?</w:t>
            </w:r>
          </w:p>
        </w:tc>
      </w:tr>
      <w:tr w:rsidR="00BF5822" w:rsidRPr="00BF5822" w14:paraId="442F180E"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B3B573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183</w:t>
            </w:r>
          </w:p>
        </w:tc>
        <w:tc>
          <w:tcPr>
            <w:tcW w:w="1879" w:type="dxa"/>
            <w:tcBorders>
              <w:top w:val="single" w:sz="4" w:space="0" w:color="auto"/>
              <w:left w:val="single" w:sz="4" w:space="0" w:color="auto"/>
              <w:bottom w:val="single" w:sz="4" w:space="0" w:color="auto"/>
              <w:right w:val="single" w:sz="4" w:space="0" w:color="auto"/>
            </w:tcBorders>
          </w:tcPr>
          <w:p w14:paraId="6E8CDE2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2D3422FD"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02.12.2020 № 253 «Про утворення конкурсної комісії»</w:t>
            </w:r>
          </w:p>
        </w:tc>
      </w:tr>
      <w:tr w:rsidR="00BF5822" w:rsidRPr="00BF5822" w14:paraId="6003E867"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DBAAA4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184</w:t>
            </w:r>
          </w:p>
        </w:tc>
        <w:tc>
          <w:tcPr>
            <w:tcW w:w="1879" w:type="dxa"/>
            <w:tcBorders>
              <w:top w:val="single" w:sz="4" w:space="0" w:color="auto"/>
              <w:left w:val="single" w:sz="4" w:space="0" w:color="auto"/>
              <w:bottom w:val="single" w:sz="4" w:space="0" w:color="auto"/>
              <w:right w:val="single" w:sz="4" w:space="0" w:color="auto"/>
            </w:tcBorders>
          </w:tcPr>
          <w:p w14:paraId="5D2238E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04EF00F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розподіл функціональних обов’язків між першим заступником міського голови, заступниками міського голови з питань діяльності виконавчих органів ради, керуючим справами виконкому</w:t>
            </w:r>
          </w:p>
        </w:tc>
      </w:tr>
      <w:tr w:rsidR="00BF5822" w:rsidRPr="00BF5822" w14:paraId="6CF24189"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0F7A2D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185</w:t>
            </w:r>
          </w:p>
        </w:tc>
        <w:tc>
          <w:tcPr>
            <w:tcW w:w="1879" w:type="dxa"/>
            <w:tcBorders>
              <w:top w:val="single" w:sz="4" w:space="0" w:color="auto"/>
              <w:left w:val="single" w:sz="4" w:space="0" w:color="auto"/>
              <w:bottom w:val="single" w:sz="4" w:space="0" w:color="auto"/>
              <w:right w:val="single" w:sz="4" w:space="0" w:color="auto"/>
            </w:tcBorders>
          </w:tcPr>
          <w:p w14:paraId="072FE44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53548800"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12.01.2021 № 12 «Про затвердження посадових та робочих інструкцій працівників виконкому міської ради»</w:t>
            </w:r>
          </w:p>
        </w:tc>
      </w:tr>
      <w:tr w:rsidR="00BF5822" w:rsidRPr="00BF5822" w14:paraId="1B030688"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4C9274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186</w:t>
            </w:r>
          </w:p>
        </w:tc>
        <w:tc>
          <w:tcPr>
            <w:tcW w:w="1879" w:type="dxa"/>
            <w:tcBorders>
              <w:top w:val="single" w:sz="4" w:space="0" w:color="auto"/>
              <w:left w:val="single" w:sz="4" w:space="0" w:color="auto"/>
              <w:bottom w:val="single" w:sz="4" w:space="0" w:color="auto"/>
              <w:right w:val="single" w:sz="4" w:space="0" w:color="auto"/>
            </w:tcBorders>
          </w:tcPr>
          <w:p w14:paraId="53F5524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0561FBBC"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утворення ініціативної групи з підготовки установчих зборів Громадської ради при Сіверській міській раді</w:t>
            </w:r>
          </w:p>
        </w:tc>
      </w:tr>
      <w:tr w:rsidR="00BF5822" w:rsidRPr="00BF5822" w14:paraId="5B687DC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E1E61D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187</w:t>
            </w:r>
          </w:p>
        </w:tc>
        <w:tc>
          <w:tcPr>
            <w:tcW w:w="1879" w:type="dxa"/>
            <w:tcBorders>
              <w:top w:val="single" w:sz="4" w:space="0" w:color="auto"/>
              <w:left w:val="single" w:sz="4" w:space="0" w:color="auto"/>
              <w:bottom w:val="single" w:sz="4" w:space="0" w:color="auto"/>
              <w:right w:val="single" w:sz="4" w:space="0" w:color="auto"/>
            </w:tcBorders>
          </w:tcPr>
          <w:p w14:paraId="4E9BD45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02.07.2021</w:t>
            </w:r>
          </w:p>
        </w:tc>
        <w:tc>
          <w:tcPr>
            <w:tcW w:w="7176" w:type="dxa"/>
            <w:tcBorders>
              <w:top w:val="single" w:sz="4" w:space="0" w:color="auto"/>
              <w:left w:val="single" w:sz="4" w:space="0" w:color="auto"/>
              <w:bottom w:val="single" w:sz="4" w:space="0" w:color="auto"/>
              <w:right w:val="single" w:sz="4" w:space="0" w:color="auto"/>
            </w:tcBorders>
          </w:tcPr>
          <w:p w14:paraId="4B2EBF2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скликання позачергової 13-ї сесії міської ради 8-го скликання</w:t>
            </w:r>
          </w:p>
        </w:tc>
      </w:tr>
      <w:tr w:rsidR="00BF5822" w:rsidRPr="00BF5822" w14:paraId="24596130"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2AD4A9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188</w:t>
            </w:r>
          </w:p>
        </w:tc>
        <w:tc>
          <w:tcPr>
            <w:tcW w:w="1879" w:type="dxa"/>
            <w:tcBorders>
              <w:top w:val="single" w:sz="4" w:space="0" w:color="auto"/>
              <w:left w:val="single" w:sz="4" w:space="0" w:color="auto"/>
              <w:bottom w:val="single" w:sz="4" w:space="0" w:color="auto"/>
              <w:right w:val="single" w:sz="4" w:space="0" w:color="auto"/>
            </w:tcBorders>
          </w:tcPr>
          <w:p w14:paraId="5D13C89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02.07.2021</w:t>
            </w:r>
          </w:p>
        </w:tc>
        <w:tc>
          <w:tcPr>
            <w:tcW w:w="7176" w:type="dxa"/>
            <w:tcBorders>
              <w:top w:val="single" w:sz="4" w:space="0" w:color="auto"/>
              <w:left w:val="single" w:sz="4" w:space="0" w:color="auto"/>
              <w:bottom w:val="single" w:sz="4" w:space="0" w:color="auto"/>
              <w:right w:val="single" w:sz="4" w:space="0" w:color="auto"/>
            </w:tcBorders>
          </w:tcPr>
          <w:p w14:paraId="5B03301B"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BF5822" w:rsidRPr="00BF5822" w14:paraId="533A940C" w14:textId="77777777" w:rsidTr="00FC14B2">
        <w:trPr>
          <w:trHeight w:val="976"/>
        </w:trPr>
        <w:tc>
          <w:tcPr>
            <w:tcW w:w="863" w:type="dxa"/>
            <w:tcBorders>
              <w:top w:val="single" w:sz="4" w:space="0" w:color="auto"/>
              <w:left w:val="single" w:sz="4" w:space="0" w:color="auto"/>
              <w:bottom w:val="single" w:sz="4" w:space="0" w:color="auto"/>
              <w:right w:val="single" w:sz="4" w:space="0" w:color="auto"/>
            </w:tcBorders>
          </w:tcPr>
          <w:p w14:paraId="13F23F1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189</w:t>
            </w:r>
          </w:p>
        </w:tc>
        <w:tc>
          <w:tcPr>
            <w:tcW w:w="1879" w:type="dxa"/>
            <w:tcBorders>
              <w:top w:val="single" w:sz="4" w:space="0" w:color="auto"/>
              <w:left w:val="single" w:sz="4" w:space="0" w:color="auto"/>
              <w:bottom w:val="single" w:sz="4" w:space="0" w:color="auto"/>
              <w:right w:val="single" w:sz="4" w:space="0" w:color="auto"/>
            </w:tcBorders>
          </w:tcPr>
          <w:p w14:paraId="4F6A0D5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02.07.2021</w:t>
            </w:r>
          </w:p>
        </w:tc>
        <w:tc>
          <w:tcPr>
            <w:tcW w:w="7176" w:type="dxa"/>
            <w:tcBorders>
              <w:top w:val="single" w:sz="4" w:space="0" w:color="auto"/>
              <w:left w:val="single" w:sz="4" w:space="0" w:color="auto"/>
              <w:bottom w:val="single" w:sz="4" w:space="0" w:color="auto"/>
              <w:right w:val="single" w:sz="4" w:space="0" w:color="auto"/>
            </w:tcBorders>
          </w:tcPr>
          <w:p w14:paraId="328FD71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утворення, затвердження персонального складу комісії з питань розгляду звернень громадян при виконкомі міської ради та її Положення</w:t>
            </w:r>
          </w:p>
        </w:tc>
      </w:tr>
      <w:tr w:rsidR="00BF5822" w:rsidRPr="00BF5822" w14:paraId="3315EEB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94E674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190</w:t>
            </w:r>
          </w:p>
        </w:tc>
        <w:tc>
          <w:tcPr>
            <w:tcW w:w="1879" w:type="dxa"/>
            <w:tcBorders>
              <w:top w:val="single" w:sz="4" w:space="0" w:color="auto"/>
              <w:left w:val="single" w:sz="4" w:space="0" w:color="auto"/>
              <w:bottom w:val="single" w:sz="4" w:space="0" w:color="auto"/>
              <w:right w:val="single" w:sz="4" w:space="0" w:color="auto"/>
            </w:tcBorders>
          </w:tcPr>
          <w:p w14:paraId="1FDCDD3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05.07.2021</w:t>
            </w:r>
          </w:p>
        </w:tc>
        <w:tc>
          <w:tcPr>
            <w:tcW w:w="7176" w:type="dxa"/>
            <w:tcBorders>
              <w:top w:val="single" w:sz="4" w:space="0" w:color="auto"/>
              <w:left w:val="single" w:sz="4" w:space="0" w:color="auto"/>
              <w:bottom w:val="single" w:sz="4" w:space="0" w:color="auto"/>
              <w:right w:val="single" w:sz="4" w:space="0" w:color="auto"/>
            </w:tcBorders>
          </w:tcPr>
          <w:p w14:paraId="7720742E"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призначення на посаду директора СОК «</w:t>
            </w:r>
            <w:proofErr w:type="spellStart"/>
            <w:r w:rsidRPr="00BF5822">
              <w:rPr>
                <w:rFonts w:ascii="Times New Roman" w:eastAsia="Calibri" w:hAnsi="Times New Roman" w:cs="Times New Roman"/>
                <w:sz w:val="28"/>
                <w:szCs w:val="28"/>
              </w:rPr>
              <w:t>Доломітчик</w:t>
            </w:r>
            <w:proofErr w:type="spellEnd"/>
            <w:r w:rsidRPr="00BF5822">
              <w:rPr>
                <w:rFonts w:ascii="Times New Roman" w:eastAsia="Calibri" w:hAnsi="Times New Roman" w:cs="Times New Roman"/>
                <w:sz w:val="28"/>
                <w:szCs w:val="28"/>
              </w:rPr>
              <w:t>» Сіверської міської ради Бахмутського району Донецької області (Сєров В.М.)</w:t>
            </w:r>
          </w:p>
        </w:tc>
      </w:tr>
      <w:tr w:rsidR="00BF5822" w:rsidRPr="00BF5822" w14:paraId="288D98CB"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B72B80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191</w:t>
            </w:r>
          </w:p>
        </w:tc>
        <w:tc>
          <w:tcPr>
            <w:tcW w:w="1879" w:type="dxa"/>
            <w:tcBorders>
              <w:top w:val="single" w:sz="4" w:space="0" w:color="auto"/>
              <w:left w:val="single" w:sz="4" w:space="0" w:color="auto"/>
              <w:bottom w:val="single" w:sz="4" w:space="0" w:color="auto"/>
              <w:right w:val="single" w:sz="4" w:space="0" w:color="auto"/>
            </w:tcBorders>
          </w:tcPr>
          <w:p w14:paraId="2B0A68B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05.07.2021</w:t>
            </w:r>
          </w:p>
        </w:tc>
        <w:tc>
          <w:tcPr>
            <w:tcW w:w="7176" w:type="dxa"/>
            <w:tcBorders>
              <w:top w:val="single" w:sz="4" w:space="0" w:color="auto"/>
              <w:left w:val="single" w:sz="4" w:space="0" w:color="auto"/>
              <w:bottom w:val="single" w:sz="4" w:space="0" w:color="auto"/>
              <w:right w:val="single" w:sz="4" w:space="0" w:color="auto"/>
            </w:tcBorders>
          </w:tcPr>
          <w:p w14:paraId="4960FB18"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23 квітня 2021 року № 127</w:t>
            </w:r>
          </w:p>
        </w:tc>
      </w:tr>
      <w:tr w:rsidR="00BF5822" w:rsidRPr="00BF5822" w14:paraId="11D34F46"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B2B6BC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192</w:t>
            </w:r>
          </w:p>
        </w:tc>
        <w:tc>
          <w:tcPr>
            <w:tcW w:w="1879" w:type="dxa"/>
            <w:tcBorders>
              <w:top w:val="single" w:sz="4" w:space="0" w:color="auto"/>
              <w:left w:val="single" w:sz="4" w:space="0" w:color="auto"/>
              <w:bottom w:val="single" w:sz="4" w:space="0" w:color="auto"/>
              <w:right w:val="single" w:sz="4" w:space="0" w:color="auto"/>
            </w:tcBorders>
          </w:tcPr>
          <w:p w14:paraId="2BD193F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06.07.2021</w:t>
            </w:r>
          </w:p>
        </w:tc>
        <w:tc>
          <w:tcPr>
            <w:tcW w:w="7176" w:type="dxa"/>
            <w:tcBorders>
              <w:top w:val="single" w:sz="4" w:space="0" w:color="auto"/>
              <w:left w:val="single" w:sz="4" w:space="0" w:color="auto"/>
              <w:bottom w:val="single" w:sz="4" w:space="0" w:color="auto"/>
              <w:right w:val="single" w:sz="4" w:space="0" w:color="auto"/>
            </w:tcBorders>
          </w:tcPr>
          <w:p w14:paraId="222573AC"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створення комісії з приймання-передачі майна</w:t>
            </w:r>
          </w:p>
        </w:tc>
      </w:tr>
      <w:tr w:rsidR="00BF5822" w:rsidRPr="00BF5822" w14:paraId="48B00103"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7294F65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193</w:t>
            </w:r>
          </w:p>
        </w:tc>
        <w:tc>
          <w:tcPr>
            <w:tcW w:w="1879" w:type="dxa"/>
            <w:tcBorders>
              <w:top w:val="single" w:sz="4" w:space="0" w:color="auto"/>
              <w:left w:val="single" w:sz="4" w:space="0" w:color="auto"/>
              <w:bottom w:val="single" w:sz="4" w:space="0" w:color="auto"/>
              <w:right w:val="single" w:sz="4" w:space="0" w:color="auto"/>
            </w:tcBorders>
          </w:tcPr>
          <w:p w14:paraId="57BB2D2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06.07.2021</w:t>
            </w:r>
          </w:p>
        </w:tc>
        <w:tc>
          <w:tcPr>
            <w:tcW w:w="7176" w:type="dxa"/>
            <w:tcBorders>
              <w:top w:val="single" w:sz="4" w:space="0" w:color="auto"/>
              <w:left w:val="single" w:sz="4" w:space="0" w:color="auto"/>
              <w:bottom w:val="single" w:sz="4" w:space="0" w:color="auto"/>
              <w:right w:val="single" w:sz="4" w:space="0" w:color="auto"/>
            </w:tcBorders>
          </w:tcPr>
          <w:p w14:paraId="42BF872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зняття з контролю розпоряджень міського голови</w:t>
            </w:r>
          </w:p>
        </w:tc>
      </w:tr>
      <w:tr w:rsidR="00BF5822" w:rsidRPr="00BF5822" w14:paraId="6F8BA285" w14:textId="77777777" w:rsidTr="00FC14B2">
        <w:trPr>
          <w:trHeight w:val="671"/>
        </w:trPr>
        <w:tc>
          <w:tcPr>
            <w:tcW w:w="863" w:type="dxa"/>
            <w:tcBorders>
              <w:top w:val="single" w:sz="4" w:space="0" w:color="auto"/>
              <w:left w:val="single" w:sz="4" w:space="0" w:color="auto"/>
              <w:bottom w:val="single" w:sz="4" w:space="0" w:color="auto"/>
              <w:right w:val="single" w:sz="4" w:space="0" w:color="auto"/>
            </w:tcBorders>
          </w:tcPr>
          <w:p w14:paraId="2323ABE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194</w:t>
            </w:r>
          </w:p>
        </w:tc>
        <w:tc>
          <w:tcPr>
            <w:tcW w:w="1879" w:type="dxa"/>
            <w:tcBorders>
              <w:top w:val="single" w:sz="4" w:space="0" w:color="auto"/>
              <w:left w:val="single" w:sz="4" w:space="0" w:color="auto"/>
              <w:bottom w:val="single" w:sz="4" w:space="0" w:color="auto"/>
              <w:right w:val="single" w:sz="4" w:space="0" w:color="auto"/>
            </w:tcBorders>
          </w:tcPr>
          <w:p w14:paraId="2A859DC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09.07.2021</w:t>
            </w:r>
          </w:p>
        </w:tc>
        <w:tc>
          <w:tcPr>
            <w:tcW w:w="7176" w:type="dxa"/>
            <w:tcBorders>
              <w:top w:val="single" w:sz="4" w:space="0" w:color="auto"/>
              <w:left w:val="single" w:sz="4" w:space="0" w:color="auto"/>
              <w:bottom w:val="single" w:sz="4" w:space="0" w:color="auto"/>
              <w:right w:val="single" w:sz="4" w:space="0" w:color="auto"/>
            </w:tcBorders>
          </w:tcPr>
          <w:p w14:paraId="63026FE5"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зарахування до кадрового резерву при виконкомі Сіверської міської ради на 2021 рік</w:t>
            </w:r>
          </w:p>
        </w:tc>
      </w:tr>
      <w:tr w:rsidR="00BF5822" w:rsidRPr="00BF5822" w14:paraId="602B89D2"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AE6AB9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195</w:t>
            </w:r>
          </w:p>
        </w:tc>
        <w:tc>
          <w:tcPr>
            <w:tcW w:w="1879" w:type="dxa"/>
            <w:tcBorders>
              <w:top w:val="single" w:sz="4" w:space="0" w:color="auto"/>
              <w:left w:val="single" w:sz="4" w:space="0" w:color="auto"/>
              <w:bottom w:val="single" w:sz="4" w:space="0" w:color="auto"/>
              <w:right w:val="single" w:sz="4" w:space="0" w:color="auto"/>
            </w:tcBorders>
          </w:tcPr>
          <w:p w14:paraId="5E51D9FB"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05246461"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попередження працівників про наступне вивільнення</w:t>
            </w:r>
          </w:p>
        </w:tc>
      </w:tr>
      <w:tr w:rsidR="00BF5822" w:rsidRPr="00BF5822" w14:paraId="63B1BAB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1531A0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196</w:t>
            </w:r>
          </w:p>
        </w:tc>
        <w:tc>
          <w:tcPr>
            <w:tcW w:w="1879" w:type="dxa"/>
            <w:tcBorders>
              <w:top w:val="single" w:sz="4" w:space="0" w:color="auto"/>
              <w:left w:val="single" w:sz="4" w:space="0" w:color="auto"/>
              <w:bottom w:val="single" w:sz="4" w:space="0" w:color="auto"/>
              <w:right w:val="single" w:sz="4" w:space="0" w:color="auto"/>
            </w:tcBorders>
          </w:tcPr>
          <w:p w14:paraId="6C1B399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6B7E3485"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повідомлення працівника щодо зміни істотних умов праці</w:t>
            </w:r>
          </w:p>
        </w:tc>
      </w:tr>
      <w:tr w:rsidR="00BF5822" w:rsidRPr="00BF5822" w14:paraId="62D5792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453F33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197</w:t>
            </w:r>
          </w:p>
        </w:tc>
        <w:tc>
          <w:tcPr>
            <w:tcW w:w="1879" w:type="dxa"/>
            <w:tcBorders>
              <w:top w:val="single" w:sz="4" w:space="0" w:color="auto"/>
              <w:left w:val="single" w:sz="4" w:space="0" w:color="auto"/>
              <w:bottom w:val="single" w:sz="4" w:space="0" w:color="auto"/>
              <w:right w:val="single" w:sz="4" w:space="0" w:color="auto"/>
            </w:tcBorders>
          </w:tcPr>
          <w:p w14:paraId="13A55EF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4A38099C"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встановлення неповного робочого дня (Сєров В.М.)</w:t>
            </w:r>
          </w:p>
        </w:tc>
      </w:tr>
      <w:tr w:rsidR="00BF5822" w:rsidRPr="00BF5822" w14:paraId="7D679B47"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295414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198</w:t>
            </w:r>
          </w:p>
        </w:tc>
        <w:tc>
          <w:tcPr>
            <w:tcW w:w="1879" w:type="dxa"/>
            <w:tcBorders>
              <w:top w:val="single" w:sz="4" w:space="0" w:color="auto"/>
              <w:left w:val="single" w:sz="4" w:space="0" w:color="auto"/>
              <w:bottom w:val="single" w:sz="4" w:space="0" w:color="auto"/>
              <w:right w:val="single" w:sz="4" w:space="0" w:color="auto"/>
            </w:tcBorders>
          </w:tcPr>
          <w:p w14:paraId="22F5390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34996FED"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додаткової соціальної відпустки (</w:t>
            </w:r>
            <w:proofErr w:type="spellStart"/>
            <w:r w:rsidRPr="00BF5822">
              <w:rPr>
                <w:rFonts w:ascii="Times New Roman" w:eastAsia="Calibri" w:hAnsi="Times New Roman" w:cs="Times New Roman"/>
                <w:sz w:val="28"/>
                <w:szCs w:val="28"/>
              </w:rPr>
              <w:t>Котинська</w:t>
            </w:r>
            <w:proofErr w:type="spellEnd"/>
            <w:r w:rsidRPr="00BF5822">
              <w:rPr>
                <w:rFonts w:ascii="Times New Roman" w:eastAsia="Calibri" w:hAnsi="Times New Roman" w:cs="Times New Roman"/>
                <w:sz w:val="28"/>
                <w:szCs w:val="28"/>
              </w:rPr>
              <w:t xml:space="preserve"> В.В.)</w:t>
            </w:r>
          </w:p>
        </w:tc>
      </w:tr>
      <w:tr w:rsidR="00BF5822" w:rsidRPr="00BF5822" w14:paraId="42DF9AE3"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ABCFE3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199</w:t>
            </w:r>
          </w:p>
        </w:tc>
        <w:tc>
          <w:tcPr>
            <w:tcW w:w="1879" w:type="dxa"/>
            <w:tcBorders>
              <w:top w:val="single" w:sz="4" w:space="0" w:color="auto"/>
              <w:left w:val="single" w:sz="4" w:space="0" w:color="auto"/>
              <w:bottom w:val="single" w:sz="4" w:space="0" w:color="auto"/>
              <w:right w:val="single" w:sz="4" w:space="0" w:color="auto"/>
            </w:tcBorders>
          </w:tcPr>
          <w:p w14:paraId="0F721EF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281B8590"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створення комісії з прийому-передачі цілісних майнових комплексів закладів освіти Сіверської міської ради Бахмутського району Донецької області, що знаходяться у комунальній власності територіальної громади в оперативне управління та на баланс Управління освіти Сіверської міської ради Бахмутського району Донецької області</w:t>
            </w:r>
          </w:p>
        </w:tc>
      </w:tr>
      <w:tr w:rsidR="00BF5822" w:rsidRPr="00BF5822" w14:paraId="5730DFF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745CB7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200</w:t>
            </w:r>
          </w:p>
        </w:tc>
        <w:tc>
          <w:tcPr>
            <w:tcW w:w="1879" w:type="dxa"/>
            <w:tcBorders>
              <w:top w:val="single" w:sz="4" w:space="0" w:color="auto"/>
              <w:left w:val="single" w:sz="4" w:space="0" w:color="auto"/>
              <w:bottom w:val="single" w:sz="4" w:space="0" w:color="auto"/>
              <w:right w:val="single" w:sz="4" w:space="0" w:color="auto"/>
            </w:tcBorders>
          </w:tcPr>
          <w:p w14:paraId="6B9A3A6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16BFCD3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затвердження посадових інструкцій</w:t>
            </w:r>
          </w:p>
        </w:tc>
      </w:tr>
      <w:tr w:rsidR="00BF5822" w:rsidRPr="00BF5822" w14:paraId="63F76DCD"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90C116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201</w:t>
            </w:r>
          </w:p>
        </w:tc>
        <w:tc>
          <w:tcPr>
            <w:tcW w:w="1879" w:type="dxa"/>
            <w:tcBorders>
              <w:top w:val="single" w:sz="4" w:space="0" w:color="auto"/>
              <w:left w:val="single" w:sz="4" w:space="0" w:color="auto"/>
              <w:bottom w:val="single" w:sz="4" w:space="0" w:color="auto"/>
              <w:right w:val="single" w:sz="4" w:space="0" w:color="auto"/>
            </w:tcBorders>
          </w:tcPr>
          <w:p w14:paraId="2F04184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4B24F5D3"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15.12.2020 № 263 «Про затвердження графіків особистого і виїзного прийомів громадян, проведення телефонного зв’язку з населенням Сіверської ОТГ «Пряма лінія» посадовими особами міської ради та її виконавчого комітету на 2021 рік»</w:t>
            </w:r>
          </w:p>
        </w:tc>
      </w:tr>
      <w:tr w:rsidR="00BF5822" w:rsidRPr="00BF5822" w14:paraId="03FCF30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63C3C9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202</w:t>
            </w:r>
          </w:p>
        </w:tc>
        <w:tc>
          <w:tcPr>
            <w:tcW w:w="1879" w:type="dxa"/>
            <w:tcBorders>
              <w:top w:val="single" w:sz="4" w:space="0" w:color="auto"/>
              <w:left w:val="single" w:sz="4" w:space="0" w:color="auto"/>
              <w:bottom w:val="single" w:sz="4" w:space="0" w:color="auto"/>
              <w:right w:val="single" w:sz="4" w:space="0" w:color="auto"/>
            </w:tcBorders>
          </w:tcPr>
          <w:p w14:paraId="6FEE6FD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15.07.2021</w:t>
            </w:r>
          </w:p>
        </w:tc>
        <w:tc>
          <w:tcPr>
            <w:tcW w:w="7176" w:type="dxa"/>
            <w:tcBorders>
              <w:top w:val="single" w:sz="4" w:space="0" w:color="auto"/>
              <w:left w:val="single" w:sz="4" w:space="0" w:color="auto"/>
              <w:bottom w:val="single" w:sz="4" w:space="0" w:color="auto"/>
              <w:right w:val="single" w:sz="4" w:space="0" w:color="auto"/>
            </w:tcBorders>
          </w:tcPr>
          <w:p w14:paraId="29462B6E"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невикористаної частини основної щорічної відпустки та відпустки за ненормований робочий день (</w:t>
            </w:r>
            <w:proofErr w:type="spellStart"/>
            <w:r w:rsidRPr="00BF5822">
              <w:rPr>
                <w:rFonts w:ascii="Times New Roman" w:eastAsia="Calibri" w:hAnsi="Times New Roman" w:cs="Times New Roman"/>
                <w:sz w:val="28"/>
                <w:szCs w:val="28"/>
              </w:rPr>
              <w:t>Гура</w:t>
            </w:r>
            <w:proofErr w:type="spellEnd"/>
            <w:r w:rsidRPr="00BF5822">
              <w:rPr>
                <w:rFonts w:ascii="Times New Roman" w:eastAsia="Calibri" w:hAnsi="Times New Roman" w:cs="Times New Roman"/>
                <w:sz w:val="28"/>
                <w:szCs w:val="28"/>
              </w:rPr>
              <w:t xml:space="preserve"> С.П.)</w:t>
            </w:r>
          </w:p>
        </w:tc>
      </w:tr>
      <w:tr w:rsidR="00BF5822" w:rsidRPr="00BF5822" w14:paraId="41627435"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A03314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203</w:t>
            </w:r>
          </w:p>
        </w:tc>
        <w:tc>
          <w:tcPr>
            <w:tcW w:w="1879" w:type="dxa"/>
            <w:tcBorders>
              <w:top w:val="single" w:sz="4" w:space="0" w:color="auto"/>
              <w:left w:val="single" w:sz="4" w:space="0" w:color="auto"/>
              <w:bottom w:val="single" w:sz="4" w:space="0" w:color="auto"/>
              <w:right w:val="single" w:sz="4" w:space="0" w:color="auto"/>
            </w:tcBorders>
          </w:tcPr>
          <w:p w14:paraId="07852D7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19.07.2021</w:t>
            </w:r>
          </w:p>
        </w:tc>
        <w:tc>
          <w:tcPr>
            <w:tcW w:w="7176" w:type="dxa"/>
            <w:tcBorders>
              <w:top w:val="single" w:sz="4" w:space="0" w:color="auto"/>
              <w:left w:val="single" w:sz="4" w:space="0" w:color="auto"/>
              <w:bottom w:val="single" w:sz="4" w:space="0" w:color="auto"/>
              <w:right w:val="single" w:sz="4" w:space="0" w:color="auto"/>
            </w:tcBorders>
          </w:tcPr>
          <w:p w14:paraId="1B2DA6BD"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BF5822" w:rsidRPr="00BF5822" w14:paraId="0440061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7910DD0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204</w:t>
            </w:r>
          </w:p>
        </w:tc>
        <w:tc>
          <w:tcPr>
            <w:tcW w:w="1879" w:type="dxa"/>
            <w:tcBorders>
              <w:top w:val="single" w:sz="4" w:space="0" w:color="auto"/>
              <w:left w:val="single" w:sz="4" w:space="0" w:color="auto"/>
              <w:bottom w:val="single" w:sz="4" w:space="0" w:color="auto"/>
              <w:right w:val="single" w:sz="4" w:space="0" w:color="auto"/>
            </w:tcBorders>
          </w:tcPr>
          <w:p w14:paraId="16FC7C9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26.07.2021</w:t>
            </w:r>
          </w:p>
        </w:tc>
        <w:tc>
          <w:tcPr>
            <w:tcW w:w="7176" w:type="dxa"/>
            <w:tcBorders>
              <w:top w:val="single" w:sz="4" w:space="0" w:color="auto"/>
              <w:left w:val="single" w:sz="4" w:space="0" w:color="auto"/>
              <w:bottom w:val="single" w:sz="4" w:space="0" w:color="auto"/>
              <w:right w:val="single" w:sz="4" w:space="0" w:color="auto"/>
            </w:tcBorders>
          </w:tcPr>
          <w:p w14:paraId="6F434F24"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за липень 2021 року керівників самостійних структурних підрозділів міської ради</w:t>
            </w:r>
          </w:p>
        </w:tc>
      </w:tr>
      <w:tr w:rsidR="00BF5822" w:rsidRPr="00BF5822" w14:paraId="04C0AAD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735D34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205</w:t>
            </w:r>
          </w:p>
        </w:tc>
        <w:tc>
          <w:tcPr>
            <w:tcW w:w="1879" w:type="dxa"/>
            <w:tcBorders>
              <w:top w:val="single" w:sz="4" w:space="0" w:color="auto"/>
              <w:left w:val="single" w:sz="4" w:space="0" w:color="auto"/>
              <w:bottom w:val="single" w:sz="4" w:space="0" w:color="auto"/>
              <w:right w:val="single" w:sz="4" w:space="0" w:color="auto"/>
            </w:tcBorders>
          </w:tcPr>
          <w:p w14:paraId="56F641F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26.07.2021</w:t>
            </w:r>
          </w:p>
        </w:tc>
        <w:tc>
          <w:tcPr>
            <w:tcW w:w="7176" w:type="dxa"/>
            <w:tcBorders>
              <w:top w:val="single" w:sz="4" w:space="0" w:color="auto"/>
              <w:left w:val="single" w:sz="4" w:space="0" w:color="auto"/>
              <w:bottom w:val="single" w:sz="4" w:space="0" w:color="auto"/>
              <w:right w:val="single" w:sz="4" w:space="0" w:color="auto"/>
            </w:tcBorders>
          </w:tcPr>
          <w:p w14:paraId="404DD3BC"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утворення робочої групи з планування муніципальних та міжмуніципальних соціальних послуг на території Сіверської міської територіальної громади</w:t>
            </w:r>
          </w:p>
        </w:tc>
      </w:tr>
      <w:tr w:rsidR="00BF5822" w:rsidRPr="00BF5822" w14:paraId="37B66893"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E65CD6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206</w:t>
            </w:r>
          </w:p>
        </w:tc>
        <w:tc>
          <w:tcPr>
            <w:tcW w:w="1879" w:type="dxa"/>
            <w:tcBorders>
              <w:top w:val="single" w:sz="4" w:space="0" w:color="auto"/>
              <w:left w:val="single" w:sz="4" w:space="0" w:color="auto"/>
              <w:bottom w:val="single" w:sz="4" w:space="0" w:color="auto"/>
              <w:right w:val="single" w:sz="4" w:space="0" w:color="auto"/>
            </w:tcBorders>
          </w:tcPr>
          <w:p w14:paraId="528581B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27.07.2021</w:t>
            </w:r>
          </w:p>
        </w:tc>
        <w:tc>
          <w:tcPr>
            <w:tcW w:w="7176" w:type="dxa"/>
            <w:tcBorders>
              <w:top w:val="single" w:sz="4" w:space="0" w:color="auto"/>
              <w:left w:val="single" w:sz="4" w:space="0" w:color="auto"/>
              <w:bottom w:val="single" w:sz="4" w:space="0" w:color="auto"/>
              <w:right w:val="single" w:sz="4" w:space="0" w:color="auto"/>
            </w:tcBorders>
          </w:tcPr>
          <w:p w14:paraId="66CF3F25"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03.12.2020 № 256 «Про створення тендерного комітету»</w:t>
            </w:r>
          </w:p>
        </w:tc>
      </w:tr>
      <w:tr w:rsidR="00BF5822" w:rsidRPr="00BF5822" w14:paraId="0904E185"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BD6AC1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207</w:t>
            </w:r>
          </w:p>
        </w:tc>
        <w:tc>
          <w:tcPr>
            <w:tcW w:w="1879" w:type="dxa"/>
            <w:tcBorders>
              <w:top w:val="single" w:sz="4" w:space="0" w:color="auto"/>
              <w:left w:val="single" w:sz="4" w:space="0" w:color="auto"/>
              <w:bottom w:val="single" w:sz="4" w:space="0" w:color="auto"/>
              <w:right w:val="single" w:sz="4" w:space="0" w:color="auto"/>
            </w:tcBorders>
          </w:tcPr>
          <w:p w14:paraId="2594BC4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27.07.2021</w:t>
            </w:r>
          </w:p>
        </w:tc>
        <w:tc>
          <w:tcPr>
            <w:tcW w:w="7176" w:type="dxa"/>
            <w:tcBorders>
              <w:top w:val="single" w:sz="4" w:space="0" w:color="auto"/>
              <w:left w:val="single" w:sz="4" w:space="0" w:color="auto"/>
              <w:bottom w:val="single" w:sz="4" w:space="0" w:color="auto"/>
              <w:right w:val="single" w:sz="4" w:space="0" w:color="auto"/>
            </w:tcBorders>
          </w:tcPr>
          <w:p w14:paraId="5607EC66"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оздоровлення дітей пільгових категорій Сіверської міської ради у дитячих закладах оздоровлення та відпочинку дітей у 2021 році</w:t>
            </w:r>
          </w:p>
        </w:tc>
      </w:tr>
      <w:tr w:rsidR="00BF5822" w:rsidRPr="00BF5822" w14:paraId="2219DC92"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B4C645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208</w:t>
            </w:r>
          </w:p>
        </w:tc>
        <w:tc>
          <w:tcPr>
            <w:tcW w:w="1879" w:type="dxa"/>
            <w:tcBorders>
              <w:top w:val="single" w:sz="4" w:space="0" w:color="auto"/>
              <w:left w:val="single" w:sz="4" w:space="0" w:color="auto"/>
              <w:bottom w:val="single" w:sz="4" w:space="0" w:color="auto"/>
              <w:right w:val="single" w:sz="4" w:space="0" w:color="auto"/>
            </w:tcBorders>
          </w:tcPr>
          <w:p w14:paraId="5CB219D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29.07.2021</w:t>
            </w:r>
          </w:p>
        </w:tc>
        <w:tc>
          <w:tcPr>
            <w:tcW w:w="7176" w:type="dxa"/>
            <w:tcBorders>
              <w:top w:val="single" w:sz="4" w:space="0" w:color="auto"/>
              <w:left w:val="single" w:sz="4" w:space="0" w:color="auto"/>
              <w:bottom w:val="single" w:sz="4" w:space="0" w:color="auto"/>
              <w:right w:val="single" w:sz="4" w:space="0" w:color="auto"/>
            </w:tcBorders>
          </w:tcPr>
          <w:p w14:paraId="3796752C"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w:t>
            </w:r>
            <w:proofErr w:type="spellStart"/>
            <w:r w:rsidRPr="00BF5822">
              <w:rPr>
                <w:rFonts w:ascii="Times New Roman" w:eastAsia="Calibri" w:hAnsi="Times New Roman" w:cs="Times New Roman"/>
                <w:sz w:val="28"/>
                <w:szCs w:val="28"/>
              </w:rPr>
              <w:t>Корсун</w:t>
            </w:r>
            <w:proofErr w:type="spellEnd"/>
            <w:r w:rsidRPr="00BF5822">
              <w:rPr>
                <w:rFonts w:ascii="Times New Roman" w:eastAsia="Calibri" w:hAnsi="Times New Roman" w:cs="Times New Roman"/>
                <w:sz w:val="28"/>
                <w:szCs w:val="28"/>
              </w:rPr>
              <w:t xml:space="preserve"> А.О.)</w:t>
            </w:r>
          </w:p>
        </w:tc>
      </w:tr>
      <w:tr w:rsidR="00BF5822" w:rsidRPr="00BF5822" w14:paraId="437C955E"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52FA0B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209</w:t>
            </w:r>
          </w:p>
        </w:tc>
        <w:tc>
          <w:tcPr>
            <w:tcW w:w="1879" w:type="dxa"/>
            <w:tcBorders>
              <w:top w:val="single" w:sz="4" w:space="0" w:color="auto"/>
              <w:left w:val="single" w:sz="4" w:space="0" w:color="auto"/>
              <w:bottom w:val="single" w:sz="4" w:space="0" w:color="auto"/>
              <w:right w:val="single" w:sz="4" w:space="0" w:color="auto"/>
            </w:tcBorders>
          </w:tcPr>
          <w:p w14:paraId="1F36220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29.07.2021</w:t>
            </w:r>
          </w:p>
        </w:tc>
        <w:tc>
          <w:tcPr>
            <w:tcW w:w="7176" w:type="dxa"/>
            <w:tcBorders>
              <w:top w:val="single" w:sz="4" w:space="0" w:color="auto"/>
              <w:left w:val="single" w:sz="4" w:space="0" w:color="auto"/>
              <w:bottom w:val="single" w:sz="4" w:space="0" w:color="auto"/>
              <w:right w:val="single" w:sz="4" w:space="0" w:color="auto"/>
            </w:tcBorders>
          </w:tcPr>
          <w:p w14:paraId="7AC3C57F"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02.12.20210 № 253 «Про утворення конкурсної комісії»</w:t>
            </w:r>
          </w:p>
        </w:tc>
      </w:tr>
      <w:tr w:rsidR="00BF5822" w:rsidRPr="00BF5822" w14:paraId="006B899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D7B174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210</w:t>
            </w:r>
          </w:p>
        </w:tc>
        <w:tc>
          <w:tcPr>
            <w:tcW w:w="1879" w:type="dxa"/>
            <w:tcBorders>
              <w:top w:val="single" w:sz="4" w:space="0" w:color="auto"/>
              <w:left w:val="single" w:sz="4" w:space="0" w:color="auto"/>
              <w:bottom w:val="single" w:sz="4" w:space="0" w:color="auto"/>
              <w:right w:val="single" w:sz="4" w:space="0" w:color="auto"/>
            </w:tcBorders>
          </w:tcPr>
          <w:p w14:paraId="163900B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29.07.2021</w:t>
            </w:r>
          </w:p>
        </w:tc>
        <w:tc>
          <w:tcPr>
            <w:tcW w:w="7176" w:type="dxa"/>
            <w:tcBorders>
              <w:top w:val="single" w:sz="4" w:space="0" w:color="auto"/>
              <w:left w:val="single" w:sz="4" w:space="0" w:color="auto"/>
              <w:bottom w:val="single" w:sz="4" w:space="0" w:color="auto"/>
              <w:right w:val="single" w:sz="4" w:space="0" w:color="auto"/>
            </w:tcBorders>
          </w:tcPr>
          <w:p w14:paraId="23DD6B56"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тимчасове покладання обов’язків секретаря конкурсної комісії</w:t>
            </w:r>
          </w:p>
        </w:tc>
      </w:tr>
      <w:tr w:rsidR="00BF5822" w:rsidRPr="00BF5822" w14:paraId="65A32EE9"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889A33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211</w:t>
            </w:r>
          </w:p>
        </w:tc>
        <w:tc>
          <w:tcPr>
            <w:tcW w:w="1879" w:type="dxa"/>
            <w:tcBorders>
              <w:top w:val="single" w:sz="4" w:space="0" w:color="auto"/>
              <w:left w:val="single" w:sz="4" w:space="0" w:color="auto"/>
              <w:bottom w:val="single" w:sz="4" w:space="0" w:color="auto"/>
              <w:right w:val="single" w:sz="4" w:space="0" w:color="auto"/>
            </w:tcBorders>
          </w:tcPr>
          <w:p w14:paraId="13486F5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5CE55964"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створення робочої групи з розробки проекту Статуту Сіверської міської територіальної громади</w:t>
            </w:r>
          </w:p>
        </w:tc>
      </w:tr>
      <w:tr w:rsidR="00BF5822" w:rsidRPr="00BF5822" w14:paraId="0F32EA42"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04B9BD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212</w:t>
            </w:r>
          </w:p>
        </w:tc>
        <w:tc>
          <w:tcPr>
            <w:tcW w:w="1879" w:type="dxa"/>
            <w:tcBorders>
              <w:top w:val="single" w:sz="4" w:space="0" w:color="auto"/>
              <w:left w:val="single" w:sz="4" w:space="0" w:color="auto"/>
              <w:bottom w:val="single" w:sz="4" w:space="0" w:color="auto"/>
              <w:right w:val="single" w:sz="4" w:space="0" w:color="auto"/>
            </w:tcBorders>
          </w:tcPr>
          <w:p w14:paraId="2FA5DF2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096F5595"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затвердження посадових інструкцій працівників Комунальної установи «Трудовий архів» Сіверської міської ради</w:t>
            </w:r>
          </w:p>
        </w:tc>
      </w:tr>
      <w:tr w:rsidR="00BF5822" w:rsidRPr="00BF5822" w14:paraId="7F2D145B"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F51912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213</w:t>
            </w:r>
          </w:p>
        </w:tc>
        <w:tc>
          <w:tcPr>
            <w:tcW w:w="1879" w:type="dxa"/>
            <w:tcBorders>
              <w:top w:val="single" w:sz="4" w:space="0" w:color="auto"/>
              <w:left w:val="single" w:sz="4" w:space="0" w:color="auto"/>
              <w:bottom w:val="single" w:sz="4" w:space="0" w:color="auto"/>
              <w:right w:val="single" w:sz="4" w:space="0" w:color="auto"/>
            </w:tcBorders>
          </w:tcPr>
          <w:p w14:paraId="6739B72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2C34C317"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(Кругляк Н.М.)</w:t>
            </w:r>
          </w:p>
        </w:tc>
      </w:tr>
      <w:tr w:rsidR="00BF5822" w:rsidRPr="00BF5822" w14:paraId="2C337567"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7F72E07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214</w:t>
            </w:r>
          </w:p>
        </w:tc>
        <w:tc>
          <w:tcPr>
            <w:tcW w:w="1879" w:type="dxa"/>
            <w:tcBorders>
              <w:top w:val="single" w:sz="4" w:space="0" w:color="auto"/>
              <w:left w:val="single" w:sz="4" w:space="0" w:color="auto"/>
              <w:bottom w:val="single" w:sz="4" w:space="0" w:color="auto"/>
              <w:right w:val="single" w:sz="4" w:space="0" w:color="auto"/>
            </w:tcBorders>
          </w:tcPr>
          <w:p w14:paraId="751932C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62BDF381"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оголошення конкурсну на заміщення вакантної посади та затвердження Переліку питань</w:t>
            </w:r>
          </w:p>
        </w:tc>
      </w:tr>
      <w:tr w:rsidR="00BF5822" w:rsidRPr="00BF5822" w14:paraId="40AF752D"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D2BCC9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215</w:t>
            </w:r>
          </w:p>
        </w:tc>
        <w:tc>
          <w:tcPr>
            <w:tcW w:w="1879" w:type="dxa"/>
            <w:tcBorders>
              <w:top w:val="single" w:sz="4" w:space="0" w:color="auto"/>
              <w:left w:val="single" w:sz="4" w:space="0" w:color="auto"/>
              <w:bottom w:val="single" w:sz="4" w:space="0" w:color="auto"/>
              <w:right w:val="single" w:sz="4" w:space="0" w:color="auto"/>
            </w:tcBorders>
          </w:tcPr>
          <w:p w14:paraId="245433A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4D4DE74E"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скликання позачергової 15-ї сесії міської ради 8-го скликання</w:t>
            </w:r>
          </w:p>
        </w:tc>
      </w:tr>
      <w:tr w:rsidR="00BF5822" w:rsidRPr="00BF5822" w14:paraId="7BD8136F"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62F110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216</w:t>
            </w:r>
          </w:p>
        </w:tc>
        <w:tc>
          <w:tcPr>
            <w:tcW w:w="1879" w:type="dxa"/>
            <w:tcBorders>
              <w:top w:val="single" w:sz="4" w:space="0" w:color="auto"/>
              <w:left w:val="single" w:sz="4" w:space="0" w:color="auto"/>
              <w:bottom w:val="single" w:sz="4" w:space="0" w:color="auto"/>
              <w:right w:val="single" w:sz="4" w:space="0" w:color="auto"/>
            </w:tcBorders>
          </w:tcPr>
          <w:p w14:paraId="76ACC63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03.08.2021</w:t>
            </w:r>
          </w:p>
        </w:tc>
        <w:tc>
          <w:tcPr>
            <w:tcW w:w="7176" w:type="dxa"/>
            <w:tcBorders>
              <w:top w:val="single" w:sz="4" w:space="0" w:color="auto"/>
              <w:left w:val="single" w:sz="4" w:space="0" w:color="auto"/>
              <w:bottom w:val="single" w:sz="4" w:space="0" w:color="auto"/>
              <w:right w:val="single" w:sz="4" w:space="0" w:color="auto"/>
            </w:tcBorders>
          </w:tcPr>
          <w:p w14:paraId="5D3CAD7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28.12.2020 року № 287 «Про затвердження штатних розписів апарату Сіверської міської ради та її виконавчого комітету на 2021 рік»</w:t>
            </w:r>
          </w:p>
        </w:tc>
      </w:tr>
      <w:tr w:rsidR="00BF5822" w:rsidRPr="00BF5822" w14:paraId="33734182"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B6E7BAB"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217</w:t>
            </w:r>
          </w:p>
        </w:tc>
        <w:tc>
          <w:tcPr>
            <w:tcW w:w="1879" w:type="dxa"/>
            <w:tcBorders>
              <w:top w:val="single" w:sz="4" w:space="0" w:color="auto"/>
              <w:left w:val="single" w:sz="4" w:space="0" w:color="auto"/>
              <w:bottom w:val="single" w:sz="4" w:space="0" w:color="auto"/>
              <w:right w:val="single" w:sz="4" w:space="0" w:color="auto"/>
            </w:tcBorders>
          </w:tcPr>
          <w:p w14:paraId="488B09C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03.08.2021</w:t>
            </w:r>
          </w:p>
        </w:tc>
        <w:tc>
          <w:tcPr>
            <w:tcW w:w="7176" w:type="dxa"/>
            <w:tcBorders>
              <w:top w:val="single" w:sz="4" w:space="0" w:color="auto"/>
              <w:left w:val="single" w:sz="4" w:space="0" w:color="auto"/>
              <w:bottom w:val="single" w:sz="4" w:space="0" w:color="auto"/>
              <w:right w:val="single" w:sz="4" w:space="0" w:color="auto"/>
            </w:tcBorders>
          </w:tcPr>
          <w:p w14:paraId="19036CD7"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02.12.2020 № 250 «Про розподіл функціональних обов’язків між першим заступником міського голови, заступниками міського голови з питань діяльності виконавчих органів ради, керуючим справами виконкому»</w:t>
            </w:r>
          </w:p>
        </w:tc>
      </w:tr>
      <w:tr w:rsidR="00BF5822" w:rsidRPr="00BF5822" w14:paraId="20C7A80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7A4E40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218</w:t>
            </w:r>
          </w:p>
        </w:tc>
        <w:tc>
          <w:tcPr>
            <w:tcW w:w="1879" w:type="dxa"/>
            <w:tcBorders>
              <w:top w:val="single" w:sz="4" w:space="0" w:color="auto"/>
              <w:left w:val="single" w:sz="4" w:space="0" w:color="auto"/>
              <w:bottom w:val="single" w:sz="4" w:space="0" w:color="auto"/>
              <w:right w:val="single" w:sz="4" w:space="0" w:color="auto"/>
            </w:tcBorders>
          </w:tcPr>
          <w:p w14:paraId="3BCDC00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03.08.2021</w:t>
            </w:r>
          </w:p>
        </w:tc>
        <w:tc>
          <w:tcPr>
            <w:tcW w:w="7176" w:type="dxa"/>
            <w:tcBorders>
              <w:top w:val="single" w:sz="4" w:space="0" w:color="auto"/>
              <w:left w:val="single" w:sz="4" w:space="0" w:color="auto"/>
              <w:bottom w:val="single" w:sz="4" w:space="0" w:color="auto"/>
              <w:right w:val="single" w:sz="4" w:space="0" w:color="auto"/>
            </w:tcBorders>
          </w:tcPr>
          <w:p w14:paraId="5F4CCFA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12.01.2021 № 12 «Про затвердження посадових та робочих інструкцій працівників виконкому міської ради»</w:t>
            </w:r>
          </w:p>
        </w:tc>
      </w:tr>
      <w:tr w:rsidR="00BF5822" w:rsidRPr="00BF5822" w14:paraId="2E37F72E"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685739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219</w:t>
            </w:r>
          </w:p>
        </w:tc>
        <w:tc>
          <w:tcPr>
            <w:tcW w:w="1879" w:type="dxa"/>
            <w:tcBorders>
              <w:top w:val="single" w:sz="4" w:space="0" w:color="auto"/>
              <w:left w:val="single" w:sz="4" w:space="0" w:color="auto"/>
              <w:bottom w:val="single" w:sz="4" w:space="0" w:color="auto"/>
              <w:right w:val="single" w:sz="4" w:space="0" w:color="auto"/>
            </w:tcBorders>
          </w:tcPr>
          <w:p w14:paraId="68AFAB3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06.08.2021</w:t>
            </w:r>
          </w:p>
        </w:tc>
        <w:tc>
          <w:tcPr>
            <w:tcW w:w="7176" w:type="dxa"/>
            <w:tcBorders>
              <w:top w:val="single" w:sz="4" w:space="0" w:color="auto"/>
              <w:left w:val="single" w:sz="4" w:space="0" w:color="auto"/>
              <w:bottom w:val="single" w:sz="4" w:space="0" w:color="auto"/>
              <w:right w:val="single" w:sz="4" w:space="0" w:color="auto"/>
            </w:tcBorders>
          </w:tcPr>
          <w:p w14:paraId="36491F06"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BF5822" w:rsidRPr="00BF5822" w14:paraId="2920DC7B"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4127CE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220</w:t>
            </w:r>
          </w:p>
        </w:tc>
        <w:tc>
          <w:tcPr>
            <w:tcW w:w="1879" w:type="dxa"/>
            <w:tcBorders>
              <w:top w:val="single" w:sz="4" w:space="0" w:color="auto"/>
              <w:left w:val="single" w:sz="4" w:space="0" w:color="auto"/>
              <w:bottom w:val="single" w:sz="4" w:space="0" w:color="auto"/>
              <w:right w:val="single" w:sz="4" w:space="0" w:color="auto"/>
            </w:tcBorders>
          </w:tcPr>
          <w:p w14:paraId="444F421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06.08.2021</w:t>
            </w:r>
          </w:p>
        </w:tc>
        <w:tc>
          <w:tcPr>
            <w:tcW w:w="7176" w:type="dxa"/>
            <w:tcBorders>
              <w:top w:val="single" w:sz="4" w:space="0" w:color="auto"/>
              <w:left w:val="single" w:sz="4" w:space="0" w:color="auto"/>
              <w:bottom w:val="single" w:sz="4" w:space="0" w:color="auto"/>
              <w:right w:val="single" w:sz="4" w:space="0" w:color="auto"/>
            </w:tcBorders>
          </w:tcPr>
          <w:p w14:paraId="2FA6B2A9"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утворення Координаційної ради з питань впровадження бюджету участі на території Сіверської міської ради</w:t>
            </w:r>
          </w:p>
        </w:tc>
      </w:tr>
      <w:tr w:rsidR="00BF5822" w:rsidRPr="00BF5822" w14:paraId="603AEE62"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CB7216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221</w:t>
            </w:r>
          </w:p>
        </w:tc>
        <w:tc>
          <w:tcPr>
            <w:tcW w:w="1879" w:type="dxa"/>
            <w:tcBorders>
              <w:top w:val="single" w:sz="4" w:space="0" w:color="auto"/>
              <w:left w:val="single" w:sz="4" w:space="0" w:color="auto"/>
              <w:bottom w:val="single" w:sz="4" w:space="0" w:color="auto"/>
              <w:right w:val="single" w:sz="4" w:space="0" w:color="auto"/>
            </w:tcBorders>
          </w:tcPr>
          <w:p w14:paraId="4889CB5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06.08.2021</w:t>
            </w:r>
          </w:p>
        </w:tc>
        <w:tc>
          <w:tcPr>
            <w:tcW w:w="7176" w:type="dxa"/>
            <w:tcBorders>
              <w:top w:val="single" w:sz="4" w:space="0" w:color="auto"/>
              <w:left w:val="single" w:sz="4" w:space="0" w:color="auto"/>
              <w:bottom w:val="single" w:sz="4" w:space="0" w:color="auto"/>
              <w:right w:val="single" w:sz="4" w:space="0" w:color="auto"/>
            </w:tcBorders>
          </w:tcPr>
          <w:p w14:paraId="694A3E0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розробку </w:t>
            </w:r>
            <w:proofErr w:type="spellStart"/>
            <w:r w:rsidRPr="00BF5822">
              <w:rPr>
                <w:rFonts w:ascii="Times New Roman" w:eastAsia="Calibri" w:hAnsi="Times New Roman" w:cs="Times New Roman"/>
                <w:sz w:val="28"/>
                <w:szCs w:val="28"/>
              </w:rPr>
              <w:t>проєкту</w:t>
            </w:r>
            <w:proofErr w:type="spellEnd"/>
            <w:r w:rsidRPr="00BF5822">
              <w:rPr>
                <w:rFonts w:ascii="Times New Roman" w:eastAsia="Calibri" w:hAnsi="Times New Roman" w:cs="Times New Roman"/>
                <w:sz w:val="28"/>
                <w:szCs w:val="28"/>
              </w:rPr>
              <w:t xml:space="preserve"> Програми економічного і соціального розвитку Сіверської міської ради на 2022 рік</w:t>
            </w:r>
          </w:p>
        </w:tc>
      </w:tr>
      <w:tr w:rsidR="00BF5822" w:rsidRPr="00BF5822" w14:paraId="0AF5D9EB"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FD7FCE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222</w:t>
            </w:r>
          </w:p>
        </w:tc>
        <w:tc>
          <w:tcPr>
            <w:tcW w:w="1879" w:type="dxa"/>
            <w:tcBorders>
              <w:top w:val="single" w:sz="4" w:space="0" w:color="auto"/>
              <w:left w:val="single" w:sz="4" w:space="0" w:color="auto"/>
              <w:bottom w:val="single" w:sz="4" w:space="0" w:color="auto"/>
              <w:right w:val="single" w:sz="4" w:space="0" w:color="auto"/>
            </w:tcBorders>
          </w:tcPr>
          <w:p w14:paraId="2C0DA81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10.08.2021</w:t>
            </w:r>
          </w:p>
        </w:tc>
        <w:tc>
          <w:tcPr>
            <w:tcW w:w="7176" w:type="dxa"/>
            <w:tcBorders>
              <w:top w:val="single" w:sz="4" w:space="0" w:color="auto"/>
              <w:left w:val="single" w:sz="4" w:space="0" w:color="auto"/>
              <w:bottom w:val="single" w:sz="4" w:space="0" w:color="auto"/>
              <w:right w:val="single" w:sz="4" w:space="0" w:color="auto"/>
            </w:tcBorders>
          </w:tcPr>
          <w:p w14:paraId="22F77951"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r w:rsidR="00BF5822" w:rsidRPr="00BF5822" w14:paraId="67E7094A"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4B5B66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223</w:t>
            </w:r>
          </w:p>
        </w:tc>
        <w:tc>
          <w:tcPr>
            <w:tcW w:w="1879" w:type="dxa"/>
            <w:tcBorders>
              <w:top w:val="single" w:sz="4" w:space="0" w:color="auto"/>
              <w:left w:val="single" w:sz="4" w:space="0" w:color="auto"/>
              <w:bottom w:val="single" w:sz="4" w:space="0" w:color="auto"/>
              <w:right w:val="single" w:sz="4" w:space="0" w:color="auto"/>
            </w:tcBorders>
          </w:tcPr>
          <w:p w14:paraId="1A2389C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10.08.2021</w:t>
            </w:r>
          </w:p>
        </w:tc>
        <w:tc>
          <w:tcPr>
            <w:tcW w:w="7176" w:type="dxa"/>
            <w:tcBorders>
              <w:top w:val="single" w:sz="4" w:space="0" w:color="auto"/>
              <w:left w:val="single" w:sz="4" w:space="0" w:color="auto"/>
              <w:bottom w:val="single" w:sz="4" w:space="0" w:color="auto"/>
              <w:right w:val="single" w:sz="4" w:space="0" w:color="auto"/>
            </w:tcBorders>
          </w:tcPr>
          <w:p w14:paraId="606A4507"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BF5822" w:rsidRPr="00BF5822" w14:paraId="5ED5C4E5"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55C3D5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224</w:t>
            </w:r>
          </w:p>
        </w:tc>
        <w:tc>
          <w:tcPr>
            <w:tcW w:w="1879" w:type="dxa"/>
            <w:tcBorders>
              <w:top w:val="single" w:sz="4" w:space="0" w:color="auto"/>
              <w:left w:val="single" w:sz="4" w:space="0" w:color="auto"/>
              <w:bottom w:val="single" w:sz="4" w:space="0" w:color="auto"/>
              <w:right w:val="single" w:sz="4" w:space="0" w:color="auto"/>
            </w:tcBorders>
          </w:tcPr>
          <w:p w14:paraId="5EAAFEB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7176" w:type="dxa"/>
            <w:tcBorders>
              <w:top w:val="single" w:sz="4" w:space="0" w:color="auto"/>
              <w:left w:val="single" w:sz="4" w:space="0" w:color="auto"/>
              <w:bottom w:val="single" w:sz="4" w:space="0" w:color="auto"/>
              <w:right w:val="single" w:sz="4" w:space="0" w:color="auto"/>
            </w:tcBorders>
          </w:tcPr>
          <w:p w14:paraId="60F980F9"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призначення на посаду начальника Управління освіти Сіверської міської ради (Зозуля С.В.)</w:t>
            </w:r>
          </w:p>
        </w:tc>
      </w:tr>
      <w:tr w:rsidR="00BF5822" w:rsidRPr="00BF5822" w14:paraId="44D392BD"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9EF695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225</w:t>
            </w:r>
          </w:p>
        </w:tc>
        <w:tc>
          <w:tcPr>
            <w:tcW w:w="1879" w:type="dxa"/>
            <w:tcBorders>
              <w:top w:val="single" w:sz="4" w:space="0" w:color="auto"/>
              <w:left w:val="single" w:sz="4" w:space="0" w:color="auto"/>
              <w:bottom w:val="single" w:sz="4" w:space="0" w:color="auto"/>
              <w:right w:val="single" w:sz="4" w:space="0" w:color="auto"/>
            </w:tcBorders>
          </w:tcPr>
          <w:p w14:paraId="00AA35B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12.08.2021</w:t>
            </w:r>
          </w:p>
        </w:tc>
        <w:tc>
          <w:tcPr>
            <w:tcW w:w="7176" w:type="dxa"/>
            <w:tcBorders>
              <w:top w:val="single" w:sz="4" w:space="0" w:color="auto"/>
              <w:left w:val="single" w:sz="4" w:space="0" w:color="auto"/>
              <w:bottom w:val="single" w:sz="4" w:space="0" w:color="auto"/>
              <w:right w:val="single" w:sz="4" w:space="0" w:color="auto"/>
            </w:tcBorders>
          </w:tcPr>
          <w:p w14:paraId="1CDC271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роботу виконкому міської ради у святкові та неробочі дні 21, 22, 23, 24 серпня 2021 року (День Незалежності України)</w:t>
            </w:r>
          </w:p>
        </w:tc>
      </w:tr>
      <w:tr w:rsidR="00BF5822" w:rsidRPr="00BF5822" w14:paraId="7CBEF48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3B140A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226</w:t>
            </w:r>
          </w:p>
        </w:tc>
        <w:tc>
          <w:tcPr>
            <w:tcW w:w="1879" w:type="dxa"/>
            <w:tcBorders>
              <w:top w:val="single" w:sz="4" w:space="0" w:color="auto"/>
              <w:left w:val="single" w:sz="4" w:space="0" w:color="auto"/>
              <w:bottom w:val="single" w:sz="4" w:space="0" w:color="auto"/>
              <w:right w:val="single" w:sz="4" w:space="0" w:color="auto"/>
            </w:tcBorders>
          </w:tcPr>
          <w:p w14:paraId="420A1CB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13.08.2021</w:t>
            </w:r>
          </w:p>
        </w:tc>
        <w:tc>
          <w:tcPr>
            <w:tcW w:w="7176" w:type="dxa"/>
            <w:tcBorders>
              <w:top w:val="single" w:sz="4" w:space="0" w:color="auto"/>
              <w:left w:val="single" w:sz="4" w:space="0" w:color="auto"/>
              <w:bottom w:val="single" w:sz="4" w:space="0" w:color="auto"/>
              <w:right w:val="single" w:sz="4" w:space="0" w:color="auto"/>
            </w:tcBorders>
          </w:tcPr>
          <w:p w14:paraId="18FB537F"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встановлення надбавки (</w:t>
            </w:r>
            <w:proofErr w:type="spellStart"/>
            <w:r w:rsidRPr="00BF5822">
              <w:rPr>
                <w:rFonts w:ascii="Times New Roman" w:eastAsia="Calibri" w:hAnsi="Times New Roman" w:cs="Times New Roman"/>
                <w:sz w:val="28"/>
                <w:szCs w:val="28"/>
              </w:rPr>
              <w:t>Трифонов</w:t>
            </w:r>
            <w:proofErr w:type="spellEnd"/>
            <w:r w:rsidRPr="00BF5822">
              <w:rPr>
                <w:rFonts w:ascii="Times New Roman" w:eastAsia="Calibri" w:hAnsi="Times New Roman" w:cs="Times New Roman"/>
                <w:sz w:val="28"/>
                <w:szCs w:val="28"/>
              </w:rPr>
              <w:t xml:space="preserve"> О.О.)</w:t>
            </w:r>
          </w:p>
        </w:tc>
      </w:tr>
      <w:tr w:rsidR="00BF5822" w:rsidRPr="00BF5822" w14:paraId="3DE7F6F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4B773C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227</w:t>
            </w:r>
          </w:p>
        </w:tc>
        <w:tc>
          <w:tcPr>
            <w:tcW w:w="1879" w:type="dxa"/>
            <w:tcBorders>
              <w:top w:val="single" w:sz="4" w:space="0" w:color="auto"/>
              <w:left w:val="single" w:sz="4" w:space="0" w:color="auto"/>
              <w:bottom w:val="single" w:sz="4" w:space="0" w:color="auto"/>
              <w:right w:val="single" w:sz="4" w:space="0" w:color="auto"/>
            </w:tcBorders>
          </w:tcPr>
          <w:p w14:paraId="4CE23F1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16.08.2021</w:t>
            </w:r>
          </w:p>
        </w:tc>
        <w:tc>
          <w:tcPr>
            <w:tcW w:w="7176" w:type="dxa"/>
            <w:tcBorders>
              <w:top w:val="single" w:sz="4" w:space="0" w:color="auto"/>
              <w:left w:val="single" w:sz="4" w:space="0" w:color="auto"/>
              <w:bottom w:val="single" w:sz="4" w:space="0" w:color="auto"/>
              <w:right w:val="single" w:sz="4" w:space="0" w:color="auto"/>
            </w:tcBorders>
          </w:tcPr>
          <w:p w14:paraId="1E9B1100"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w:t>
            </w:r>
            <w:proofErr w:type="spellStart"/>
            <w:r w:rsidRPr="00BF5822">
              <w:rPr>
                <w:rFonts w:ascii="Times New Roman" w:eastAsia="Calibri" w:hAnsi="Times New Roman" w:cs="Times New Roman"/>
                <w:sz w:val="28"/>
                <w:szCs w:val="28"/>
              </w:rPr>
              <w:t>Пшенка</w:t>
            </w:r>
            <w:proofErr w:type="spellEnd"/>
            <w:r w:rsidRPr="00BF5822">
              <w:rPr>
                <w:rFonts w:ascii="Times New Roman" w:eastAsia="Calibri" w:hAnsi="Times New Roman" w:cs="Times New Roman"/>
                <w:sz w:val="28"/>
                <w:szCs w:val="28"/>
              </w:rPr>
              <w:t xml:space="preserve"> О.В.)</w:t>
            </w:r>
          </w:p>
        </w:tc>
      </w:tr>
      <w:tr w:rsidR="00BF5822" w:rsidRPr="00BF5822" w14:paraId="76B00AFF"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6F9D33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228</w:t>
            </w:r>
          </w:p>
        </w:tc>
        <w:tc>
          <w:tcPr>
            <w:tcW w:w="1879" w:type="dxa"/>
            <w:tcBorders>
              <w:top w:val="single" w:sz="4" w:space="0" w:color="auto"/>
              <w:left w:val="single" w:sz="4" w:space="0" w:color="auto"/>
              <w:bottom w:val="single" w:sz="4" w:space="0" w:color="auto"/>
              <w:right w:val="single" w:sz="4" w:space="0" w:color="auto"/>
            </w:tcBorders>
          </w:tcPr>
          <w:p w14:paraId="3927F5D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4D0FEAD0"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нагородження Грамотою Сіверської міської ради</w:t>
            </w:r>
          </w:p>
        </w:tc>
      </w:tr>
      <w:tr w:rsidR="00BF5822" w:rsidRPr="00BF5822" w14:paraId="3C1A0048"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AA2C5E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229</w:t>
            </w:r>
          </w:p>
        </w:tc>
        <w:tc>
          <w:tcPr>
            <w:tcW w:w="1879" w:type="dxa"/>
            <w:tcBorders>
              <w:top w:val="single" w:sz="4" w:space="0" w:color="auto"/>
              <w:left w:val="single" w:sz="4" w:space="0" w:color="auto"/>
              <w:bottom w:val="single" w:sz="4" w:space="0" w:color="auto"/>
              <w:right w:val="single" w:sz="4" w:space="0" w:color="auto"/>
            </w:tcBorders>
          </w:tcPr>
          <w:p w14:paraId="318E42A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399FA216"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оголошення Подяки Сіверської міської ради</w:t>
            </w:r>
          </w:p>
        </w:tc>
      </w:tr>
      <w:tr w:rsidR="00BF5822" w:rsidRPr="00BF5822" w14:paraId="2C61EACF"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C899F4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230</w:t>
            </w:r>
          </w:p>
        </w:tc>
        <w:tc>
          <w:tcPr>
            <w:tcW w:w="1879" w:type="dxa"/>
            <w:tcBorders>
              <w:top w:val="single" w:sz="4" w:space="0" w:color="auto"/>
              <w:left w:val="single" w:sz="4" w:space="0" w:color="auto"/>
              <w:bottom w:val="single" w:sz="4" w:space="0" w:color="auto"/>
              <w:right w:val="single" w:sz="4" w:space="0" w:color="auto"/>
            </w:tcBorders>
          </w:tcPr>
          <w:p w14:paraId="56B0277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3EE683F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використання коштів цільового фонду для проведення загальноміських заходів присвячених 30 річниці незалежності України</w:t>
            </w:r>
          </w:p>
        </w:tc>
      </w:tr>
      <w:tr w:rsidR="00BF5822" w:rsidRPr="00BF5822" w14:paraId="787AC42A"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379CAA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231</w:t>
            </w:r>
          </w:p>
        </w:tc>
        <w:tc>
          <w:tcPr>
            <w:tcW w:w="1879" w:type="dxa"/>
            <w:tcBorders>
              <w:top w:val="single" w:sz="4" w:space="0" w:color="auto"/>
              <w:left w:val="single" w:sz="4" w:space="0" w:color="auto"/>
              <w:bottom w:val="single" w:sz="4" w:space="0" w:color="auto"/>
              <w:right w:val="single" w:sz="4" w:space="0" w:color="auto"/>
            </w:tcBorders>
          </w:tcPr>
          <w:p w14:paraId="325F94F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17E2F26B"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скликання чергової 16-ї сесії міської ради 8-го скликання</w:t>
            </w:r>
          </w:p>
        </w:tc>
      </w:tr>
      <w:tr w:rsidR="00BF5822" w:rsidRPr="00BF5822" w14:paraId="7312C137"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8C4828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232</w:t>
            </w:r>
          </w:p>
        </w:tc>
        <w:tc>
          <w:tcPr>
            <w:tcW w:w="1879" w:type="dxa"/>
            <w:tcBorders>
              <w:top w:val="single" w:sz="4" w:space="0" w:color="auto"/>
              <w:left w:val="single" w:sz="4" w:space="0" w:color="auto"/>
              <w:bottom w:val="single" w:sz="4" w:space="0" w:color="auto"/>
              <w:right w:val="single" w:sz="4" w:space="0" w:color="auto"/>
            </w:tcBorders>
          </w:tcPr>
          <w:p w14:paraId="45D07E3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20.08.2021</w:t>
            </w:r>
          </w:p>
        </w:tc>
        <w:tc>
          <w:tcPr>
            <w:tcW w:w="7176" w:type="dxa"/>
            <w:tcBorders>
              <w:top w:val="single" w:sz="4" w:space="0" w:color="auto"/>
              <w:left w:val="single" w:sz="4" w:space="0" w:color="auto"/>
              <w:bottom w:val="single" w:sz="4" w:space="0" w:color="auto"/>
              <w:right w:val="single" w:sz="4" w:space="0" w:color="auto"/>
            </w:tcBorders>
          </w:tcPr>
          <w:p w14:paraId="6A87B40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керівників самостійних структурних підрозділів міської ради з нагоди державного свята «День незалежності України»</w:t>
            </w:r>
          </w:p>
        </w:tc>
      </w:tr>
      <w:tr w:rsidR="00BF5822" w:rsidRPr="00BF5822" w14:paraId="2BE6BDEF"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18B562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233</w:t>
            </w:r>
          </w:p>
        </w:tc>
        <w:tc>
          <w:tcPr>
            <w:tcW w:w="1879" w:type="dxa"/>
            <w:tcBorders>
              <w:top w:val="single" w:sz="4" w:space="0" w:color="auto"/>
              <w:left w:val="single" w:sz="4" w:space="0" w:color="auto"/>
              <w:bottom w:val="single" w:sz="4" w:space="0" w:color="auto"/>
              <w:right w:val="single" w:sz="4" w:space="0" w:color="auto"/>
            </w:tcBorders>
          </w:tcPr>
          <w:p w14:paraId="4975546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25.08.2021</w:t>
            </w:r>
          </w:p>
        </w:tc>
        <w:tc>
          <w:tcPr>
            <w:tcW w:w="7176" w:type="dxa"/>
            <w:tcBorders>
              <w:top w:val="single" w:sz="4" w:space="0" w:color="auto"/>
              <w:left w:val="single" w:sz="4" w:space="0" w:color="auto"/>
              <w:bottom w:val="single" w:sz="4" w:space="0" w:color="auto"/>
              <w:right w:val="single" w:sz="4" w:space="0" w:color="auto"/>
            </w:tcBorders>
          </w:tcPr>
          <w:p w14:paraId="3534211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за серпень 2021 року керівників самостійних структурних підрозділів міської ради</w:t>
            </w:r>
          </w:p>
        </w:tc>
      </w:tr>
      <w:tr w:rsidR="00BF5822" w:rsidRPr="00BF5822" w14:paraId="64E7E769"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E114B5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234</w:t>
            </w:r>
          </w:p>
        </w:tc>
        <w:tc>
          <w:tcPr>
            <w:tcW w:w="1879" w:type="dxa"/>
            <w:tcBorders>
              <w:top w:val="single" w:sz="4" w:space="0" w:color="auto"/>
              <w:left w:val="single" w:sz="4" w:space="0" w:color="auto"/>
              <w:bottom w:val="single" w:sz="4" w:space="0" w:color="auto"/>
              <w:right w:val="single" w:sz="4" w:space="0" w:color="auto"/>
            </w:tcBorders>
          </w:tcPr>
          <w:p w14:paraId="088460C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26.08.2021</w:t>
            </w:r>
          </w:p>
        </w:tc>
        <w:tc>
          <w:tcPr>
            <w:tcW w:w="7176" w:type="dxa"/>
            <w:tcBorders>
              <w:top w:val="single" w:sz="4" w:space="0" w:color="auto"/>
              <w:left w:val="single" w:sz="4" w:space="0" w:color="auto"/>
              <w:bottom w:val="single" w:sz="4" w:space="0" w:color="auto"/>
              <w:right w:val="single" w:sz="4" w:space="0" w:color="auto"/>
            </w:tcBorders>
          </w:tcPr>
          <w:p w14:paraId="5981D57C"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w:t>
            </w:r>
            <w:proofErr w:type="spellStart"/>
            <w:r w:rsidRPr="00BF5822">
              <w:rPr>
                <w:rFonts w:ascii="Times New Roman" w:eastAsia="Calibri" w:hAnsi="Times New Roman" w:cs="Times New Roman"/>
                <w:sz w:val="28"/>
                <w:szCs w:val="28"/>
              </w:rPr>
              <w:t>М’ясоєдова</w:t>
            </w:r>
            <w:proofErr w:type="spellEnd"/>
            <w:r w:rsidRPr="00BF5822">
              <w:rPr>
                <w:rFonts w:ascii="Times New Roman" w:eastAsia="Calibri" w:hAnsi="Times New Roman" w:cs="Times New Roman"/>
                <w:sz w:val="28"/>
                <w:szCs w:val="28"/>
              </w:rPr>
              <w:t xml:space="preserve"> Ж.Ю.)</w:t>
            </w:r>
          </w:p>
        </w:tc>
      </w:tr>
      <w:tr w:rsidR="00BF5822" w:rsidRPr="00BF5822" w14:paraId="1D6185E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FA5A08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235</w:t>
            </w:r>
          </w:p>
        </w:tc>
        <w:tc>
          <w:tcPr>
            <w:tcW w:w="1879" w:type="dxa"/>
            <w:tcBorders>
              <w:top w:val="single" w:sz="4" w:space="0" w:color="auto"/>
              <w:left w:val="single" w:sz="4" w:space="0" w:color="auto"/>
              <w:bottom w:val="single" w:sz="4" w:space="0" w:color="auto"/>
              <w:right w:val="single" w:sz="4" w:space="0" w:color="auto"/>
            </w:tcBorders>
          </w:tcPr>
          <w:p w14:paraId="000C3EC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26.08.2021</w:t>
            </w:r>
          </w:p>
        </w:tc>
        <w:tc>
          <w:tcPr>
            <w:tcW w:w="7176" w:type="dxa"/>
            <w:tcBorders>
              <w:top w:val="single" w:sz="4" w:space="0" w:color="auto"/>
              <w:left w:val="single" w:sz="4" w:space="0" w:color="auto"/>
              <w:bottom w:val="single" w:sz="4" w:space="0" w:color="auto"/>
              <w:right w:val="single" w:sz="4" w:space="0" w:color="auto"/>
            </w:tcBorders>
          </w:tcPr>
          <w:p w14:paraId="70D102B3"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відкликання з основної щорічної відпустки</w:t>
            </w:r>
          </w:p>
        </w:tc>
      </w:tr>
      <w:tr w:rsidR="00BF5822" w:rsidRPr="00BF5822" w14:paraId="7BA63BCF"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15A3C7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236</w:t>
            </w:r>
          </w:p>
        </w:tc>
        <w:tc>
          <w:tcPr>
            <w:tcW w:w="1879" w:type="dxa"/>
            <w:tcBorders>
              <w:top w:val="single" w:sz="4" w:space="0" w:color="auto"/>
              <w:left w:val="single" w:sz="4" w:space="0" w:color="auto"/>
              <w:bottom w:val="single" w:sz="4" w:space="0" w:color="auto"/>
              <w:right w:val="single" w:sz="4" w:space="0" w:color="auto"/>
            </w:tcBorders>
          </w:tcPr>
          <w:p w14:paraId="3DCF7E3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30.08.2021</w:t>
            </w:r>
          </w:p>
        </w:tc>
        <w:tc>
          <w:tcPr>
            <w:tcW w:w="7176" w:type="dxa"/>
            <w:tcBorders>
              <w:top w:val="single" w:sz="4" w:space="0" w:color="auto"/>
              <w:left w:val="single" w:sz="4" w:space="0" w:color="auto"/>
              <w:bottom w:val="single" w:sz="4" w:space="0" w:color="auto"/>
              <w:right w:val="single" w:sz="4" w:space="0" w:color="auto"/>
            </w:tcBorders>
          </w:tcPr>
          <w:p w14:paraId="5C2B13DF"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w:t>
            </w:r>
            <w:proofErr w:type="spellStart"/>
            <w:r w:rsidRPr="00BF5822">
              <w:rPr>
                <w:rFonts w:ascii="Times New Roman" w:eastAsia="Calibri" w:hAnsi="Times New Roman" w:cs="Times New Roman"/>
                <w:sz w:val="28"/>
                <w:szCs w:val="28"/>
              </w:rPr>
              <w:t>Рєзнікова</w:t>
            </w:r>
            <w:proofErr w:type="spellEnd"/>
            <w:r w:rsidRPr="00BF5822">
              <w:rPr>
                <w:rFonts w:ascii="Times New Roman" w:eastAsia="Calibri" w:hAnsi="Times New Roman" w:cs="Times New Roman"/>
                <w:sz w:val="28"/>
                <w:szCs w:val="28"/>
              </w:rPr>
              <w:t xml:space="preserve"> С.М.)</w:t>
            </w:r>
          </w:p>
        </w:tc>
      </w:tr>
      <w:tr w:rsidR="00BF5822" w:rsidRPr="00BF5822" w14:paraId="38FC6D29"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351605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237</w:t>
            </w:r>
          </w:p>
        </w:tc>
        <w:tc>
          <w:tcPr>
            <w:tcW w:w="1879" w:type="dxa"/>
            <w:tcBorders>
              <w:top w:val="single" w:sz="4" w:space="0" w:color="auto"/>
              <w:left w:val="single" w:sz="4" w:space="0" w:color="auto"/>
              <w:bottom w:val="single" w:sz="4" w:space="0" w:color="auto"/>
              <w:right w:val="single" w:sz="4" w:space="0" w:color="auto"/>
            </w:tcBorders>
          </w:tcPr>
          <w:p w14:paraId="53E907D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30.08.2021</w:t>
            </w:r>
          </w:p>
        </w:tc>
        <w:tc>
          <w:tcPr>
            <w:tcW w:w="7176" w:type="dxa"/>
            <w:tcBorders>
              <w:top w:val="single" w:sz="4" w:space="0" w:color="auto"/>
              <w:left w:val="single" w:sz="4" w:space="0" w:color="auto"/>
              <w:bottom w:val="single" w:sz="4" w:space="0" w:color="auto"/>
              <w:right w:val="single" w:sz="4" w:space="0" w:color="auto"/>
            </w:tcBorders>
          </w:tcPr>
          <w:p w14:paraId="2DDE01EB"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скликання позачергової 17-ї сесії міської ради 8-го скликання</w:t>
            </w:r>
          </w:p>
        </w:tc>
      </w:tr>
      <w:tr w:rsidR="00BF5822" w:rsidRPr="00BF5822" w14:paraId="4BB63B9E"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6F4A11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238</w:t>
            </w:r>
          </w:p>
        </w:tc>
        <w:tc>
          <w:tcPr>
            <w:tcW w:w="1879" w:type="dxa"/>
            <w:tcBorders>
              <w:top w:val="single" w:sz="4" w:space="0" w:color="auto"/>
              <w:left w:val="single" w:sz="4" w:space="0" w:color="auto"/>
              <w:bottom w:val="single" w:sz="4" w:space="0" w:color="auto"/>
              <w:right w:val="single" w:sz="4" w:space="0" w:color="auto"/>
            </w:tcBorders>
          </w:tcPr>
          <w:p w14:paraId="31D528C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31.08.2021</w:t>
            </w:r>
          </w:p>
        </w:tc>
        <w:tc>
          <w:tcPr>
            <w:tcW w:w="7176" w:type="dxa"/>
            <w:tcBorders>
              <w:top w:val="single" w:sz="4" w:space="0" w:color="auto"/>
              <w:left w:val="single" w:sz="4" w:space="0" w:color="auto"/>
              <w:bottom w:val="single" w:sz="4" w:space="0" w:color="auto"/>
              <w:right w:val="single" w:sz="4" w:space="0" w:color="auto"/>
            </w:tcBorders>
          </w:tcPr>
          <w:p w14:paraId="598B2FD1"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виконання обов’язків директора КЗ «ЦФЗН «Спорт для всіх»</w:t>
            </w:r>
          </w:p>
        </w:tc>
      </w:tr>
      <w:tr w:rsidR="00BF5822" w:rsidRPr="00BF5822" w14:paraId="477B1337"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919FC4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239</w:t>
            </w:r>
          </w:p>
        </w:tc>
        <w:tc>
          <w:tcPr>
            <w:tcW w:w="1879" w:type="dxa"/>
            <w:tcBorders>
              <w:top w:val="single" w:sz="4" w:space="0" w:color="auto"/>
              <w:left w:val="single" w:sz="4" w:space="0" w:color="auto"/>
              <w:bottom w:val="single" w:sz="4" w:space="0" w:color="auto"/>
              <w:right w:val="single" w:sz="4" w:space="0" w:color="auto"/>
            </w:tcBorders>
          </w:tcPr>
          <w:p w14:paraId="64F1295B"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31.08.2021</w:t>
            </w:r>
          </w:p>
        </w:tc>
        <w:tc>
          <w:tcPr>
            <w:tcW w:w="7176" w:type="dxa"/>
            <w:tcBorders>
              <w:top w:val="single" w:sz="4" w:space="0" w:color="auto"/>
              <w:left w:val="single" w:sz="4" w:space="0" w:color="auto"/>
              <w:bottom w:val="single" w:sz="4" w:space="0" w:color="auto"/>
              <w:right w:val="single" w:sz="4" w:space="0" w:color="auto"/>
            </w:tcBorders>
          </w:tcPr>
          <w:p w14:paraId="12CC6CE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утворення комісії з інвентаризації водних об’єктів державної та комунальної власності на території Сіверської міської територіальної громади</w:t>
            </w:r>
          </w:p>
        </w:tc>
      </w:tr>
      <w:tr w:rsidR="00BF5822" w:rsidRPr="00BF5822" w14:paraId="5F83EA2E"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79D066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240</w:t>
            </w:r>
          </w:p>
        </w:tc>
        <w:tc>
          <w:tcPr>
            <w:tcW w:w="1879" w:type="dxa"/>
            <w:tcBorders>
              <w:top w:val="single" w:sz="4" w:space="0" w:color="auto"/>
              <w:left w:val="single" w:sz="4" w:space="0" w:color="auto"/>
              <w:bottom w:val="single" w:sz="4" w:space="0" w:color="auto"/>
              <w:right w:val="single" w:sz="4" w:space="0" w:color="auto"/>
            </w:tcBorders>
          </w:tcPr>
          <w:p w14:paraId="3E0AE2E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01.09.2021</w:t>
            </w:r>
          </w:p>
        </w:tc>
        <w:tc>
          <w:tcPr>
            <w:tcW w:w="7176" w:type="dxa"/>
            <w:tcBorders>
              <w:top w:val="single" w:sz="4" w:space="0" w:color="auto"/>
              <w:left w:val="single" w:sz="4" w:space="0" w:color="auto"/>
              <w:bottom w:val="single" w:sz="4" w:space="0" w:color="auto"/>
              <w:right w:val="single" w:sz="4" w:space="0" w:color="auto"/>
            </w:tcBorders>
          </w:tcPr>
          <w:p w14:paraId="42AF70B7"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нагородження Грамотою Сіверської міської ради</w:t>
            </w:r>
          </w:p>
        </w:tc>
      </w:tr>
      <w:tr w:rsidR="00BF5822" w:rsidRPr="00BF5822" w14:paraId="24A31BDE"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2BBCE6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241</w:t>
            </w:r>
          </w:p>
        </w:tc>
        <w:tc>
          <w:tcPr>
            <w:tcW w:w="1879" w:type="dxa"/>
            <w:tcBorders>
              <w:top w:val="single" w:sz="4" w:space="0" w:color="auto"/>
              <w:left w:val="single" w:sz="4" w:space="0" w:color="auto"/>
              <w:bottom w:val="single" w:sz="4" w:space="0" w:color="auto"/>
              <w:right w:val="single" w:sz="4" w:space="0" w:color="auto"/>
            </w:tcBorders>
          </w:tcPr>
          <w:p w14:paraId="59EA7AF8"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02.09.2021</w:t>
            </w:r>
          </w:p>
        </w:tc>
        <w:tc>
          <w:tcPr>
            <w:tcW w:w="7176" w:type="dxa"/>
            <w:tcBorders>
              <w:top w:val="single" w:sz="4" w:space="0" w:color="auto"/>
              <w:left w:val="single" w:sz="4" w:space="0" w:color="auto"/>
              <w:bottom w:val="single" w:sz="4" w:space="0" w:color="auto"/>
              <w:right w:val="single" w:sz="4" w:space="0" w:color="auto"/>
            </w:tcBorders>
          </w:tcPr>
          <w:p w14:paraId="137C5A5B"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BF5822" w:rsidRPr="00BF5822" w14:paraId="7D9672BE"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070E01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242</w:t>
            </w:r>
          </w:p>
        </w:tc>
        <w:tc>
          <w:tcPr>
            <w:tcW w:w="1879" w:type="dxa"/>
            <w:tcBorders>
              <w:top w:val="single" w:sz="4" w:space="0" w:color="auto"/>
              <w:left w:val="single" w:sz="4" w:space="0" w:color="auto"/>
              <w:bottom w:val="single" w:sz="4" w:space="0" w:color="auto"/>
              <w:right w:val="single" w:sz="4" w:space="0" w:color="auto"/>
            </w:tcBorders>
          </w:tcPr>
          <w:p w14:paraId="25511D3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06.09.2021</w:t>
            </w:r>
          </w:p>
        </w:tc>
        <w:tc>
          <w:tcPr>
            <w:tcW w:w="7176" w:type="dxa"/>
            <w:tcBorders>
              <w:top w:val="single" w:sz="4" w:space="0" w:color="auto"/>
              <w:left w:val="single" w:sz="4" w:space="0" w:color="auto"/>
              <w:bottom w:val="single" w:sz="4" w:space="0" w:color="auto"/>
              <w:right w:val="single" w:sz="4" w:space="0" w:color="auto"/>
            </w:tcBorders>
          </w:tcPr>
          <w:p w14:paraId="33DB4297"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невикористаної частини основної щорічної відпустки (</w:t>
            </w:r>
            <w:proofErr w:type="spellStart"/>
            <w:r w:rsidRPr="00BF5822">
              <w:rPr>
                <w:rFonts w:ascii="Times New Roman" w:eastAsia="Calibri" w:hAnsi="Times New Roman" w:cs="Times New Roman"/>
                <w:sz w:val="28"/>
                <w:szCs w:val="28"/>
              </w:rPr>
              <w:t>Корсун</w:t>
            </w:r>
            <w:proofErr w:type="spellEnd"/>
            <w:r w:rsidRPr="00BF5822">
              <w:rPr>
                <w:rFonts w:ascii="Times New Roman" w:eastAsia="Calibri" w:hAnsi="Times New Roman" w:cs="Times New Roman"/>
                <w:sz w:val="28"/>
                <w:szCs w:val="28"/>
              </w:rPr>
              <w:t xml:space="preserve"> А.О.)</w:t>
            </w:r>
          </w:p>
        </w:tc>
      </w:tr>
      <w:tr w:rsidR="00BF5822" w:rsidRPr="00BF5822" w14:paraId="2407526D"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FBCE5B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243</w:t>
            </w:r>
          </w:p>
        </w:tc>
        <w:tc>
          <w:tcPr>
            <w:tcW w:w="1879" w:type="dxa"/>
            <w:tcBorders>
              <w:top w:val="single" w:sz="4" w:space="0" w:color="auto"/>
              <w:left w:val="single" w:sz="4" w:space="0" w:color="auto"/>
              <w:bottom w:val="single" w:sz="4" w:space="0" w:color="auto"/>
              <w:right w:val="single" w:sz="4" w:space="0" w:color="auto"/>
            </w:tcBorders>
          </w:tcPr>
          <w:p w14:paraId="5CC4D57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07.09.2021</w:t>
            </w:r>
          </w:p>
        </w:tc>
        <w:tc>
          <w:tcPr>
            <w:tcW w:w="7176" w:type="dxa"/>
            <w:tcBorders>
              <w:top w:val="single" w:sz="4" w:space="0" w:color="auto"/>
              <w:left w:val="single" w:sz="4" w:space="0" w:color="auto"/>
              <w:bottom w:val="single" w:sz="4" w:space="0" w:color="auto"/>
              <w:right w:val="single" w:sz="4" w:space="0" w:color="auto"/>
            </w:tcBorders>
          </w:tcPr>
          <w:p w14:paraId="063E6DCF"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затвердження посадових інструкцій працівників загального відділу виконкому міської ради</w:t>
            </w:r>
          </w:p>
        </w:tc>
      </w:tr>
      <w:tr w:rsidR="00BF5822" w:rsidRPr="00BF5822" w14:paraId="029301A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47F1EA3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244</w:t>
            </w:r>
          </w:p>
        </w:tc>
        <w:tc>
          <w:tcPr>
            <w:tcW w:w="1879" w:type="dxa"/>
            <w:tcBorders>
              <w:top w:val="single" w:sz="4" w:space="0" w:color="auto"/>
              <w:left w:val="single" w:sz="4" w:space="0" w:color="auto"/>
              <w:bottom w:val="single" w:sz="4" w:space="0" w:color="auto"/>
              <w:right w:val="single" w:sz="4" w:space="0" w:color="auto"/>
            </w:tcBorders>
          </w:tcPr>
          <w:p w14:paraId="26B3899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07.09.2021</w:t>
            </w:r>
          </w:p>
        </w:tc>
        <w:tc>
          <w:tcPr>
            <w:tcW w:w="7176" w:type="dxa"/>
            <w:tcBorders>
              <w:top w:val="single" w:sz="4" w:space="0" w:color="auto"/>
              <w:left w:val="single" w:sz="4" w:space="0" w:color="auto"/>
              <w:bottom w:val="single" w:sz="4" w:space="0" w:color="auto"/>
              <w:right w:val="single" w:sz="4" w:space="0" w:color="auto"/>
            </w:tcBorders>
          </w:tcPr>
          <w:p w14:paraId="50B31E0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r w:rsidR="00BF5822" w:rsidRPr="00BF5822" w14:paraId="12C78C8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CB23B3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245</w:t>
            </w:r>
          </w:p>
        </w:tc>
        <w:tc>
          <w:tcPr>
            <w:tcW w:w="1879" w:type="dxa"/>
            <w:tcBorders>
              <w:top w:val="single" w:sz="4" w:space="0" w:color="auto"/>
              <w:left w:val="single" w:sz="4" w:space="0" w:color="auto"/>
              <w:bottom w:val="single" w:sz="4" w:space="0" w:color="auto"/>
              <w:right w:val="single" w:sz="4" w:space="0" w:color="auto"/>
            </w:tcBorders>
          </w:tcPr>
          <w:p w14:paraId="3C9713B0"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07.09.2021</w:t>
            </w:r>
          </w:p>
        </w:tc>
        <w:tc>
          <w:tcPr>
            <w:tcW w:w="7176" w:type="dxa"/>
            <w:tcBorders>
              <w:top w:val="single" w:sz="4" w:space="0" w:color="auto"/>
              <w:left w:val="single" w:sz="4" w:space="0" w:color="auto"/>
              <w:bottom w:val="single" w:sz="4" w:space="0" w:color="auto"/>
              <w:right w:val="single" w:sz="4" w:space="0" w:color="auto"/>
            </w:tcBorders>
          </w:tcPr>
          <w:p w14:paraId="0ADB1BD6"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BF5822" w:rsidRPr="00BF5822" w14:paraId="7A303168"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C65E75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246</w:t>
            </w:r>
          </w:p>
        </w:tc>
        <w:tc>
          <w:tcPr>
            <w:tcW w:w="1879" w:type="dxa"/>
            <w:tcBorders>
              <w:top w:val="single" w:sz="4" w:space="0" w:color="auto"/>
              <w:left w:val="single" w:sz="4" w:space="0" w:color="auto"/>
              <w:bottom w:val="single" w:sz="4" w:space="0" w:color="auto"/>
              <w:right w:val="single" w:sz="4" w:space="0" w:color="auto"/>
            </w:tcBorders>
          </w:tcPr>
          <w:p w14:paraId="3C68AA1B"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16529BD0"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на честь професійного свята Всеукраїнського дня бібліотек (</w:t>
            </w:r>
            <w:proofErr w:type="spellStart"/>
            <w:r w:rsidRPr="00BF5822">
              <w:rPr>
                <w:rFonts w:ascii="Times New Roman" w:eastAsia="Calibri" w:hAnsi="Times New Roman" w:cs="Times New Roman"/>
                <w:sz w:val="28"/>
                <w:szCs w:val="28"/>
              </w:rPr>
              <w:t>Котинська</w:t>
            </w:r>
            <w:proofErr w:type="spellEnd"/>
            <w:r w:rsidRPr="00BF5822">
              <w:rPr>
                <w:rFonts w:ascii="Times New Roman" w:eastAsia="Calibri" w:hAnsi="Times New Roman" w:cs="Times New Roman"/>
                <w:sz w:val="28"/>
                <w:szCs w:val="28"/>
              </w:rPr>
              <w:t xml:space="preserve"> В.В.)</w:t>
            </w:r>
          </w:p>
        </w:tc>
      </w:tr>
      <w:tr w:rsidR="00BF5822" w:rsidRPr="00BF5822" w14:paraId="12FC305C"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5E4617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247</w:t>
            </w:r>
          </w:p>
        </w:tc>
        <w:tc>
          <w:tcPr>
            <w:tcW w:w="1879" w:type="dxa"/>
            <w:tcBorders>
              <w:top w:val="single" w:sz="4" w:space="0" w:color="auto"/>
              <w:left w:val="single" w:sz="4" w:space="0" w:color="auto"/>
              <w:bottom w:val="single" w:sz="4" w:space="0" w:color="auto"/>
              <w:right w:val="single" w:sz="4" w:space="0" w:color="auto"/>
            </w:tcBorders>
          </w:tcPr>
          <w:p w14:paraId="457CB1E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5BC0EACA"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основної та додаткової щорічної відпустки (</w:t>
            </w:r>
            <w:proofErr w:type="spellStart"/>
            <w:r w:rsidRPr="00BF5822">
              <w:rPr>
                <w:rFonts w:ascii="Times New Roman" w:eastAsia="Calibri" w:hAnsi="Times New Roman" w:cs="Times New Roman"/>
                <w:sz w:val="28"/>
                <w:szCs w:val="28"/>
              </w:rPr>
              <w:t>Котинська</w:t>
            </w:r>
            <w:proofErr w:type="spellEnd"/>
            <w:r w:rsidRPr="00BF5822">
              <w:rPr>
                <w:rFonts w:ascii="Times New Roman" w:eastAsia="Calibri" w:hAnsi="Times New Roman" w:cs="Times New Roman"/>
                <w:sz w:val="28"/>
                <w:szCs w:val="28"/>
              </w:rPr>
              <w:t xml:space="preserve"> В.В.)</w:t>
            </w:r>
          </w:p>
        </w:tc>
      </w:tr>
      <w:tr w:rsidR="00BF5822" w:rsidRPr="00BF5822" w14:paraId="68162DA3"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FD7FF4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248</w:t>
            </w:r>
          </w:p>
        </w:tc>
        <w:tc>
          <w:tcPr>
            <w:tcW w:w="1879" w:type="dxa"/>
            <w:tcBorders>
              <w:top w:val="single" w:sz="4" w:space="0" w:color="auto"/>
              <w:left w:val="single" w:sz="4" w:space="0" w:color="auto"/>
              <w:bottom w:val="single" w:sz="4" w:space="0" w:color="auto"/>
              <w:right w:val="single" w:sz="4" w:space="0" w:color="auto"/>
            </w:tcBorders>
          </w:tcPr>
          <w:p w14:paraId="4C68458B"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5740B2BF"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перенесення робочих днів у 2022 році</w:t>
            </w:r>
          </w:p>
        </w:tc>
      </w:tr>
      <w:tr w:rsidR="00BF5822" w:rsidRPr="00BF5822" w14:paraId="10285758" w14:textId="77777777" w:rsidTr="00FC14B2">
        <w:trPr>
          <w:trHeight w:val="955"/>
        </w:trPr>
        <w:tc>
          <w:tcPr>
            <w:tcW w:w="863" w:type="dxa"/>
            <w:tcBorders>
              <w:top w:val="single" w:sz="4" w:space="0" w:color="auto"/>
              <w:left w:val="single" w:sz="4" w:space="0" w:color="auto"/>
              <w:bottom w:val="single" w:sz="4" w:space="0" w:color="auto"/>
              <w:right w:val="single" w:sz="4" w:space="0" w:color="auto"/>
            </w:tcBorders>
          </w:tcPr>
          <w:p w14:paraId="35E1C7C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249</w:t>
            </w:r>
          </w:p>
        </w:tc>
        <w:tc>
          <w:tcPr>
            <w:tcW w:w="1879" w:type="dxa"/>
            <w:tcBorders>
              <w:top w:val="single" w:sz="4" w:space="0" w:color="auto"/>
              <w:left w:val="single" w:sz="4" w:space="0" w:color="auto"/>
              <w:bottom w:val="single" w:sz="4" w:space="0" w:color="auto"/>
              <w:right w:val="single" w:sz="4" w:space="0" w:color="auto"/>
            </w:tcBorders>
          </w:tcPr>
          <w:p w14:paraId="31B9863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355EC7EB"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від 12.02.2019 № 37 «Про затвердження номенклатури справ Сіверської міської ради та її виконкому на 2019 рік»</w:t>
            </w:r>
          </w:p>
        </w:tc>
      </w:tr>
      <w:tr w:rsidR="00BF5822" w:rsidRPr="00BF5822" w14:paraId="114AA1CD"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76AB7DB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250</w:t>
            </w:r>
          </w:p>
        </w:tc>
        <w:tc>
          <w:tcPr>
            <w:tcW w:w="1879" w:type="dxa"/>
            <w:tcBorders>
              <w:top w:val="single" w:sz="4" w:space="0" w:color="auto"/>
              <w:left w:val="single" w:sz="4" w:space="0" w:color="auto"/>
              <w:bottom w:val="single" w:sz="4" w:space="0" w:color="auto"/>
              <w:right w:val="single" w:sz="4" w:space="0" w:color="auto"/>
            </w:tcBorders>
          </w:tcPr>
          <w:p w14:paraId="2C01EE61"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6122DB79"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утворення комісії для підтвердження непридатності до використання в роботі печатки та штампу в Сіверській міській раді та її виконавчому комітеті</w:t>
            </w:r>
          </w:p>
        </w:tc>
      </w:tr>
      <w:tr w:rsidR="00BF5822" w:rsidRPr="00BF5822" w14:paraId="0E69F988"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772DFE1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251</w:t>
            </w:r>
          </w:p>
        </w:tc>
        <w:tc>
          <w:tcPr>
            <w:tcW w:w="1879" w:type="dxa"/>
            <w:tcBorders>
              <w:top w:val="single" w:sz="4" w:space="0" w:color="auto"/>
              <w:left w:val="single" w:sz="4" w:space="0" w:color="auto"/>
              <w:bottom w:val="single" w:sz="4" w:space="0" w:color="auto"/>
              <w:right w:val="single" w:sz="4" w:space="0" w:color="auto"/>
            </w:tcBorders>
          </w:tcPr>
          <w:p w14:paraId="3A791F7B"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53B97FD5"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зберігання і користування гербовими, канцелярськими печатками, штампами Сіверської міської ради та її виконавчого комітету</w:t>
            </w:r>
          </w:p>
        </w:tc>
      </w:tr>
      <w:tr w:rsidR="00BF5822" w:rsidRPr="00BF5822" w14:paraId="5F5BC2A7"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296802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252</w:t>
            </w:r>
          </w:p>
        </w:tc>
        <w:tc>
          <w:tcPr>
            <w:tcW w:w="1879" w:type="dxa"/>
            <w:tcBorders>
              <w:top w:val="single" w:sz="4" w:space="0" w:color="auto"/>
              <w:left w:val="single" w:sz="4" w:space="0" w:color="auto"/>
              <w:bottom w:val="single" w:sz="4" w:space="0" w:color="auto"/>
              <w:right w:val="single" w:sz="4" w:space="0" w:color="auto"/>
            </w:tcBorders>
          </w:tcPr>
          <w:p w14:paraId="32BEC59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5BAEE388"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встановлення надбавки (Лисенко Б.В.)</w:t>
            </w:r>
          </w:p>
        </w:tc>
      </w:tr>
      <w:tr w:rsidR="00BF5822" w:rsidRPr="00BF5822" w14:paraId="59E06B0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E47703C"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253</w:t>
            </w:r>
          </w:p>
        </w:tc>
        <w:tc>
          <w:tcPr>
            <w:tcW w:w="1879" w:type="dxa"/>
            <w:tcBorders>
              <w:top w:val="single" w:sz="4" w:space="0" w:color="auto"/>
              <w:left w:val="single" w:sz="4" w:space="0" w:color="auto"/>
              <w:bottom w:val="single" w:sz="4" w:space="0" w:color="auto"/>
              <w:right w:val="single" w:sz="4" w:space="0" w:color="auto"/>
            </w:tcBorders>
          </w:tcPr>
          <w:p w14:paraId="75A9996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066E8B3E"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11.05.2021 № 134 «Про створення робочої групи з питань розробки Інвестиційного профілю Сіверської міської ради та Положення про залучення інвестицій на місцевому рівні»</w:t>
            </w:r>
          </w:p>
        </w:tc>
      </w:tr>
      <w:tr w:rsidR="00BF5822" w:rsidRPr="00BF5822" w14:paraId="3C1B7324" w14:textId="77777777" w:rsidTr="00FC14B2">
        <w:trPr>
          <w:trHeight w:val="439"/>
        </w:trPr>
        <w:tc>
          <w:tcPr>
            <w:tcW w:w="863" w:type="dxa"/>
            <w:tcBorders>
              <w:top w:val="single" w:sz="4" w:space="0" w:color="auto"/>
              <w:left w:val="single" w:sz="4" w:space="0" w:color="auto"/>
              <w:bottom w:val="single" w:sz="4" w:space="0" w:color="auto"/>
              <w:right w:val="single" w:sz="4" w:space="0" w:color="auto"/>
            </w:tcBorders>
          </w:tcPr>
          <w:p w14:paraId="117659B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254</w:t>
            </w:r>
          </w:p>
        </w:tc>
        <w:tc>
          <w:tcPr>
            <w:tcW w:w="1879" w:type="dxa"/>
            <w:tcBorders>
              <w:top w:val="single" w:sz="4" w:space="0" w:color="auto"/>
              <w:left w:val="single" w:sz="4" w:space="0" w:color="auto"/>
              <w:bottom w:val="single" w:sz="4" w:space="0" w:color="auto"/>
              <w:right w:val="single" w:sz="4" w:space="0" w:color="auto"/>
            </w:tcBorders>
          </w:tcPr>
          <w:p w14:paraId="045C6C1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14.09.2021</w:t>
            </w:r>
          </w:p>
        </w:tc>
        <w:tc>
          <w:tcPr>
            <w:tcW w:w="7176" w:type="dxa"/>
            <w:tcBorders>
              <w:top w:val="single" w:sz="4" w:space="0" w:color="auto"/>
              <w:left w:val="single" w:sz="4" w:space="0" w:color="auto"/>
              <w:bottom w:val="single" w:sz="4" w:space="0" w:color="auto"/>
              <w:right w:val="single" w:sz="4" w:space="0" w:color="auto"/>
            </w:tcBorders>
          </w:tcPr>
          <w:p w14:paraId="68AC7BEF"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використання коштів цільового фонду для проведення Дня міста 2021</w:t>
            </w:r>
          </w:p>
        </w:tc>
      </w:tr>
      <w:tr w:rsidR="00BF5822" w:rsidRPr="00BF5822" w14:paraId="7B99F1F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41CF47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255</w:t>
            </w:r>
          </w:p>
        </w:tc>
        <w:tc>
          <w:tcPr>
            <w:tcW w:w="1879" w:type="dxa"/>
            <w:tcBorders>
              <w:top w:val="single" w:sz="4" w:space="0" w:color="auto"/>
              <w:left w:val="single" w:sz="4" w:space="0" w:color="auto"/>
              <w:bottom w:val="single" w:sz="4" w:space="0" w:color="auto"/>
              <w:right w:val="single" w:sz="4" w:space="0" w:color="auto"/>
            </w:tcBorders>
          </w:tcPr>
          <w:p w14:paraId="65DB182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15.09.2021</w:t>
            </w:r>
          </w:p>
        </w:tc>
        <w:tc>
          <w:tcPr>
            <w:tcW w:w="7176" w:type="dxa"/>
            <w:tcBorders>
              <w:top w:val="single" w:sz="4" w:space="0" w:color="auto"/>
              <w:left w:val="single" w:sz="4" w:space="0" w:color="auto"/>
              <w:bottom w:val="single" w:sz="4" w:space="0" w:color="auto"/>
              <w:right w:val="single" w:sz="4" w:space="0" w:color="auto"/>
            </w:tcBorders>
          </w:tcPr>
          <w:p w14:paraId="213B50DD"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нагородження Грамотою та оголошення Подяки Сіверської міської ради</w:t>
            </w:r>
          </w:p>
        </w:tc>
      </w:tr>
      <w:tr w:rsidR="00BF5822" w:rsidRPr="00BF5822" w14:paraId="48ED9F62"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BE3AB9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256</w:t>
            </w:r>
          </w:p>
        </w:tc>
        <w:tc>
          <w:tcPr>
            <w:tcW w:w="1879" w:type="dxa"/>
            <w:tcBorders>
              <w:top w:val="single" w:sz="4" w:space="0" w:color="auto"/>
              <w:left w:val="single" w:sz="4" w:space="0" w:color="auto"/>
              <w:bottom w:val="single" w:sz="4" w:space="0" w:color="auto"/>
              <w:right w:val="single" w:sz="4" w:space="0" w:color="auto"/>
            </w:tcBorders>
          </w:tcPr>
          <w:p w14:paraId="483A1E8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15.09.2021</w:t>
            </w:r>
          </w:p>
        </w:tc>
        <w:tc>
          <w:tcPr>
            <w:tcW w:w="7176" w:type="dxa"/>
            <w:tcBorders>
              <w:top w:val="single" w:sz="4" w:space="0" w:color="auto"/>
              <w:left w:val="single" w:sz="4" w:space="0" w:color="auto"/>
              <w:bottom w:val="single" w:sz="4" w:space="0" w:color="auto"/>
              <w:right w:val="single" w:sz="4" w:space="0" w:color="auto"/>
            </w:tcBorders>
          </w:tcPr>
          <w:p w14:paraId="78B167F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r>
      <w:tr w:rsidR="00BF5822" w:rsidRPr="00BF5822" w14:paraId="21F0FCE8"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5F083EC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257</w:t>
            </w:r>
          </w:p>
        </w:tc>
        <w:tc>
          <w:tcPr>
            <w:tcW w:w="1879" w:type="dxa"/>
            <w:tcBorders>
              <w:top w:val="single" w:sz="4" w:space="0" w:color="auto"/>
              <w:left w:val="single" w:sz="4" w:space="0" w:color="auto"/>
              <w:bottom w:val="single" w:sz="4" w:space="0" w:color="auto"/>
              <w:right w:val="single" w:sz="4" w:space="0" w:color="auto"/>
            </w:tcBorders>
          </w:tcPr>
          <w:p w14:paraId="5A5E344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17.09.2021</w:t>
            </w:r>
          </w:p>
        </w:tc>
        <w:tc>
          <w:tcPr>
            <w:tcW w:w="7176" w:type="dxa"/>
            <w:tcBorders>
              <w:top w:val="single" w:sz="4" w:space="0" w:color="auto"/>
              <w:left w:val="single" w:sz="4" w:space="0" w:color="auto"/>
              <w:bottom w:val="single" w:sz="4" w:space="0" w:color="auto"/>
              <w:right w:val="single" w:sz="4" w:space="0" w:color="auto"/>
            </w:tcBorders>
          </w:tcPr>
          <w:p w14:paraId="6B07B67E"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BF5822" w:rsidRPr="00BF5822" w14:paraId="3029021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52310F2"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258</w:t>
            </w:r>
          </w:p>
        </w:tc>
        <w:tc>
          <w:tcPr>
            <w:tcW w:w="1879" w:type="dxa"/>
            <w:tcBorders>
              <w:top w:val="single" w:sz="4" w:space="0" w:color="auto"/>
              <w:left w:val="single" w:sz="4" w:space="0" w:color="auto"/>
              <w:bottom w:val="single" w:sz="4" w:space="0" w:color="auto"/>
              <w:right w:val="single" w:sz="4" w:space="0" w:color="auto"/>
            </w:tcBorders>
          </w:tcPr>
          <w:p w14:paraId="1D4DE464"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23.09.2021</w:t>
            </w:r>
          </w:p>
        </w:tc>
        <w:tc>
          <w:tcPr>
            <w:tcW w:w="7176" w:type="dxa"/>
            <w:tcBorders>
              <w:top w:val="single" w:sz="4" w:space="0" w:color="auto"/>
              <w:left w:val="single" w:sz="4" w:space="0" w:color="auto"/>
              <w:bottom w:val="single" w:sz="4" w:space="0" w:color="auto"/>
              <w:right w:val="single" w:sz="4" w:space="0" w:color="auto"/>
            </w:tcBorders>
          </w:tcPr>
          <w:p w14:paraId="503F86F3"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BF5822" w:rsidRPr="00BF5822" w14:paraId="11BF3CCA"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30417F0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259</w:t>
            </w:r>
          </w:p>
        </w:tc>
        <w:tc>
          <w:tcPr>
            <w:tcW w:w="1879" w:type="dxa"/>
            <w:tcBorders>
              <w:top w:val="single" w:sz="4" w:space="0" w:color="auto"/>
              <w:left w:val="single" w:sz="4" w:space="0" w:color="auto"/>
              <w:bottom w:val="single" w:sz="4" w:space="0" w:color="auto"/>
              <w:right w:val="single" w:sz="4" w:space="0" w:color="auto"/>
            </w:tcBorders>
          </w:tcPr>
          <w:p w14:paraId="5BB2E72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24.09.2021</w:t>
            </w:r>
          </w:p>
        </w:tc>
        <w:tc>
          <w:tcPr>
            <w:tcW w:w="7176" w:type="dxa"/>
            <w:tcBorders>
              <w:top w:val="single" w:sz="4" w:space="0" w:color="auto"/>
              <w:left w:val="single" w:sz="4" w:space="0" w:color="auto"/>
              <w:bottom w:val="single" w:sz="4" w:space="0" w:color="auto"/>
              <w:right w:val="single" w:sz="4" w:space="0" w:color="auto"/>
            </w:tcBorders>
          </w:tcPr>
          <w:p w14:paraId="795A215F"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керівників самостійних структурних підрозділів міської ради з нагоди Дня міста Сіверськ</w:t>
            </w:r>
          </w:p>
        </w:tc>
      </w:tr>
      <w:tr w:rsidR="00BF5822" w:rsidRPr="00BF5822" w14:paraId="57D34BF8"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708BCDD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260</w:t>
            </w:r>
          </w:p>
        </w:tc>
        <w:tc>
          <w:tcPr>
            <w:tcW w:w="1879" w:type="dxa"/>
            <w:tcBorders>
              <w:top w:val="single" w:sz="4" w:space="0" w:color="auto"/>
              <w:left w:val="single" w:sz="4" w:space="0" w:color="auto"/>
              <w:bottom w:val="single" w:sz="4" w:space="0" w:color="auto"/>
              <w:right w:val="single" w:sz="4" w:space="0" w:color="auto"/>
            </w:tcBorders>
          </w:tcPr>
          <w:p w14:paraId="3E64EE1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24.09.2021</w:t>
            </w:r>
          </w:p>
        </w:tc>
        <w:tc>
          <w:tcPr>
            <w:tcW w:w="7176" w:type="dxa"/>
            <w:tcBorders>
              <w:top w:val="single" w:sz="4" w:space="0" w:color="auto"/>
              <w:left w:val="single" w:sz="4" w:space="0" w:color="auto"/>
              <w:bottom w:val="single" w:sz="4" w:space="0" w:color="auto"/>
              <w:right w:val="single" w:sz="4" w:space="0" w:color="auto"/>
            </w:tcBorders>
          </w:tcPr>
          <w:p w14:paraId="410E2CA3"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за вересень 2021 року керівників самостійних структурних підрозділів міської ради</w:t>
            </w:r>
          </w:p>
        </w:tc>
      </w:tr>
      <w:tr w:rsidR="00BF5822" w:rsidRPr="00BF5822" w14:paraId="214CCC0A" w14:textId="77777777" w:rsidTr="00FC14B2">
        <w:trPr>
          <w:trHeight w:val="573"/>
        </w:trPr>
        <w:tc>
          <w:tcPr>
            <w:tcW w:w="863" w:type="dxa"/>
            <w:tcBorders>
              <w:top w:val="single" w:sz="4" w:space="0" w:color="auto"/>
              <w:left w:val="single" w:sz="4" w:space="0" w:color="auto"/>
              <w:bottom w:val="single" w:sz="4" w:space="0" w:color="auto"/>
              <w:right w:val="single" w:sz="4" w:space="0" w:color="auto"/>
            </w:tcBorders>
          </w:tcPr>
          <w:p w14:paraId="6016525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261</w:t>
            </w:r>
          </w:p>
        </w:tc>
        <w:tc>
          <w:tcPr>
            <w:tcW w:w="1879" w:type="dxa"/>
            <w:tcBorders>
              <w:top w:val="single" w:sz="4" w:space="0" w:color="auto"/>
              <w:left w:val="single" w:sz="4" w:space="0" w:color="auto"/>
              <w:bottom w:val="single" w:sz="4" w:space="0" w:color="auto"/>
              <w:right w:val="single" w:sz="4" w:space="0" w:color="auto"/>
            </w:tcBorders>
          </w:tcPr>
          <w:p w14:paraId="5362C1DB"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24.09.2021</w:t>
            </w:r>
          </w:p>
        </w:tc>
        <w:tc>
          <w:tcPr>
            <w:tcW w:w="7176" w:type="dxa"/>
            <w:tcBorders>
              <w:top w:val="single" w:sz="4" w:space="0" w:color="auto"/>
              <w:left w:val="single" w:sz="4" w:space="0" w:color="auto"/>
              <w:bottom w:val="single" w:sz="4" w:space="0" w:color="auto"/>
              <w:right w:val="single" w:sz="4" w:space="0" w:color="auto"/>
            </w:tcBorders>
          </w:tcPr>
          <w:p w14:paraId="0EB3C30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преміювання в.о. директора КЗ «ЦФЗН «Спорт для всіх»</w:t>
            </w:r>
          </w:p>
        </w:tc>
      </w:tr>
      <w:tr w:rsidR="00BF5822" w:rsidRPr="00BF5822" w14:paraId="3F88922C"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1A3C6AD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lastRenderedPageBreak/>
              <w:t>262</w:t>
            </w:r>
          </w:p>
        </w:tc>
        <w:tc>
          <w:tcPr>
            <w:tcW w:w="1879" w:type="dxa"/>
            <w:tcBorders>
              <w:top w:val="single" w:sz="4" w:space="0" w:color="auto"/>
              <w:left w:val="single" w:sz="4" w:space="0" w:color="auto"/>
              <w:bottom w:val="single" w:sz="4" w:space="0" w:color="auto"/>
              <w:right w:val="single" w:sz="4" w:space="0" w:color="auto"/>
            </w:tcBorders>
          </w:tcPr>
          <w:p w14:paraId="1ADB46F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27.09.2021</w:t>
            </w:r>
          </w:p>
        </w:tc>
        <w:tc>
          <w:tcPr>
            <w:tcW w:w="7176" w:type="dxa"/>
            <w:tcBorders>
              <w:top w:val="single" w:sz="4" w:space="0" w:color="auto"/>
              <w:left w:val="single" w:sz="4" w:space="0" w:color="auto"/>
              <w:bottom w:val="single" w:sz="4" w:space="0" w:color="auto"/>
              <w:right w:val="single" w:sz="4" w:space="0" w:color="auto"/>
            </w:tcBorders>
          </w:tcPr>
          <w:p w14:paraId="693F6167"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виплату компенсацій на бензин, ремонт і технічне обслуговування автомобілів, мотоколясок та на транспортне обслуговування</w:t>
            </w:r>
          </w:p>
        </w:tc>
      </w:tr>
      <w:tr w:rsidR="00BF5822" w:rsidRPr="00BF5822" w14:paraId="23F43C5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755C6F1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263</w:t>
            </w:r>
          </w:p>
        </w:tc>
        <w:tc>
          <w:tcPr>
            <w:tcW w:w="1879" w:type="dxa"/>
            <w:tcBorders>
              <w:top w:val="single" w:sz="4" w:space="0" w:color="auto"/>
              <w:left w:val="single" w:sz="4" w:space="0" w:color="auto"/>
              <w:bottom w:val="single" w:sz="4" w:space="0" w:color="auto"/>
              <w:right w:val="single" w:sz="4" w:space="0" w:color="auto"/>
            </w:tcBorders>
          </w:tcPr>
          <w:p w14:paraId="761E754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27.09.2021</w:t>
            </w:r>
          </w:p>
        </w:tc>
        <w:tc>
          <w:tcPr>
            <w:tcW w:w="7176" w:type="dxa"/>
            <w:tcBorders>
              <w:top w:val="single" w:sz="4" w:space="0" w:color="auto"/>
              <w:left w:val="single" w:sz="4" w:space="0" w:color="auto"/>
              <w:bottom w:val="single" w:sz="4" w:space="0" w:color="auto"/>
              <w:right w:val="single" w:sz="4" w:space="0" w:color="auto"/>
            </w:tcBorders>
          </w:tcPr>
          <w:p w14:paraId="09873B22"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оголошення Подяки Сіверської міської ради </w:t>
            </w:r>
          </w:p>
        </w:tc>
      </w:tr>
      <w:tr w:rsidR="00BF5822" w:rsidRPr="00BF5822" w14:paraId="67775506"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BBB261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264</w:t>
            </w:r>
          </w:p>
        </w:tc>
        <w:tc>
          <w:tcPr>
            <w:tcW w:w="1879" w:type="dxa"/>
            <w:tcBorders>
              <w:top w:val="single" w:sz="4" w:space="0" w:color="auto"/>
              <w:left w:val="single" w:sz="4" w:space="0" w:color="auto"/>
              <w:bottom w:val="single" w:sz="4" w:space="0" w:color="auto"/>
              <w:right w:val="single" w:sz="4" w:space="0" w:color="auto"/>
            </w:tcBorders>
          </w:tcPr>
          <w:p w14:paraId="05B18725"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27.09.2021</w:t>
            </w:r>
          </w:p>
        </w:tc>
        <w:tc>
          <w:tcPr>
            <w:tcW w:w="7176" w:type="dxa"/>
            <w:tcBorders>
              <w:top w:val="single" w:sz="4" w:space="0" w:color="auto"/>
              <w:left w:val="single" w:sz="4" w:space="0" w:color="auto"/>
              <w:bottom w:val="single" w:sz="4" w:space="0" w:color="auto"/>
              <w:right w:val="single" w:sz="4" w:space="0" w:color="auto"/>
            </w:tcBorders>
          </w:tcPr>
          <w:p w14:paraId="069A45E0"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ініціювання співробітництва територіальних громад</w:t>
            </w:r>
          </w:p>
        </w:tc>
      </w:tr>
      <w:tr w:rsidR="00BF5822" w:rsidRPr="00BF5822" w14:paraId="6BA2DA9D"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805BF4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265</w:t>
            </w:r>
          </w:p>
        </w:tc>
        <w:tc>
          <w:tcPr>
            <w:tcW w:w="1879" w:type="dxa"/>
            <w:tcBorders>
              <w:top w:val="single" w:sz="4" w:space="0" w:color="auto"/>
              <w:left w:val="single" w:sz="4" w:space="0" w:color="auto"/>
              <w:bottom w:val="single" w:sz="4" w:space="0" w:color="auto"/>
              <w:right w:val="single" w:sz="4" w:space="0" w:color="auto"/>
            </w:tcBorders>
          </w:tcPr>
          <w:p w14:paraId="3F885A3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6CFAC6A0"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призначення на посаду директора КУ «Центр надання соціальних послуг Сіверської міської ради Бахмутського району Донецької області» (</w:t>
            </w:r>
            <w:proofErr w:type="spellStart"/>
            <w:r w:rsidRPr="00BF5822">
              <w:rPr>
                <w:rFonts w:ascii="Times New Roman" w:eastAsia="Calibri" w:hAnsi="Times New Roman" w:cs="Times New Roman"/>
                <w:sz w:val="28"/>
                <w:szCs w:val="28"/>
              </w:rPr>
              <w:t>М’ясоєдова</w:t>
            </w:r>
            <w:proofErr w:type="spellEnd"/>
            <w:r w:rsidRPr="00BF5822">
              <w:rPr>
                <w:rFonts w:ascii="Times New Roman" w:eastAsia="Calibri" w:hAnsi="Times New Roman" w:cs="Times New Roman"/>
                <w:sz w:val="28"/>
                <w:szCs w:val="28"/>
              </w:rPr>
              <w:t xml:space="preserve"> Ж.Ю.)</w:t>
            </w:r>
          </w:p>
        </w:tc>
      </w:tr>
      <w:tr w:rsidR="00BF5822" w:rsidRPr="00BF5822" w14:paraId="519A3CA4"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61A9A7DA"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266</w:t>
            </w:r>
          </w:p>
        </w:tc>
        <w:tc>
          <w:tcPr>
            <w:tcW w:w="1879" w:type="dxa"/>
            <w:tcBorders>
              <w:top w:val="single" w:sz="4" w:space="0" w:color="auto"/>
              <w:left w:val="single" w:sz="4" w:space="0" w:color="auto"/>
              <w:bottom w:val="single" w:sz="4" w:space="0" w:color="auto"/>
              <w:right w:val="single" w:sz="4" w:space="0" w:color="auto"/>
            </w:tcBorders>
          </w:tcPr>
          <w:p w14:paraId="449948E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478EF001"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Про нагородження Грамотою та оголошення Подяки Сіверської міської ради </w:t>
            </w:r>
          </w:p>
        </w:tc>
      </w:tr>
      <w:tr w:rsidR="00BF5822" w:rsidRPr="00BF5822" w14:paraId="15663C68"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5153719"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267</w:t>
            </w:r>
          </w:p>
        </w:tc>
        <w:tc>
          <w:tcPr>
            <w:tcW w:w="1879" w:type="dxa"/>
            <w:tcBorders>
              <w:top w:val="single" w:sz="4" w:space="0" w:color="auto"/>
              <w:left w:val="single" w:sz="4" w:space="0" w:color="auto"/>
              <w:bottom w:val="single" w:sz="4" w:space="0" w:color="auto"/>
              <w:right w:val="single" w:sz="4" w:space="0" w:color="auto"/>
            </w:tcBorders>
          </w:tcPr>
          <w:p w14:paraId="39EF738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3230CE47"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надходження в цільовий фонд</w:t>
            </w:r>
          </w:p>
        </w:tc>
      </w:tr>
      <w:tr w:rsidR="00BF5822" w:rsidRPr="00BF5822" w14:paraId="32FFF791"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0E28279E"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268</w:t>
            </w:r>
          </w:p>
        </w:tc>
        <w:tc>
          <w:tcPr>
            <w:tcW w:w="1879" w:type="dxa"/>
            <w:tcBorders>
              <w:top w:val="single" w:sz="4" w:space="0" w:color="auto"/>
              <w:left w:val="single" w:sz="4" w:space="0" w:color="auto"/>
              <w:bottom w:val="single" w:sz="4" w:space="0" w:color="auto"/>
              <w:right w:val="single" w:sz="4" w:space="0" w:color="auto"/>
            </w:tcBorders>
          </w:tcPr>
          <w:p w14:paraId="358496F7"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3AA04EE8"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перерозподіл розпису видатків бюджету Сіверської міської територіальної громади на 2021 рік</w:t>
            </w:r>
          </w:p>
        </w:tc>
      </w:tr>
      <w:tr w:rsidR="00BF5822" w:rsidRPr="00BF5822" w14:paraId="6AC9C7FA" w14:textId="77777777" w:rsidTr="00FC14B2">
        <w:trPr>
          <w:trHeight w:val="331"/>
        </w:trPr>
        <w:tc>
          <w:tcPr>
            <w:tcW w:w="863" w:type="dxa"/>
            <w:tcBorders>
              <w:top w:val="single" w:sz="4" w:space="0" w:color="auto"/>
              <w:left w:val="single" w:sz="4" w:space="0" w:color="auto"/>
              <w:bottom w:val="single" w:sz="4" w:space="0" w:color="auto"/>
              <w:right w:val="single" w:sz="4" w:space="0" w:color="auto"/>
            </w:tcBorders>
          </w:tcPr>
          <w:p w14:paraId="20C954FD"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269</w:t>
            </w:r>
          </w:p>
        </w:tc>
        <w:tc>
          <w:tcPr>
            <w:tcW w:w="1879" w:type="dxa"/>
            <w:tcBorders>
              <w:top w:val="single" w:sz="4" w:space="0" w:color="auto"/>
              <w:left w:val="single" w:sz="4" w:space="0" w:color="auto"/>
              <w:bottom w:val="single" w:sz="4" w:space="0" w:color="auto"/>
              <w:right w:val="single" w:sz="4" w:space="0" w:color="auto"/>
            </w:tcBorders>
          </w:tcPr>
          <w:p w14:paraId="66CE232F"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30.09.2021</w:t>
            </w:r>
          </w:p>
        </w:tc>
        <w:tc>
          <w:tcPr>
            <w:tcW w:w="7176" w:type="dxa"/>
            <w:tcBorders>
              <w:top w:val="single" w:sz="4" w:space="0" w:color="auto"/>
              <w:left w:val="single" w:sz="4" w:space="0" w:color="auto"/>
              <w:bottom w:val="single" w:sz="4" w:space="0" w:color="auto"/>
              <w:right w:val="single" w:sz="4" w:space="0" w:color="auto"/>
            </w:tcBorders>
          </w:tcPr>
          <w:p w14:paraId="0D28A189" w14:textId="77777777" w:rsidR="00BF5822" w:rsidRPr="00BF5822" w:rsidRDefault="00BF5822" w:rsidP="00BF5822">
            <w:pPr>
              <w:spacing w:before="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bl>
    <w:p w14:paraId="5A09BF66" w14:textId="77777777" w:rsidR="00BF5822" w:rsidRPr="00BF5822" w:rsidRDefault="00BF5822" w:rsidP="00BF5822">
      <w:pPr>
        <w:spacing w:before="0"/>
        <w:rPr>
          <w:rFonts w:ascii="Times New Roman" w:eastAsia="Calibri" w:hAnsi="Times New Roman" w:cs="Times New Roman"/>
          <w:sz w:val="28"/>
          <w:szCs w:val="28"/>
        </w:rPr>
      </w:pPr>
    </w:p>
    <w:p w14:paraId="43009661" w14:textId="77777777" w:rsidR="00BF5822" w:rsidRPr="00BF5822" w:rsidRDefault="00BF5822" w:rsidP="00BF5822">
      <w:pPr>
        <w:spacing w:before="0"/>
        <w:rPr>
          <w:rFonts w:ascii="Times New Roman" w:eastAsia="Calibri" w:hAnsi="Times New Roman" w:cs="Times New Roman"/>
          <w:sz w:val="28"/>
          <w:szCs w:val="28"/>
        </w:rPr>
      </w:pPr>
    </w:p>
    <w:p w14:paraId="5423CE9B" w14:textId="5E03D2DC"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Секретар міської ради                                                      Тетяна ВОЛОШИНА                                                                             </w:t>
      </w:r>
    </w:p>
    <w:p w14:paraId="7CB9E1C1" w14:textId="77777777" w:rsidR="00BF5822" w:rsidRPr="00BF5822" w:rsidRDefault="00BF5822" w:rsidP="00BF5822">
      <w:pPr>
        <w:spacing w:before="0"/>
        <w:rPr>
          <w:rFonts w:ascii="Times New Roman" w:eastAsia="Calibri" w:hAnsi="Times New Roman" w:cs="Times New Roman"/>
          <w:sz w:val="28"/>
          <w:szCs w:val="28"/>
        </w:rPr>
      </w:pPr>
    </w:p>
    <w:p w14:paraId="021693F7" w14:textId="77777777" w:rsidR="00BF5822" w:rsidRPr="00BF5822" w:rsidRDefault="00BF5822" w:rsidP="00BF5822">
      <w:pPr>
        <w:spacing w:before="0"/>
        <w:rPr>
          <w:rFonts w:ascii="Times New Roman" w:eastAsia="Calibri" w:hAnsi="Times New Roman" w:cs="Times New Roman"/>
          <w:sz w:val="28"/>
          <w:szCs w:val="28"/>
        </w:rPr>
      </w:pPr>
    </w:p>
    <w:p w14:paraId="37371F1B"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58B12760" w14:textId="77777777" w:rsidR="00BF5822" w:rsidRPr="00BF5822" w:rsidRDefault="00BF5822" w:rsidP="00BF5822">
      <w:pPr>
        <w:spacing w:before="0"/>
        <w:rPr>
          <w:rFonts w:ascii="Times New Roman" w:eastAsia="Calibri" w:hAnsi="Times New Roman" w:cs="Times New Roman"/>
          <w:sz w:val="28"/>
          <w:szCs w:val="28"/>
        </w:rPr>
      </w:pPr>
    </w:p>
    <w:p w14:paraId="1F40732E" w14:textId="77777777" w:rsidR="00BF5822" w:rsidRPr="00BF5822" w:rsidRDefault="00BF5822" w:rsidP="00BF5822">
      <w:pPr>
        <w:spacing w:before="0"/>
        <w:rPr>
          <w:rFonts w:ascii="Times New Roman" w:eastAsia="Calibri" w:hAnsi="Times New Roman" w:cs="Times New Roman"/>
          <w:sz w:val="28"/>
          <w:szCs w:val="28"/>
        </w:rPr>
      </w:pPr>
    </w:p>
    <w:p w14:paraId="068F755F" w14:textId="27CD00EE" w:rsid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p>
    <w:p w14:paraId="7EA96115" w14:textId="42FE4C6E" w:rsidR="004F1CE1" w:rsidRDefault="004F1CE1" w:rsidP="00BF5822">
      <w:pPr>
        <w:spacing w:before="0"/>
        <w:rPr>
          <w:rFonts w:ascii="Times New Roman" w:eastAsia="Calibri" w:hAnsi="Times New Roman" w:cs="Times New Roman"/>
          <w:sz w:val="28"/>
          <w:szCs w:val="28"/>
        </w:rPr>
      </w:pPr>
    </w:p>
    <w:p w14:paraId="30C6DDB8" w14:textId="5834B9CD" w:rsidR="004F1CE1" w:rsidRDefault="004F1CE1" w:rsidP="00BF5822">
      <w:pPr>
        <w:spacing w:before="0"/>
        <w:rPr>
          <w:rFonts w:ascii="Times New Roman" w:eastAsia="Calibri" w:hAnsi="Times New Roman" w:cs="Times New Roman"/>
          <w:sz w:val="28"/>
          <w:szCs w:val="28"/>
        </w:rPr>
      </w:pPr>
    </w:p>
    <w:p w14:paraId="79C8E521" w14:textId="2B0B2644" w:rsidR="004F1CE1" w:rsidRDefault="004F1CE1" w:rsidP="00BF5822">
      <w:pPr>
        <w:spacing w:before="0"/>
        <w:rPr>
          <w:rFonts w:ascii="Times New Roman" w:eastAsia="Calibri" w:hAnsi="Times New Roman" w:cs="Times New Roman"/>
          <w:sz w:val="28"/>
          <w:szCs w:val="28"/>
        </w:rPr>
      </w:pPr>
    </w:p>
    <w:p w14:paraId="65C7BB2B" w14:textId="3A6450DD" w:rsidR="004F1CE1" w:rsidRDefault="004F1CE1" w:rsidP="00BF5822">
      <w:pPr>
        <w:spacing w:before="0"/>
        <w:rPr>
          <w:rFonts w:ascii="Times New Roman" w:eastAsia="Calibri" w:hAnsi="Times New Roman" w:cs="Times New Roman"/>
          <w:sz w:val="28"/>
          <w:szCs w:val="28"/>
        </w:rPr>
      </w:pPr>
    </w:p>
    <w:p w14:paraId="357F0BDF" w14:textId="77777777" w:rsidR="004F1CE1" w:rsidRPr="00BF5822" w:rsidRDefault="004F1CE1" w:rsidP="00BF5822">
      <w:pPr>
        <w:spacing w:before="0"/>
        <w:rPr>
          <w:rFonts w:ascii="Times New Roman" w:eastAsia="Calibri" w:hAnsi="Times New Roman" w:cs="Times New Roman"/>
          <w:sz w:val="28"/>
          <w:szCs w:val="28"/>
        </w:rPr>
      </w:pPr>
    </w:p>
    <w:p w14:paraId="48965FD4" w14:textId="77A70C06"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w:t>
      </w:r>
      <w:r w:rsidR="004F1CE1">
        <w:rPr>
          <w:rFonts w:ascii="Times New Roman" w:eastAsia="Calibri" w:hAnsi="Times New Roman" w:cs="Times New Roman"/>
          <w:sz w:val="28"/>
          <w:szCs w:val="28"/>
        </w:rPr>
        <w:t xml:space="preserve">     </w:t>
      </w:r>
      <w:r w:rsidRPr="00BF5822">
        <w:rPr>
          <w:rFonts w:ascii="Times New Roman" w:eastAsia="Calibri" w:hAnsi="Times New Roman" w:cs="Times New Roman"/>
          <w:sz w:val="28"/>
          <w:szCs w:val="28"/>
        </w:rPr>
        <w:t xml:space="preserve">    Додаток 3</w:t>
      </w:r>
    </w:p>
    <w:p w14:paraId="4BE72932" w14:textId="77777777" w:rsidR="00BF5822" w:rsidRPr="00BF5822" w:rsidRDefault="00BF5822" w:rsidP="00BF5822">
      <w:pPr>
        <w:spacing w:before="0" w:after="0" w:line="240" w:lineRule="auto"/>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до рішення міської ради </w:t>
      </w:r>
    </w:p>
    <w:p w14:paraId="7E24538E" w14:textId="6F88E0B2" w:rsidR="00BF5822" w:rsidRPr="00BF5822" w:rsidRDefault="00BF5822" w:rsidP="00BF5822">
      <w:pPr>
        <w:tabs>
          <w:tab w:val="left" w:pos="6300"/>
        </w:tabs>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ab/>
      </w:r>
      <w:r w:rsidR="004F1CE1">
        <w:rPr>
          <w:rFonts w:ascii="Times New Roman" w:eastAsia="Calibri" w:hAnsi="Times New Roman" w:cs="Times New Roman"/>
          <w:sz w:val="28"/>
          <w:szCs w:val="28"/>
        </w:rPr>
        <w:t>21.10.2021</w:t>
      </w:r>
      <w:r w:rsidRPr="00BF5822">
        <w:rPr>
          <w:rFonts w:ascii="Times New Roman" w:eastAsia="Calibri" w:hAnsi="Times New Roman" w:cs="Times New Roman"/>
          <w:sz w:val="28"/>
          <w:szCs w:val="28"/>
        </w:rPr>
        <w:t>_№_</w:t>
      </w:r>
      <w:r w:rsidR="004F1CE1">
        <w:rPr>
          <w:rFonts w:ascii="Times New Roman" w:eastAsia="Calibri" w:hAnsi="Times New Roman" w:cs="Times New Roman"/>
          <w:sz w:val="28"/>
          <w:szCs w:val="28"/>
        </w:rPr>
        <w:t>8/18-341</w:t>
      </w:r>
    </w:p>
    <w:p w14:paraId="52A65A1B" w14:textId="77777777" w:rsidR="00BF5822" w:rsidRPr="00BF5822" w:rsidRDefault="00BF5822" w:rsidP="00BF5822">
      <w:pPr>
        <w:tabs>
          <w:tab w:val="left" w:pos="6300"/>
        </w:tabs>
        <w:spacing w:before="0"/>
        <w:jc w:val="center"/>
        <w:rPr>
          <w:rFonts w:ascii="Times New Roman" w:eastAsia="Calibri" w:hAnsi="Times New Roman" w:cs="Times New Roman"/>
          <w:sz w:val="28"/>
          <w:szCs w:val="28"/>
        </w:rPr>
      </w:pPr>
    </w:p>
    <w:p w14:paraId="52DBB0D3"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РОЗПОРЯДЖЕННЯ</w:t>
      </w:r>
    </w:p>
    <w:p w14:paraId="511B6186" w14:textId="77777777" w:rsidR="00BF5822" w:rsidRPr="00BF5822" w:rsidRDefault="00BF5822" w:rsidP="00BF5822">
      <w:pPr>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міського голови про відрядження за І</w:t>
      </w:r>
      <w:r w:rsidRPr="00BF5822">
        <w:rPr>
          <w:rFonts w:ascii="Times New Roman" w:eastAsia="Calibri" w:hAnsi="Times New Roman" w:cs="Times New Roman"/>
          <w:sz w:val="28"/>
          <w:szCs w:val="28"/>
          <w:lang w:val="en-US"/>
        </w:rPr>
        <w:t>I</w:t>
      </w:r>
      <w:r w:rsidRPr="00BF5822">
        <w:rPr>
          <w:rFonts w:ascii="Times New Roman" w:eastAsia="Calibri" w:hAnsi="Times New Roman" w:cs="Times New Roman"/>
          <w:sz w:val="28"/>
          <w:szCs w:val="28"/>
        </w:rPr>
        <w:t>І</w:t>
      </w:r>
      <w:r w:rsidRPr="00BF5822">
        <w:rPr>
          <w:rFonts w:ascii="Times New Roman" w:eastAsia="Calibri" w:hAnsi="Times New Roman" w:cs="Times New Roman"/>
          <w:sz w:val="28"/>
          <w:szCs w:val="28"/>
          <w:lang w:val="ru-RU"/>
        </w:rPr>
        <w:t>-й</w:t>
      </w:r>
      <w:r w:rsidRPr="00BF5822">
        <w:rPr>
          <w:rFonts w:ascii="Times New Roman" w:eastAsia="Calibri" w:hAnsi="Times New Roman" w:cs="Times New Roman"/>
          <w:sz w:val="28"/>
          <w:szCs w:val="28"/>
        </w:rPr>
        <w:t xml:space="preserve"> квартал 2021 року</w:t>
      </w:r>
    </w:p>
    <w:p w14:paraId="2279277A" w14:textId="77777777" w:rsidR="00BF5822" w:rsidRPr="00BF5822" w:rsidRDefault="00BF5822" w:rsidP="00BF5822">
      <w:pPr>
        <w:tabs>
          <w:tab w:val="left" w:pos="3315"/>
        </w:tabs>
        <w:spacing w:before="0"/>
        <w:jc w:val="center"/>
        <w:rPr>
          <w:rFonts w:ascii="Times New Roman" w:eastAsia="Calibri" w:hAnsi="Times New Roman" w:cs="Times New Roman"/>
          <w:sz w:val="28"/>
          <w:szCs w:val="28"/>
        </w:rPr>
      </w:pPr>
      <w:r w:rsidRPr="00BF5822">
        <w:rPr>
          <w:rFonts w:ascii="Times New Roman" w:eastAsia="Calibri" w:hAnsi="Times New Roman" w:cs="Times New Roman"/>
          <w:sz w:val="28"/>
          <w:szCs w:val="28"/>
        </w:rPr>
        <w:t>з  №</w:t>
      </w:r>
      <w:r w:rsidRPr="00BF5822">
        <w:rPr>
          <w:rFonts w:ascii="Times New Roman" w:eastAsia="Calibri" w:hAnsi="Times New Roman" w:cs="Times New Roman"/>
          <w:sz w:val="28"/>
          <w:szCs w:val="28"/>
          <w:lang w:val="ru-RU"/>
        </w:rPr>
        <w:t xml:space="preserve"> 90</w:t>
      </w:r>
      <w:r w:rsidRPr="00BF5822">
        <w:rPr>
          <w:rFonts w:ascii="Times New Roman" w:eastAsia="Calibri" w:hAnsi="Times New Roman" w:cs="Times New Roman"/>
          <w:sz w:val="28"/>
          <w:szCs w:val="28"/>
        </w:rPr>
        <w:t xml:space="preserve">  по  № 137 </w:t>
      </w:r>
    </w:p>
    <w:p w14:paraId="1CEC25F9" w14:textId="77777777" w:rsidR="00BF5822" w:rsidRPr="00BF5822" w:rsidRDefault="00BF5822" w:rsidP="00BF5822">
      <w:pPr>
        <w:spacing w:before="0"/>
        <w:jc w:val="center"/>
        <w:rPr>
          <w:rFonts w:ascii="Times New Roman" w:eastAsia="Calibri" w:hAnsi="Times New Roman" w:cs="Times New Roman"/>
          <w:sz w:val="28"/>
          <w:szCs w:val="28"/>
        </w:rPr>
      </w:pPr>
    </w:p>
    <w:p w14:paraId="2A799335" w14:textId="77777777" w:rsidR="00BF5822" w:rsidRPr="00BF5822" w:rsidRDefault="00BF5822" w:rsidP="00BF5822">
      <w:pPr>
        <w:spacing w:before="0"/>
        <w:jc w:val="center"/>
        <w:rPr>
          <w:rFonts w:ascii="Times New Roman" w:eastAsia="Calibri" w:hAnsi="Times New Roman" w:cs="Times New Roman"/>
          <w:sz w:val="28"/>
          <w:szCs w:val="28"/>
        </w:rPr>
      </w:pPr>
    </w:p>
    <w:p w14:paraId="15111240" w14:textId="77777777" w:rsidR="00BF5822" w:rsidRPr="00BF5822" w:rsidRDefault="00BF5822" w:rsidP="00BF5822">
      <w:pPr>
        <w:spacing w:before="0"/>
        <w:rPr>
          <w:rFonts w:ascii="Times New Roman" w:eastAsia="Calibri" w:hAnsi="Times New Roman" w:cs="Times New Roman"/>
          <w:sz w:val="28"/>
          <w:szCs w:val="28"/>
        </w:rPr>
      </w:pPr>
    </w:p>
    <w:p w14:paraId="4AF5EB5B" w14:textId="77777777" w:rsidR="00BF5822" w:rsidRPr="00BF5822" w:rsidRDefault="00BF5822" w:rsidP="00BF5822">
      <w:pPr>
        <w:spacing w:before="0"/>
        <w:rPr>
          <w:rFonts w:ascii="Times New Roman" w:eastAsia="Calibri" w:hAnsi="Times New Roman" w:cs="Times New Roman"/>
          <w:sz w:val="28"/>
          <w:szCs w:val="28"/>
        </w:rPr>
      </w:pPr>
    </w:p>
    <w:p w14:paraId="5752CE2F" w14:textId="77777777" w:rsidR="00BF5822" w:rsidRPr="00BF5822" w:rsidRDefault="00BF5822" w:rsidP="00BF5822">
      <w:pPr>
        <w:spacing w:before="0"/>
        <w:rPr>
          <w:rFonts w:ascii="Times New Roman" w:eastAsia="Calibri" w:hAnsi="Times New Roman" w:cs="Times New Roman"/>
          <w:sz w:val="28"/>
          <w:szCs w:val="28"/>
        </w:rPr>
      </w:pPr>
      <w:r w:rsidRPr="00BF5822">
        <w:rPr>
          <w:rFonts w:ascii="Times New Roman" w:eastAsia="Calibri" w:hAnsi="Times New Roman" w:cs="Times New Roman"/>
          <w:sz w:val="28"/>
          <w:szCs w:val="28"/>
        </w:rPr>
        <w:t>Секретар міської ради                                                Тетяна ВОЛОШИНА</w:t>
      </w:r>
    </w:p>
    <w:p w14:paraId="045B7064" w14:textId="42F34FB2" w:rsidR="00BF5822" w:rsidRDefault="00BF5822" w:rsidP="004E4B27">
      <w:pPr>
        <w:spacing w:before="0" w:after="0" w:line="240" w:lineRule="auto"/>
        <w:rPr>
          <w:rFonts w:ascii="Times New Roman" w:eastAsia="Calibri" w:hAnsi="Times New Roman" w:cs="Times New Roman"/>
          <w:sz w:val="20"/>
          <w:lang w:eastAsia="ru-RU"/>
        </w:rPr>
      </w:pPr>
    </w:p>
    <w:p w14:paraId="0B452F51" w14:textId="7834ED1F" w:rsidR="00BF5822" w:rsidRDefault="00BF5822" w:rsidP="004E4B27">
      <w:pPr>
        <w:spacing w:before="0" w:after="0" w:line="240" w:lineRule="auto"/>
        <w:rPr>
          <w:rFonts w:ascii="Times New Roman" w:eastAsia="Calibri" w:hAnsi="Times New Roman" w:cs="Times New Roman"/>
          <w:sz w:val="20"/>
          <w:lang w:eastAsia="ru-RU"/>
        </w:rPr>
      </w:pPr>
    </w:p>
    <w:p w14:paraId="2179AF08" w14:textId="543C879E" w:rsidR="00BF5822" w:rsidRDefault="00BF5822" w:rsidP="004E4B27">
      <w:pPr>
        <w:spacing w:before="0" w:after="0" w:line="240" w:lineRule="auto"/>
        <w:rPr>
          <w:rFonts w:ascii="Times New Roman" w:eastAsia="Calibri" w:hAnsi="Times New Roman" w:cs="Times New Roman"/>
          <w:sz w:val="20"/>
          <w:lang w:eastAsia="ru-RU"/>
        </w:rPr>
      </w:pPr>
    </w:p>
    <w:p w14:paraId="312B9DB4" w14:textId="714DCC0B" w:rsidR="00BF5822" w:rsidRDefault="00BF5822" w:rsidP="004E4B27">
      <w:pPr>
        <w:spacing w:before="0" w:after="0" w:line="240" w:lineRule="auto"/>
        <w:rPr>
          <w:rFonts w:ascii="Times New Roman" w:eastAsia="Calibri" w:hAnsi="Times New Roman" w:cs="Times New Roman"/>
          <w:sz w:val="20"/>
          <w:lang w:eastAsia="ru-RU"/>
        </w:rPr>
      </w:pPr>
    </w:p>
    <w:p w14:paraId="5099B10A" w14:textId="3329ADF7" w:rsidR="00BF5822" w:rsidRDefault="00BF5822" w:rsidP="004E4B27">
      <w:pPr>
        <w:spacing w:before="0" w:after="0" w:line="240" w:lineRule="auto"/>
        <w:rPr>
          <w:rFonts w:ascii="Times New Roman" w:eastAsia="Calibri" w:hAnsi="Times New Roman" w:cs="Times New Roman"/>
          <w:sz w:val="20"/>
          <w:lang w:eastAsia="ru-RU"/>
        </w:rPr>
      </w:pPr>
    </w:p>
    <w:p w14:paraId="6103B4B2" w14:textId="7D74601C" w:rsidR="00BF5822" w:rsidRDefault="00BF5822" w:rsidP="004E4B27">
      <w:pPr>
        <w:spacing w:before="0" w:after="0" w:line="240" w:lineRule="auto"/>
        <w:rPr>
          <w:rFonts w:ascii="Times New Roman" w:eastAsia="Calibri" w:hAnsi="Times New Roman" w:cs="Times New Roman"/>
          <w:sz w:val="20"/>
          <w:lang w:eastAsia="ru-RU"/>
        </w:rPr>
      </w:pPr>
    </w:p>
    <w:p w14:paraId="74981931" w14:textId="0A0B52EF" w:rsidR="00BF5822" w:rsidRDefault="00BF5822" w:rsidP="004E4B27">
      <w:pPr>
        <w:spacing w:before="0" w:after="0" w:line="240" w:lineRule="auto"/>
        <w:rPr>
          <w:rFonts w:ascii="Times New Roman" w:eastAsia="Calibri" w:hAnsi="Times New Roman" w:cs="Times New Roman"/>
          <w:sz w:val="20"/>
          <w:lang w:eastAsia="ru-RU"/>
        </w:rPr>
      </w:pPr>
    </w:p>
    <w:p w14:paraId="6F793E1D" w14:textId="1950CD95" w:rsidR="00BF5822" w:rsidRDefault="00BF5822" w:rsidP="004E4B27">
      <w:pPr>
        <w:spacing w:before="0" w:after="0" w:line="240" w:lineRule="auto"/>
        <w:rPr>
          <w:rFonts w:ascii="Times New Roman" w:eastAsia="Calibri" w:hAnsi="Times New Roman" w:cs="Times New Roman"/>
          <w:sz w:val="20"/>
          <w:lang w:eastAsia="ru-RU"/>
        </w:rPr>
      </w:pPr>
    </w:p>
    <w:p w14:paraId="4BEB8819" w14:textId="25D0FF0D" w:rsidR="00BF5822" w:rsidRDefault="00BF5822" w:rsidP="004E4B27">
      <w:pPr>
        <w:spacing w:before="0" w:after="0" w:line="240" w:lineRule="auto"/>
        <w:rPr>
          <w:rFonts w:ascii="Times New Roman" w:eastAsia="Calibri" w:hAnsi="Times New Roman" w:cs="Times New Roman"/>
          <w:sz w:val="20"/>
          <w:lang w:eastAsia="ru-RU"/>
        </w:rPr>
      </w:pPr>
    </w:p>
    <w:p w14:paraId="5DD552A3" w14:textId="5BD02AE7" w:rsidR="00BF5822" w:rsidRDefault="00BF5822" w:rsidP="004E4B27">
      <w:pPr>
        <w:spacing w:before="0" w:after="0" w:line="240" w:lineRule="auto"/>
        <w:rPr>
          <w:rFonts w:ascii="Times New Roman" w:eastAsia="Calibri" w:hAnsi="Times New Roman" w:cs="Times New Roman"/>
          <w:sz w:val="20"/>
          <w:lang w:eastAsia="ru-RU"/>
        </w:rPr>
      </w:pPr>
    </w:p>
    <w:p w14:paraId="4F41082D" w14:textId="0CE37BEB" w:rsidR="00BF5822" w:rsidRDefault="00BF5822" w:rsidP="004E4B27">
      <w:pPr>
        <w:spacing w:before="0" w:after="0" w:line="240" w:lineRule="auto"/>
        <w:rPr>
          <w:rFonts w:ascii="Times New Roman" w:eastAsia="Calibri" w:hAnsi="Times New Roman" w:cs="Times New Roman"/>
          <w:sz w:val="20"/>
          <w:lang w:eastAsia="ru-RU"/>
        </w:rPr>
      </w:pPr>
    </w:p>
    <w:p w14:paraId="0E15AA7C" w14:textId="703A0ECA" w:rsidR="00BF5822" w:rsidRDefault="00BF5822" w:rsidP="004E4B27">
      <w:pPr>
        <w:spacing w:before="0" w:after="0" w:line="240" w:lineRule="auto"/>
        <w:rPr>
          <w:rFonts w:ascii="Times New Roman" w:eastAsia="Calibri" w:hAnsi="Times New Roman" w:cs="Times New Roman"/>
          <w:sz w:val="20"/>
          <w:lang w:eastAsia="ru-RU"/>
        </w:rPr>
      </w:pPr>
    </w:p>
    <w:p w14:paraId="7E5660FA" w14:textId="71210658" w:rsidR="00BF5822" w:rsidRDefault="00BF5822" w:rsidP="004E4B27">
      <w:pPr>
        <w:spacing w:before="0" w:after="0" w:line="240" w:lineRule="auto"/>
        <w:rPr>
          <w:rFonts w:ascii="Times New Roman" w:eastAsia="Calibri" w:hAnsi="Times New Roman" w:cs="Times New Roman"/>
          <w:sz w:val="20"/>
          <w:lang w:eastAsia="ru-RU"/>
        </w:rPr>
      </w:pPr>
    </w:p>
    <w:p w14:paraId="1AFD5D93" w14:textId="04FB90C5" w:rsidR="004F1CE1" w:rsidRDefault="004F1CE1" w:rsidP="004E4B27">
      <w:pPr>
        <w:spacing w:before="0" w:after="0" w:line="240" w:lineRule="auto"/>
        <w:rPr>
          <w:rFonts w:ascii="Times New Roman" w:eastAsia="Calibri" w:hAnsi="Times New Roman" w:cs="Times New Roman"/>
          <w:sz w:val="20"/>
          <w:lang w:eastAsia="ru-RU"/>
        </w:rPr>
      </w:pPr>
    </w:p>
    <w:p w14:paraId="41ED8A2B" w14:textId="50DA5ABA" w:rsidR="004F1CE1" w:rsidRDefault="004F1CE1" w:rsidP="004E4B27">
      <w:pPr>
        <w:spacing w:before="0" w:after="0" w:line="240" w:lineRule="auto"/>
        <w:rPr>
          <w:rFonts w:ascii="Times New Roman" w:eastAsia="Calibri" w:hAnsi="Times New Roman" w:cs="Times New Roman"/>
          <w:sz w:val="20"/>
          <w:lang w:eastAsia="ru-RU"/>
        </w:rPr>
      </w:pPr>
    </w:p>
    <w:p w14:paraId="63D779DE" w14:textId="5C6B33DB" w:rsidR="004F1CE1" w:rsidRDefault="004F1CE1" w:rsidP="004E4B27">
      <w:pPr>
        <w:spacing w:before="0" w:after="0" w:line="240" w:lineRule="auto"/>
        <w:rPr>
          <w:rFonts w:ascii="Times New Roman" w:eastAsia="Calibri" w:hAnsi="Times New Roman" w:cs="Times New Roman"/>
          <w:sz w:val="20"/>
          <w:lang w:eastAsia="ru-RU"/>
        </w:rPr>
      </w:pPr>
    </w:p>
    <w:p w14:paraId="17B13C37" w14:textId="055FD3CA" w:rsidR="004F1CE1" w:rsidRDefault="004F1CE1" w:rsidP="004E4B27">
      <w:pPr>
        <w:spacing w:before="0" w:after="0" w:line="240" w:lineRule="auto"/>
        <w:rPr>
          <w:rFonts w:ascii="Times New Roman" w:eastAsia="Calibri" w:hAnsi="Times New Roman" w:cs="Times New Roman"/>
          <w:sz w:val="20"/>
          <w:lang w:eastAsia="ru-RU"/>
        </w:rPr>
      </w:pPr>
    </w:p>
    <w:p w14:paraId="484C9CA3" w14:textId="3E21F228" w:rsidR="004F1CE1" w:rsidRDefault="004F1CE1" w:rsidP="004E4B27">
      <w:pPr>
        <w:spacing w:before="0" w:after="0" w:line="240" w:lineRule="auto"/>
        <w:rPr>
          <w:rFonts w:ascii="Times New Roman" w:eastAsia="Calibri" w:hAnsi="Times New Roman" w:cs="Times New Roman"/>
          <w:sz w:val="20"/>
          <w:lang w:eastAsia="ru-RU"/>
        </w:rPr>
      </w:pPr>
    </w:p>
    <w:p w14:paraId="3753B34F" w14:textId="2112C22E" w:rsidR="004F1CE1" w:rsidRDefault="004F1CE1" w:rsidP="004E4B27">
      <w:pPr>
        <w:spacing w:before="0" w:after="0" w:line="240" w:lineRule="auto"/>
        <w:rPr>
          <w:rFonts w:ascii="Times New Roman" w:eastAsia="Calibri" w:hAnsi="Times New Roman" w:cs="Times New Roman"/>
          <w:sz w:val="20"/>
          <w:lang w:eastAsia="ru-RU"/>
        </w:rPr>
      </w:pPr>
    </w:p>
    <w:p w14:paraId="67B02870" w14:textId="6C0C46B2" w:rsidR="004F1CE1" w:rsidRDefault="004F1CE1" w:rsidP="004E4B27">
      <w:pPr>
        <w:spacing w:before="0" w:after="0" w:line="240" w:lineRule="auto"/>
        <w:rPr>
          <w:rFonts w:ascii="Times New Roman" w:eastAsia="Calibri" w:hAnsi="Times New Roman" w:cs="Times New Roman"/>
          <w:sz w:val="20"/>
          <w:lang w:eastAsia="ru-RU"/>
        </w:rPr>
      </w:pPr>
    </w:p>
    <w:p w14:paraId="2E011E17" w14:textId="7BEC22E8" w:rsidR="004F1CE1" w:rsidRDefault="004F1CE1" w:rsidP="004E4B27">
      <w:pPr>
        <w:spacing w:before="0" w:after="0" w:line="240" w:lineRule="auto"/>
        <w:rPr>
          <w:rFonts w:ascii="Times New Roman" w:eastAsia="Calibri" w:hAnsi="Times New Roman" w:cs="Times New Roman"/>
          <w:sz w:val="20"/>
          <w:lang w:eastAsia="ru-RU"/>
        </w:rPr>
      </w:pPr>
    </w:p>
    <w:p w14:paraId="2D041438" w14:textId="10887E97" w:rsidR="004F1CE1" w:rsidRDefault="004F1CE1" w:rsidP="004E4B27">
      <w:pPr>
        <w:spacing w:before="0" w:after="0" w:line="240" w:lineRule="auto"/>
        <w:rPr>
          <w:rFonts w:ascii="Times New Roman" w:eastAsia="Calibri" w:hAnsi="Times New Roman" w:cs="Times New Roman"/>
          <w:sz w:val="20"/>
          <w:lang w:eastAsia="ru-RU"/>
        </w:rPr>
      </w:pPr>
    </w:p>
    <w:p w14:paraId="5F6D1CF4" w14:textId="77FC9C05" w:rsidR="004F1CE1" w:rsidRDefault="004F1CE1" w:rsidP="004E4B27">
      <w:pPr>
        <w:spacing w:before="0" w:after="0" w:line="240" w:lineRule="auto"/>
        <w:rPr>
          <w:rFonts w:ascii="Times New Roman" w:eastAsia="Calibri" w:hAnsi="Times New Roman" w:cs="Times New Roman"/>
          <w:sz w:val="20"/>
          <w:lang w:eastAsia="ru-RU"/>
        </w:rPr>
      </w:pPr>
    </w:p>
    <w:p w14:paraId="30FA74C9" w14:textId="135F1E5C" w:rsidR="004F1CE1" w:rsidRDefault="004F1CE1" w:rsidP="004E4B27">
      <w:pPr>
        <w:spacing w:before="0" w:after="0" w:line="240" w:lineRule="auto"/>
        <w:rPr>
          <w:rFonts w:ascii="Times New Roman" w:eastAsia="Calibri" w:hAnsi="Times New Roman" w:cs="Times New Roman"/>
          <w:sz w:val="20"/>
          <w:lang w:eastAsia="ru-RU"/>
        </w:rPr>
      </w:pPr>
    </w:p>
    <w:p w14:paraId="431C7302" w14:textId="3574E76C" w:rsidR="004F1CE1" w:rsidRDefault="004F1CE1" w:rsidP="004E4B27">
      <w:pPr>
        <w:spacing w:before="0" w:after="0" w:line="240" w:lineRule="auto"/>
        <w:rPr>
          <w:rFonts w:ascii="Times New Roman" w:eastAsia="Calibri" w:hAnsi="Times New Roman" w:cs="Times New Roman"/>
          <w:sz w:val="20"/>
          <w:lang w:eastAsia="ru-RU"/>
        </w:rPr>
      </w:pPr>
    </w:p>
    <w:p w14:paraId="60DEEFF3" w14:textId="63A835AF" w:rsidR="004F1CE1" w:rsidRDefault="004F1CE1" w:rsidP="004E4B27">
      <w:pPr>
        <w:spacing w:before="0" w:after="0" w:line="240" w:lineRule="auto"/>
        <w:rPr>
          <w:rFonts w:ascii="Times New Roman" w:eastAsia="Calibri" w:hAnsi="Times New Roman" w:cs="Times New Roman"/>
          <w:sz w:val="20"/>
          <w:lang w:eastAsia="ru-RU"/>
        </w:rPr>
      </w:pPr>
    </w:p>
    <w:p w14:paraId="472076CE" w14:textId="437A9CD2" w:rsidR="004F1CE1" w:rsidRDefault="004F1CE1" w:rsidP="004E4B27">
      <w:pPr>
        <w:spacing w:before="0" w:after="0" w:line="240" w:lineRule="auto"/>
        <w:rPr>
          <w:rFonts w:ascii="Times New Roman" w:eastAsia="Calibri" w:hAnsi="Times New Roman" w:cs="Times New Roman"/>
          <w:sz w:val="20"/>
          <w:lang w:eastAsia="ru-RU"/>
        </w:rPr>
      </w:pPr>
    </w:p>
    <w:p w14:paraId="51DEF1EA" w14:textId="70F37EBD" w:rsidR="004F1CE1" w:rsidRDefault="004F1CE1" w:rsidP="004E4B27">
      <w:pPr>
        <w:spacing w:before="0" w:after="0" w:line="240" w:lineRule="auto"/>
        <w:rPr>
          <w:rFonts w:ascii="Times New Roman" w:eastAsia="Calibri" w:hAnsi="Times New Roman" w:cs="Times New Roman"/>
          <w:sz w:val="20"/>
          <w:lang w:eastAsia="ru-RU"/>
        </w:rPr>
      </w:pPr>
    </w:p>
    <w:p w14:paraId="4852059B" w14:textId="0DADE959" w:rsidR="004F1CE1" w:rsidRDefault="004F1CE1" w:rsidP="004E4B27">
      <w:pPr>
        <w:spacing w:before="0" w:after="0" w:line="240" w:lineRule="auto"/>
        <w:rPr>
          <w:rFonts w:ascii="Times New Roman" w:eastAsia="Calibri" w:hAnsi="Times New Roman" w:cs="Times New Roman"/>
          <w:sz w:val="20"/>
          <w:lang w:eastAsia="ru-RU"/>
        </w:rPr>
      </w:pPr>
    </w:p>
    <w:p w14:paraId="63DDAD3B" w14:textId="4A4BAF96" w:rsidR="004F1CE1" w:rsidRDefault="004F1CE1" w:rsidP="004E4B27">
      <w:pPr>
        <w:spacing w:before="0" w:after="0" w:line="240" w:lineRule="auto"/>
        <w:rPr>
          <w:rFonts w:ascii="Times New Roman" w:eastAsia="Calibri" w:hAnsi="Times New Roman" w:cs="Times New Roman"/>
          <w:sz w:val="20"/>
          <w:lang w:eastAsia="ru-RU"/>
        </w:rPr>
      </w:pPr>
    </w:p>
    <w:p w14:paraId="549BF0B2" w14:textId="7D6DC962" w:rsidR="004F1CE1" w:rsidRDefault="004F1CE1" w:rsidP="004E4B27">
      <w:pPr>
        <w:spacing w:before="0" w:after="0" w:line="240" w:lineRule="auto"/>
        <w:rPr>
          <w:rFonts w:ascii="Times New Roman" w:eastAsia="Calibri" w:hAnsi="Times New Roman" w:cs="Times New Roman"/>
          <w:sz w:val="20"/>
          <w:lang w:eastAsia="ru-RU"/>
        </w:rPr>
      </w:pPr>
    </w:p>
    <w:p w14:paraId="77D3A3F1" w14:textId="0D4551C2" w:rsidR="004F1CE1" w:rsidRDefault="004F1CE1" w:rsidP="004E4B27">
      <w:pPr>
        <w:spacing w:before="0" w:after="0" w:line="240" w:lineRule="auto"/>
        <w:rPr>
          <w:rFonts w:ascii="Times New Roman" w:eastAsia="Calibri" w:hAnsi="Times New Roman" w:cs="Times New Roman"/>
          <w:sz w:val="20"/>
          <w:lang w:eastAsia="ru-RU"/>
        </w:rPr>
      </w:pPr>
    </w:p>
    <w:p w14:paraId="375E4709" w14:textId="36D7E9A7" w:rsidR="004F1CE1" w:rsidRDefault="004F1CE1" w:rsidP="004E4B27">
      <w:pPr>
        <w:spacing w:before="0" w:after="0" w:line="240" w:lineRule="auto"/>
        <w:rPr>
          <w:rFonts w:ascii="Times New Roman" w:eastAsia="Calibri" w:hAnsi="Times New Roman" w:cs="Times New Roman"/>
          <w:sz w:val="20"/>
          <w:lang w:eastAsia="ru-RU"/>
        </w:rPr>
      </w:pPr>
    </w:p>
    <w:p w14:paraId="142B8D27" w14:textId="65D2D0B5" w:rsidR="004F1CE1" w:rsidRDefault="004F1CE1" w:rsidP="004E4B27">
      <w:pPr>
        <w:spacing w:before="0" w:after="0" w:line="240" w:lineRule="auto"/>
        <w:rPr>
          <w:rFonts w:ascii="Times New Roman" w:eastAsia="Calibri" w:hAnsi="Times New Roman" w:cs="Times New Roman"/>
          <w:sz w:val="20"/>
          <w:lang w:eastAsia="ru-RU"/>
        </w:rPr>
      </w:pPr>
    </w:p>
    <w:p w14:paraId="639D8ACA" w14:textId="77777777" w:rsidR="004F1CE1" w:rsidRDefault="004F1CE1" w:rsidP="004E4B27">
      <w:pPr>
        <w:spacing w:before="0" w:after="0" w:line="240" w:lineRule="auto"/>
        <w:rPr>
          <w:rFonts w:ascii="Times New Roman" w:eastAsia="Calibri" w:hAnsi="Times New Roman" w:cs="Times New Roman"/>
          <w:sz w:val="20"/>
          <w:lang w:eastAsia="ru-RU"/>
        </w:rPr>
      </w:pPr>
    </w:p>
    <w:p w14:paraId="0FFADBB9" w14:textId="25CC0DE4" w:rsidR="00BF5822" w:rsidRDefault="00BF5822" w:rsidP="004E4B27">
      <w:pPr>
        <w:spacing w:before="0" w:after="0" w:line="240" w:lineRule="auto"/>
        <w:rPr>
          <w:rFonts w:ascii="Times New Roman" w:eastAsia="Calibri" w:hAnsi="Times New Roman" w:cs="Times New Roman"/>
          <w:sz w:val="20"/>
          <w:lang w:eastAsia="ru-RU"/>
        </w:rPr>
      </w:pPr>
    </w:p>
    <w:p w14:paraId="24602909" w14:textId="77777777" w:rsidR="00BF5822" w:rsidRPr="00BF5822" w:rsidRDefault="00BF5822" w:rsidP="00BF5822">
      <w:pPr>
        <w:spacing w:before="0" w:after="0" w:line="240" w:lineRule="auto"/>
        <w:ind w:hanging="13"/>
        <w:jc w:val="center"/>
        <w:rPr>
          <w:rFonts w:ascii="Times New Roman" w:eastAsia="Calibri" w:hAnsi="Times New Roman" w:cs="Times New Roman"/>
          <w:color w:val="FF0000"/>
          <w:szCs w:val="22"/>
          <w:lang w:eastAsia="ru-RU"/>
        </w:rPr>
      </w:pPr>
      <w:r w:rsidRPr="00BF5822">
        <w:rPr>
          <w:rFonts w:ascii="Times New Roman" w:eastAsia="Calibri" w:hAnsi="Times New Roman" w:cs="Times New Roman"/>
          <w:color w:val="FF0000"/>
          <w:szCs w:val="22"/>
          <w:lang w:eastAsia="ru-RU"/>
        </w:rPr>
        <w:object w:dxaOrig="675" w:dyaOrig="870" w14:anchorId="12A022B5">
          <v:shape id="_x0000_i1046" type="#_x0000_t75" style="width:34.5pt;height:44pt" o:ole="" filled="t">
            <v:fill color2="black"/>
            <v:imagedata r:id="rId6" o:title=""/>
          </v:shape>
          <o:OLEObject Type="Embed" ProgID="Word.Picture.8" ShapeID="_x0000_i1046" DrawAspect="Content" ObjectID="_1697352171" r:id="rId45"/>
        </w:object>
      </w:r>
    </w:p>
    <w:p w14:paraId="1813095A" w14:textId="77777777" w:rsidR="00BF5822" w:rsidRPr="00BF5822" w:rsidRDefault="00BF5822" w:rsidP="00BF5822">
      <w:pPr>
        <w:spacing w:before="0" w:after="0" w:line="240" w:lineRule="auto"/>
        <w:ind w:hanging="13"/>
        <w:jc w:val="center"/>
        <w:rPr>
          <w:rFonts w:ascii="Times New Roman" w:eastAsia="Calibri" w:hAnsi="Times New Roman" w:cs="Times New Roman"/>
          <w:b/>
          <w:sz w:val="28"/>
          <w:szCs w:val="28"/>
          <w:lang w:eastAsia="ru-RU"/>
        </w:rPr>
      </w:pPr>
      <w:r w:rsidRPr="00BF5822">
        <w:rPr>
          <w:rFonts w:ascii="Times New Roman" w:eastAsia="Calibri" w:hAnsi="Times New Roman" w:cs="Times New Roman"/>
          <w:b/>
          <w:sz w:val="28"/>
          <w:szCs w:val="28"/>
          <w:lang w:eastAsia="ru-RU"/>
        </w:rPr>
        <w:t>УКРАЇНА</w:t>
      </w:r>
    </w:p>
    <w:p w14:paraId="2D5A7553" w14:textId="77777777" w:rsidR="00BF5822" w:rsidRPr="00BF5822" w:rsidRDefault="00BF5822" w:rsidP="00BF5822">
      <w:pPr>
        <w:spacing w:before="0" w:after="0" w:line="240" w:lineRule="auto"/>
        <w:jc w:val="center"/>
        <w:rPr>
          <w:rFonts w:ascii="Times New Roman" w:eastAsia="Calibri" w:hAnsi="Times New Roman" w:cs="Times New Roman"/>
          <w:b/>
          <w:sz w:val="28"/>
          <w:szCs w:val="28"/>
          <w:lang w:eastAsia="ru-RU"/>
        </w:rPr>
      </w:pPr>
      <w:r w:rsidRPr="00BF5822">
        <w:rPr>
          <w:rFonts w:ascii="Times New Roman" w:eastAsia="Calibri" w:hAnsi="Times New Roman" w:cs="Times New Roman"/>
          <w:b/>
          <w:sz w:val="28"/>
          <w:szCs w:val="28"/>
          <w:lang w:eastAsia="ru-RU"/>
        </w:rPr>
        <w:t xml:space="preserve">СІВЕРСЬКА  МІСЬКА  РАДА </w:t>
      </w:r>
    </w:p>
    <w:p w14:paraId="0253AA67" w14:textId="77777777" w:rsidR="00BF5822" w:rsidRPr="00BF5822" w:rsidRDefault="00BF5822" w:rsidP="00BF5822">
      <w:pPr>
        <w:spacing w:before="0" w:after="0" w:line="240" w:lineRule="auto"/>
        <w:jc w:val="center"/>
        <w:rPr>
          <w:rFonts w:ascii="Times New Roman" w:eastAsia="Calibri" w:hAnsi="Times New Roman" w:cs="Times New Roman"/>
          <w:b/>
          <w:sz w:val="28"/>
          <w:szCs w:val="28"/>
          <w:lang w:eastAsia="ru-RU"/>
        </w:rPr>
      </w:pPr>
      <w:r w:rsidRPr="00BF5822">
        <w:rPr>
          <w:rFonts w:ascii="Times New Roman" w:eastAsia="Calibri" w:hAnsi="Times New Roman" w:cs="Times New Roman"/>
          <w:b/>
          <w:sz w:val="28"/>
          <w:szCs w:val="28"/>
          <w:lang w:eastAsia="ru-RU"/>
        </w:rPr>
        <w:t>БАХМУТСЬКОГО  РАЙОНУ  ДОНЕЦЬКОЇ ОБЛАСТІ</w:t>
      </w:r>
    </w:p>
    <w:p w14:paraId="5EBCDC33" w14:textId="77777777" w:rsidR="00BF5822" w:rsidRPr="00BF5822" w:rsidRDefault="00BF5822" w:rsidP="00BF5822">
      <w:pPr>
        <w:spacing w:before="0" w:after="0" w:line="240" w:lineRule="auto"/>
        <w:jc w:val="center"/>
        <w:rPr>
          <w:rFonts w:ascii="Times New Roman" w:eastAsia="Calibri" w:hAnsi="Times New Roman" w:cs="Times New Roman"/>
          <w:b/>
          <w:sz w:val="28"/>
          <w:szCs w:val="28"/>
          <w:lang w:eastAsia="ru-RU"/>
        </w:rPr>
      </w:pPr>
    </w:p>
    <w:p w14:paraId="0E5885DF" w14:textId="77777777" w:rsidR="00BF5822" w:rsidRPr="00BF5822" w:rsidRDefault="00BF5822" w:rsidP="00BF5822">
      <w:pPr>
        <w:spacing w:before="0" w:after="0" w:line="240" w:lineRule="auto"/>
        <w:jc w:val="center"/>
        <w:rPr>
          <w:rFonts w:ascii="Times New Roman" w:eastAsia="Calibri" w:hAnsi="Times New Roman" w:cs="Times New Roman"/>
          <w:b/>
          <w:i/>
          <w:sz w:val="28"/>
          <w:szCs w:val="28"/>
          <w:lang w:eastAsia="ru-RU"/>
        </w:rPr>
      </w:pPr>
      <w:r w:rsidRPr="00BF5822">
        <w:rPr>
          <w:rFonts w:ascii="Times New Roman" w:eastAsia="Calibri" w:hAnsi="Times New Roman" w:cs="Times New Roman"/>
          <w:sz w:val="28"/>
          <w:szCs w:val="28"/>
          <w:lang w:eastAsia="ru-RU"/>
        </w:rPr>
        <w:t xml:space="preserve"> </w:t>
      </w:r>
      <w:r w:rsidRPr="00BF5822">
        <w:rPr>
          <w:rFonts w:ascii="Times New Roman" w:eastAsia="Calibri" w:hAnsi="Times New Roman" w:cs="Times New Roman"/>
          <w:b/>
          <w:sz w:val="28"/>
          <w:szCs w:val="28"/>
          <w:lang w:eastAsia="ru-RU"/>
        </w:rPr>
        <w:t xml:space="preserve">Р І Ш Е Н </w:t>
      </w:r>
      <w:proofErr w:type="spellStart"/>
      <w:r w:rsidRPr="00BF5822">
        <w:rPr>
          <w:rFonts w:ascii="Times New Roman" w:eastAsia="Calibri" w:hAnsi="Times New Roman" w:cs="Times New Roman"/>
          <w:b/>
          <w:sz w:val="28"/>
          <w:szCs w:val="28"/>
          <w:lang w:eastAsia="ru-RU"/>
        </w:rPr>
        <w:t>Н</w:t>
      </w:r>
      <w:proofErr w:type="spellEnd"/>
      <w:r w:rsidRPr="00BF5822">
        <w:rPr>
          <w:rFonts w:ascii="Times New Roman" w:eastAsia="Calibri" w:hAnsi="Times New Roman" w:cs="Times New Roman"/>
          <w:b/>
          <w:sz w:val="28"/>
          <w:szCs w:val="28"/>
          <w:lang w:eastAsia="ru-RU"/>
        </w:rPr>
        <w:t xml:space="preserve"> Я</w:t>
      </w:r>
    </w:p>
    <w:p w14:paraId="7514715C" w14:textId="77777777" w:rsidR="00BF5822" w:rsidRPr="00BF5822" w:rsidRDefault="00BF5822" w:rsidP="00BF5822">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BF5822" w14:paraId="68FA10DD" w14:textId="77777777" w:rsidTr="00FC14B2">
        <w:trPr>
          <w:jc w:val="center"/>
        </w:trPr>
        <w:tc>
          <w:tcPr>
            <w:tcW w:w="3095" w:type="dxa"/>
          </w:tcPr>
          <w:p w14:paraId="2C4DBCDA" w14:textId="721EDFF8" w:rsidR="00F33344" w:rsidRPr="00BF5822" w:rsidRDefault="00F33344" w:rsidP="00F33344">
            <w:pPr>
              <w:widowControl w:val="0"/>
              <w:tabs>
                <w:tab w:val="left" w:pos="4680"/>
                <w:tab w:val="left" w:pos="6804"/>
              </w:tabs>
              <w:suppressAutoHyphens/>
              <w:spacing w:before="0" w:after="0" w:line="240"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tcPr>
          <w:p w14:paraId="3D52B65C" w14:textId="34005346" w:rsidR="00F33344" w:rsidRPr="00BF5822" w:rsidRDefault="00F33344" w:rsidP="00F33344">
            <w:pPr>
              <w:widowControl w:val="0"/>
              <w:tabs>
                <w:tab w:val="left" w:pos="4680"/>
                <w:tab w:val="left" w:pos="6804"/>
              </w:tabs>
              <w:suppressAutoHyphens/>
              <w:spacing w:before="0" w:after="0" w:line="240" w:lineRule="auto"/>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tcPr>
          <w:p w14:paraId="292AC5FC" w14:textId="4A2B9D4A" w:rsidR="00F33344" w:rsidRPr="00BF5822" w:rsidRDefault="00F33344" w:rsidP="00F33344">
            <w:pPr>
              <w:widowControl w:val="0"/>
              <w:tabs>
                <w:tab w:val="left" w:pos="4680"/>
                <w:tab w:val="left" w:pos="6804"/>
              </w:tabs>
              <w:suppressAutoHyphens/>
              <w:spacing w:before="0" w:after="0" w:line="240" w:lineRule="auto"/>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№8/18 - 342</w:t>
            </w:r>
          </w:p>
        </w:tc>
      </w:tr>
    </w:tbl>
    <w:p w14:paraId="5C65D097"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490016AF"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23730BA5"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0F928B24" w14:textId="77777777" w:rsidR="00BF5822" w:rsidRPr="00BF5822" w:rsidRDefault="00BF5822" w:rsidP="00BF5822">
      <w:pPr>
        <w:spacing w:before="0" w:after="0" w:line="240" w:lineRule="auto"/>
        <w:rPr>
          <w:rFonts w:ascii="Times New Roman" w:eastAsia="Calibri" w:hAnsi="Times New Roman" w:cs="Times New Roman"/>
          <w:sz w:val="28"/>
          <w:szCs w:val="28"/>
        </w:rPr>
      </w:pPr>
      <w:r w:rsidRPr="00BF5822">
        <w:rPr>
          <w:rFonts w:ascii="Times New Roman" w:eastAsia="Calibri" w:hAnsi="Times New Roman" w:cs="Times New Roman"/>
          <w:sz w:val="28"/>
          <w:szCs w:val="28"/>
        </w:rPr>
        <w:t>Про передачу Сіверському МСКП</w:t>
      </w:r>
    </w:p>
    <w:p w14:paraId="03F0A186" w14:textId="77777777" w:rsidR="00BF5822" w:rsidRPr="00BF5822" w:rsidRDefault="00BF5822" w:rsidP="00BF5822">
      <w:pPr>
        <w:spacing w:before="0" w:after="0" w:line="240" w:lineRule="auto"/>
        <w:rPr>
          <w:rFonts w:ascii="Times New Roman" w:eastAsia="Calibri" w:hAnsi="Times New Roman" w:cs="Times New Roman"/>
          <w:sz w:val="28"/>
          <w:szCs w:val="28"/>
        </w:rPr>
      </w:pPr>
      <w:r w:rsidRPr="00BF5822">
        <w:rPr>
          <w:rFonts w:ascii="Times New Roman" w:eastAsia="Calibri" w:hAnsi="Times New Roman" w:cs="Times New Roman"/>
          <w:sz w:val="28"/>
          <w:szCs w:val="28"/>
        </w:rPr>
        <w:t>будівельних матеріалів</w:t>
      </w:r>
    </w:p>
    <w:p w14:paraId="4171430F"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312664D3"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28F6CC58" w14:textId="77777777" w:rsidR="00BF5822" w:rsidRPr="00BF5822" w:rsidRDefault="00BF5822" w:rsidP="00BF5822">
      <w:pPr>
        <w:spacing w:before="0" w:after="0" w:line="240" w:lineRule="auto"/>
        <w:ind w:firstLine="708"/>
        <w:rPr>
          <w:rFonts w:ascii="Times New Roman" w:eastAsia="Calibri" w:hAnsi="Times New Roman" w:cs="Times New Roman"/>
          <w:sz w:val="28"/>
          <w:szCs w:val="28"/>
        </w:rPr>
      </w:pPr>
      <w:r w:rsidRPr="00BF5822">
        <w:rPr>
          <w:rFonts w:ascii="Times New Roman" w:eastAsia="Calibri" w:hAnsi="Times New Roman" w:cs="Times New Roman"/>
          <w:sz w:val="28"/>
          <w:szCs w:val="28"/>
        </w:rPr>
        <w:t>З метою виконання ремонту покрівель багатоквартирних будинків житлового фонду м. Сіверська, керуючись статтями 26, 60 Закону України «Про місцеве самоврядування в Україні», міська рада</w:t>
      </w:r>
    </w:p>
    <w:p w14:paraId="1F0A0FB5"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60094E05" w14:textId="77777777" w:rsidR="00BF5822" w:rsidRPr="00BF5822" w:rsidRDefault="00BF5822" w:rsidP="00BF5822">
      <w:pPr>
        <w:spacing w:before="0" w:after="0" w:line="240" w:lineRule="auto"/>
        <w:rPr>
          <w:rFonts w:ascii="Times New Roman" w:eastAsia="Calibri" w:hAnsi="Times New Roman" w:cs="Times New Roman"/>
          <w:sz w:val="28"/>
          <w:szCs w:val="28"/>
        </w:rPr>
      </w:pPr>
      <w:r w:rsidRPr="00BF5822">
        <w:rPr>
          <w:rFonts w:ascii="Times New Roman" w:eastAsia="Calibri" w:hAnsi="Times New Roman" w:cs="Times New Roman"/>
          <w:sz w:val="28"/>
          <w:szCs w:val="28"/>
        </w:rPr>
        <w:t>ВИРІШИЛА:</w:t>
      </w:r>
    </w:p>
    <w:p w14:paraId="600309A7" w14:textId="77777777" w:rsidR="00BF5822" w:rsidRPr="00BF5822" w:rsidRDefault="00BF5822" w:rsidP="00BF5822">
      <w:pPr>
        <w:spacing w:before="0" w:after="0" w:line="240" w:lineRule="auto"/>
        <w:rPr>
          <w:rFonts w:ascii="Times New Roman" w:eastAsia="Calibri" w:hAnsi="Times New Roman" w:cs="Times New Roman"/>
          <w:sz w:val="28"/>
          <w:szCs w:val="28"/>
        </w:rPr>
      </w:pPr>
    </w:p>
    <w:p w14:paraId="6F9644D3" w14:textId="77777777" w:rsidR="00BF5822" w:rsidRPr="00BF5822" w:rsidRDefault="00BF5822" w:rsidP="00BF5822">
      <w:pPr>
        <w:spacing w:before="0" w:after="0" w:line="240" w:lineRule="auto"/>
        <w:ind w:firstLine="708"/>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1. Передати Сіверському міському спеціалізованому комунальному підприємству (</w:t>
      </w:r>
      <w:proofErr w:type="spellStart"/>
      <w:r w:rsidRPr="00BF5822">
        <w:rPr>
          <w:rFonts w:ascii="Times New Roman" w:eastAsia="Calibri" w:hAnsi="Times New Roman" w:cs="Times New Roman"/>
          <w:sz w:val="28"/>
          <w:szCs w:val="28"/>
        </w:rPr>
        <w:t>Пшенка</w:t>
      </w:r>
      <w:proofErr w:type="spellEnd"/>
      <w:r w:rsidRPr="00BF5822">
        <w:rPr>
          <w:rFonts w:ascii="Times New Roman" w:eastAsia="Calibri" w:hAnsi="Times New Roman" w:cs="Times New Roman"/>
          <w:sz w:val="28"/>
          <w:szCs w:val="28"/>
        </w:rPr>
        <w:t>) будівельні матеріали згідно додатку.</w:t>
      </w:r>
    </w:p>
    <w:p w14:paraId="72DB47D6" w14:textId="77777777" w:rsidR="00BF5822" w:rsidRPr="00BF5822" w:rsidRDefault="00BF5822" w:rsidP="00BF5822">
      <w:pPr>
        <w:spacing w:before="0" w:after="0" w:line="240" w:lineRule="auto"/>
        <w:ind w:firstLine="708"/>
        <w:jc w:val="both"/>
        <w:rPr>
          <w:rFonts w:ascii="Times New Roman" w:eastAsia="Calibri" w:hAnsi="Times New Roman" w:cs="Times New Roman"/>
          <w:sz w:val="28"/>
          <w:szCs w:val="28"/>
        </w:rPr>
      </w:pPr>
    </w:p>
    <w:p w14:paraId="615FE03D" w14:textId="77777777" w:rsidR="00BF5822" w:rsidRPr="00BF5822" w:rsidRDefault="00BF5822" w:rsidP="00BF5822">
      <w:pPr>
        <w:spacing w:before="0" w:after="0" w:line="240" w:lineRule="auto"/>
        <w:ind w:firstLine="708"/>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2. Сіверському МСКП (</w:t>
      </w:r>
      <w:proofErr w:type="spellStart"/>
      <w:r w:rsidRPr="00BF5822">
        <w:rPr>
          <w:rFonts w:ascii="Times New Roman" w:eastAsia="Calibri" w:hAnsi="Times New Roman" w:cs="Times New Roman"/>
          <w:sz w:val="28"/>
          <w:szCs w:val="28"/>
        </w:rPr>
        <w:t>Пшенка</w:t>
      </w:r>
      <w:proofErr w:type="spellEnd"/>
      <w:r w:rsidRPr="00BF5822">
        <w:rPr>
          <w:rFonts w:ascii="Times New Roman" w:eastAsia="Calibri" w:hAnsi="Times New Roman" w:cs="Times New Roman"/>
          <w:sz w:val="28"/>
          <w:szCs w:val="28"/>
        </w:rPr>
        <w:t>) прийняти будівельні матеріали, зазначені в пункті 1 і забезпечити виконання ремонту покрівель будинків.</w:t>
      </w:r>
    </w:p>
    <w:p w14:paraId="362A7BF9" w14:textId="77777777" w:rsidR="00BF5822" w:rsidRPr="00BF5822" w:rsidRDefault="00BF5822" w:rsidP="00BF5822">
      <w:pPr>
        <w:spacing w:before="0" w:after="0" w:line="240" w:lineRule="auto"/>
        <w:ind w:firstLine="708"/>
        <w:jc w:val="both"/>
        <w:rPr>
          <w:rFonts w:ascii="Times New Roman" w:eastAsia="Calibri" w:hAnsi="Times New Roman" w:cs="Times New Roman"/>
          <w:sz w:val="28"/>
          <w:szCs w:val="28"/>
        </w:rPr>
      </w:pPr>
    </w:p>
    <w:p w14:paraId="16E2C3F2" w14:textId="77777777" w:rsidR="00BF5822" w:rsidRPr="00BF5822" w:rsidRDefault="00BF5822" w:rsidP="00BF5822">
      <w:pPr>
        <w:spacing w:before="0" w:after="0" w:line="240" w:lineRule="auto"/>
        <w:ind w:firstLine="360"/>
        <w:jc w:val="both"/>
        <w:rPr>
          <w:rFonts w:ascii="Times New Roman" w:eastAsia="Calibri" w:hAnsi="Times New Roman" w:cs="Times New Roman"/>
          <w:sz w:val="28"/>
          <w:szCs w:val="28"/>
        </w:rPr>
      </w:pPr>
      <w:r w:rsidRPr="00BF5822">
        <w:rPr>
          <w:rFonts w:ascii="Times New Roman" w:eastAsia="Calibri" w:hAnsi="Times New Roman" w:cs="Times New Roman"/>
          <w:sz w:val="28"/>
          <w:szCs w:val="28"/>
        </w:rPr>
        <w:t xml:space="preserve">     3. Контроль за виконанням даного рішення покласти на постійні комісії з питань економічної та інвестиційної політики, бюджету, фінансів (Зозуля) </w:t>
      </w:r>
    </w:p>
    <w:p w14:paraId="1483CF24" w14:textId="77777777" w:rsidR="00BF5822" w:rsidRPr="00BF5822" w:rsidRDefault="00BF5822" w:rsidP="00BF5822">
      <w:pPr>
        <w:spacing w:before="0" w:after="0" w:line="240" w:lineRule="auto"/>
        <w:jc w:val="both"/>
        <w:rPr>
          <w:rFonts w:ascii="Times New Roman" w:eastAsia="Calibri" w:hAnsi="Times New Roman" w:cs="Times New Roman"/>
          <w:sz w:val="28"/>
          <w:szCs w:val="28"/>
          <w:lang w:val="ru-RU"/>
        </w:rPr>
      </w:pPr>
      <w:r w:rsidRPr="00BF5822">
        <w:rPr>
          <w:rFonts w:ascii="Times New Roman" w:eastAsia="Calibri" w:hAnsi="Times New Roman" w:cs="Times New Roman"/>
          <w:sz w:val="28"/>
          <w:szCs w:val="28"/>
          <w:lang w:val="ru-RU"/>
        </w:rPr>
        <w:t xml:space="preserve">та </w:t>
      </w:r>
      <w:proofErr w:type="spellStart"/>
      <w:r w:rsidRPr="00BF5822">
        <w:rPr>
          <w:rFonts w:ascii="Times New Roman" w:eastAsia="Calibri" w:hAnsi="Times New Roman" w:cs="Times New Roman"/>
          <w:sz w:val="28"/>
          <w:szCs w:val="28"/>
          <w:lang w:val="ru-RU"/>
        </w:rPr>
        <w:t>житлово-комунального</w:t>
      </w:r>
      <w:proofErr w:type="spellEnd"/>
      <w:r w:rsidRPr="00BF5822">
        <w:rPr>
          <w:rFonts w:ascii="Times New Roman" w:eastAsia="Calibri" w:hAnsi="Times New Roman" w:cs="Times New Roman"/>
          <w:sz w:val="28"/>
          <w:szCs w:val="28"/>
          <w:lang w:val="ru-RU"/>
        </w:rPr>
        <w:t xml:space="preserve"> </w:t>
      </w:r>
      <w:proofErr w:type="spellStart"/>
      <w:r w:rsidRPr="00BF5822">
        <w:rPr>
          <w:rFonts w:ascii="Times New Roman" w:eastAsia="Calibri" w:hAnsi="Times New Roman" w:cs="Times New Roman"/>
          <w:sz w:val="28"/>
          <w:szCs w:val="28"/>
          <w:lang w:val="ru-RU"/>
        </w:rPr>
        <w:t>господарства</w:t>
      </w:r>
      <w:proofErr w:type="spellEnd"/>
      <w:r w:rsidRPr="00BF5822">
        <w:rPr>
          <w:rFonts w:ascii="Times New Roman" w:eastAsia="Calibri" w:hAnsi="Times New Roman" w:cs="Times New Roman"/>
          <w:sz w:val="28"/>
          <w:szCs w:val="28"/>
          <w:lang w:val="ru-RU"/>
        </w:rPr>
        <w:t xml:space="preserve">, </w:t>
      </w:r>
      <w:proofErr w:type="spellStart"/>
      <w:r w:rsidRPr="00BF5822">
        <w:rPr>
          <w:rFonts w:ascii="Times New Roman" w:eastAsia="Calibri" w:hAnsi="Times New Roman" w:cs="Times New Roman"/>
          <w:sz w:val="28"/>
          <w:szCs w:val="28"/>
          <w:lang w:val="ru-RU"/>
        </w:rPr>
        <w:t>землекористування</w:t>
      </w:r>
      <w:proofErr w:type="spellEnd"/>
      <w:r w:rsidRPr="00BF5822">
        <w:rPr>
          <w:rFonts w:ascii="Times New Roman" w:eastAsia="Calibri" w:hAnsi="Times New Roman" w:cs="Times New Roman"/>
          <w:sz w:val="28"/>
          <w:szCs w:val="28"/>
          <w:lang w:val="ru-RU"/>
        </w:rPr>
        <w:t xml:space="preserve"> та </w:t>
      </w:r>
      <w:proofErr w:type="spellStart"/>
      <w:r w:rsidRPr="00BF5822">
        <w:rPr>
          <w:rFonts w:ascii="Times New Roman" w:eastAsia="Calibri" w:hAnsi="Times New Roman" w:cs="Times New Roman"/>
          <w:sz w:val="28"/>
          <w:szCs w:val="28"/>
          <w:lang w:val="ru-RU"/>
        </w:rPr>
        <w:t>екології</w:t>
      </w:r>
      <w:proofErr w:type="spellEnd"/>
      <w:r w:rsidRPr="00BF5822">
        <w:rPr>
          <w:rFonts w:ascii="Times New Roman" w:eastAsia="Calibri" w:hAnsi="Times New Roman" w:cs="Times New Roman"/>
          <w:sz w:val="28"/>
          <w:szCs w:val="28"/>
          <w:lang w:val="ru-RU"/>
        </w:rPr>
        <w:t xml:space="preserve"> (Бабенко А.).</w:t>
      </w:r>
    </w:p>
    <w:p w14:paraId="1FAE62B6" w14:textId="77777777" w:rsidR="00BF5822" w:rsidRPr="00BF5822" w:rsidRDefault="00BF5822" w:rsidP="00BF5822">
      <w:pPr>
        <w:spacing w:before="0" w:after="160" w:line="259" w:lineRule="auto"/>
        <w:rPr>
          <w:rFonts w:ascii="Calibri" w:eastAsia="Calibri" w:hAnsi="Calibri" w:cs="Times New Roman"/>
          <w:szCs w:val="22"/>
          <w:lang w:val="ru-RU"/>
        </w:rPr>
      </w:pPr>
    </w:p>
    <w:p w14:paraId="000D904D" w14:textId="77777777" w:rsidR="00BF5822" w:rsidRPr="00BF5822" w:rsidRDefault="00BF5822" w:rsidP="00BF5822">
      <w:pPr>
        <w:spacing w:before="0" w:after="160" w:line="259" w:lineRule="auto"/>
        <w:rPr>
          <w:rFonts w:ascii="Calibri" w:eastAsia="Calibri" w:hAnsi="Calibri" w:cs="Times New Roman"/>
          <w:szCs w:val="22"/>
          <w:lang w:val="ru-RU"/>
        </w:rPr>
      </w:pPr>
    </w:p>
    <w:p w14:paraId="23658595" w14:textId="77777777" w:rsidR="00BF5822" w:rsidRPr="00BF5822" w:rsidRDefault="00BF5822" w:rsidP="00BF5822">
      <w:pPr>
        <w:spacing w:before="0" w:after="160" w:line="259" w:lineRule="auto"/>
        <w:rPr>
          <w:rFonts w:ascii="Calibri" w:eastAsia="Calibri" w:hAnsi="Calibri" w:cs="Times New Roman"/>
          <w:szCs w:val="22"/>
          <w:lang w:val="ru-RU"/>
        </w:rPr>
      </w:pPr>
    </w:p>
    <w:p w14:paraId="08C27409"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Міський голова                                                                         Андрій ЧЕРНЯЄВ</w:t>
      </w:r>
    </w:p>
    <w:p w14:paraId="26EA2249"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7F321A04"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401D00F1"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33B9F033"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7F409569" w14:textId="143D07E7" w:rsidR="00BF5822" w:rsidRDefault="00BF5822" w:rsidP="00BF5822">
      <w:pPr>
        <w:spacing w:before="0" w:after="160" w:line="259" w:lineRule="auto"/>
        <w:rPr>
          <w:rFonts w:ascii="Times New Roman" w:eastAsia="Calibri" w:hAnsi="Times New Roman" w:cs="Times New Roman"/>
          <w:sz w:val="28"/>
          <w:szCs w:val="22"/>
        </w:rPr>
      </w:pPr>
    </w:p>
    <w:p w14:paraId="0464F007" w14:textId="2F58FE7B" w:rsidR="00BF5822" w:rsidRDefault="00BF5822" w:rsidP="00BF5822">
      <w:pPr>
        <w:spacing w:before="0" w:after="160" w:line="259" w:lineRule="auto"/>
        <w:rPr>
          <w:rFonts w:ascii="Times New Roman" w:eastAsia="Calibri" w:hAnsi="Times New Roman" w:cs="Times New Roman"/>
          <w:sz w:val="28"/>
          <w:szCs w:val="22"/>
        </w:rPr>
      </w:pPr>
    </w:p>
    <w:p w14:paraId="04278888" w14:textId="7BAD86B2" w:rsidR="00BF5822" w:rsidRDefault="00BF5822" w:rsidP="00BF5822">
      <w:pPr>
        <w:spacing w:before="0" w:after="160" w:line="259" w:lineRule="auto"/>
        <w:rPr>
          <w:rFonts w:ascii="Times New Roman" w:eastAsia="Calibri" w:hAnsi="Times New Roman" w:cs="Times New Roman"/>
          <w:sz w:val="28"/>
          <w:szCs w:val="22"/>
        </w:rPr>
      </w:pPr>
    </w:p>
    <w:p w14:paraId="4B154AD5"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6BB0E8E2"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 xml:space="preserve">                                                                                          Додаток</w:t>
      </w:r>
    </w:p>
    <w:p w14:paraId="7CE31D29"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 xml:space="preserve">                                                                                          до рішення міської ради </w:t>
      </w:r>
    </w:p>
    <w:p w14:paraId="2FE29FDD" w14:textId="0DD72A12"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 xml:space="preserve">                                                                                          </w:t>
      </w:r>
      <w:r w:rsidR="00F33344">
        <w:rPr>
          <w:rFonts w:ascii="Times New Roman" w:eastAsia="Calibri" w:hAnsi="Times New Roman" w:cs="Times New Roman"/>
          <w:sz w:val="28"/>
          <w:szCs w:val="22"/>
        </w:rPr>
        <w:t>21.10.2021</w:t>
      </w:r>
      <w:r w:rsidRPr="00BF5822">
        <w:rPr>
          <w:rFonts w:ascii="Times New Roman" w:eastAsia="Calibri" w:hAnsi="Times New Roman" w:cs="Times New Roman"/>
          <w:sz w:val="28"/>
          <w:szCs w:val="22"/>
        </w:rPr>
        <w:t xml:space="preserve"> №_</w:t>
      </w:r>
      <w:r w:rsidR="00F33344">
        <w:rPr>
          <w:rFonts w:ascii="Times New Roman" w:eastAsia="Calibri" w:hAnsi="Times New Roman" w:cs="Times New Roman"/>
          <w:sz w:val="28"/>
          <w:szCs w:val="22"/>
        </w:rPr>
        <w:t>8/18-342</w:t>
      </w:r>
    </w:p>
    <w:p w14:paraId="241B9F67"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52BEFC26" w14:textId="77777777" w:rsidR="00BF5822" w:rsidRPr="00BF5822" w:rsidRDefault="00BF5822" w:rsidP="00BF5822">
      <w:pPr>
        <w:spacing w:before="0" w:after="160" w:line="259" w:lineRule="auto"/>
        <w:jc w:val="center"/>
        <w:rPr>
          <w:rFonts w:ascii="Times New Roman" w:eastAsia="Calibri" w:hAnsi="Times New Roman" w:cs="Times New Roman"/>
          <w:sz w:val="28"/>
          <w:szCs w:val="22"/>
        </w:rPr>
      </w:pPr>
      <w:r w:rsidRPr="00BF5822">
        <w:rPr>
          <w:rFonts w:ascii="Times New Roman" w:eastAsia="Calibri" w:hAnsi="Times New Roman" w:cs="Times New Roman"/>
          <w:sz w:val="28"/>
          <w:szCs w:val="22"/>
        </w:rPr>
        <w:t>Перелік будівельних матеріалів</w:t>
      </w:r>
    </w:p>
    <w:tbl>
      <w:tblPr>
        <w:tblStyle w:val="32"/>
        <w:tblW w:w="8995" w:type="dxa"/>
        <w:tblLook w:val="04A0" w:firstRow="1" w:lastRow="0" w:firstColumn="1" w:lastColumn="0" w:noHBand="0" w:noVBand="1"/>
      </w:tblPr>
      <w:tblGrid>
        <w:gridCol w:w="988"/>
        <w:gridCol w:w="3685"/>
        <w:gridCol w:w="1985"/>
        <w:gridCol w:w="2337"/>
      </w:tblGrid>
      <w:tr w:rsidR="00BF5822" w:rsidRPr="00BF5822" w14:paraId="0E34953A" w14:textId="77777777" w:rsidTr="00FC14B2">
        <w:tc>
          <w:tcPr>
            <w:tcW w:w="988" w:type="dxa"/>
          </w:tcPr>
          <w:p w14:paraId="03DC0D75"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 з/п</w:t>
            </w:r>
          </w:p>
        </w:tc>
        <w:tc>
          <w:tcPr>
            <w:tcW w:w="3685" w:type="dxa"/>
          </w:tcPr>
          <w:p w14:paraId="2BFCF834" w14:textId="77777777" w:rsidR="00BF5822" w:rsidRPr="00BF5822" w:rsidRDefault="00BF5822" w:rsidP="00BF5822">
            <w:pPr>
              <w:spacing w:before="0" w:after="160" w:line="259" w:lineRule="auto"/>
              <w:jc w:val="center"/>
              <w:rPr>
                <w:rFonts w:ascii="Times New Roman" w:eastAsia="Calibri" w:hAnsi="Times New Roman" w:cs="Times New Roman"/>
                <w:sz w:val="28"/>
                <w:szCs w:val="22"/>
              </w:rPr>
            </w:pPr>
            <w:proofErr w:type="spellStart"/>
            <w:r w:rsidRPr="00BF5822">
              <w:rPr>
                <w:rFonts w:ascii="Times New Roman" w:eastAsia="Calibri" w:hAnsi="Times New Roman" w:cs="Times New Roman"/>
                <w:sz w:val="28"/>
                <w:szCs w:val="22"/>
              </w:rPr>
              <w:t>Матеріал</w:t>
            </w:r>
            <w:proofErr w:type="spellEnd"/>
          </w:p>
        </w:tc>
        <w:tc>
          <w:tcPr>
            <w:tcW w:w="1985" w:type="dxa"/>
          </w:tcPr>
          <w:p w14:paraId="22CAAD4C" w14:textId="77777777" w:rsidR="00BF5822" w:rsidRPr="00BF5822" w:rsidRDefault="00BF5822" w:rsidP="00BF5822">
            <w:pPr>
              <w:spacing w:before="0" w:after="160" w:line="259" w:lineRule="auto"/>
              <w:rPr>
                <w:rFonts w:ascii="Times New Roman" w:eastAsia="Calibri" w:hAnsi="Times New Roman" w:cs="Times New Roman"/>
                <w:sz w:val="28"/>
                <w:szCs w:val="22"/>
              </w:rPr>
            </w:pPr>
            <w:proofErr w:type="spellStart"/>
            <w:r w:rsidRPr="00BF5822">
              <w:rPr>
                <w:rFonts w:ascii="Times New Roman" w:eastAsia="Calibri" w:hAnsi="Times New Roman" w:cs="Times New Roman"/>
                <w:sz w:val="28"/>
                <w:szCs w:val="22"/>
              </w:rPr>
              <w:t>Кількість</w:t>
            </w:r>
            <w:proofErr w:type="spellEnd"/>
            <w:r w:rsidRPr="00BF5822">
              <w:rPr>
                <w:rFonts w:ascii="Times New Roman" w:eastAsia="Calibri" w:hAnsi="Times New Roman" w:cs="Times New Roman"/>
                <w:sz w:val="28"/>
                <w:szCs w:val="22"/>
              </w:rPr>
              <w:t xml:space="preserve"> </w:t>
            </w:r>
          </w:p>
        </w:tc>
        <w:tc>
          <w:tcPr>
            <w:tcW w:w="2337" w:type="dxa"/>
          </w:tcPr>
          <w:p w14:paraId="5466FE3F" w14:textId="77777777" w:rsidR="00BF5822" w:rsidRPr="00BF5822" w:rsidRDefault="00BF5822" w:rsidP="00BF5822">
            <w:pPr>
              <w:spacing w:before="0" w:after="160" w:line="259" w:lineRule="auto"/>
              <w:rPr>
                <w:rFonts w:ascii="Times New Roman" w:eastAsia="Calibri" w:hAnsi="Times New Roman" w:cs="Times New Roman"/>
                <w:sz w:val="28"/>
                <w:szCs w:val="22"/>
              </w:rPr>
            </w:pPr>
            <w:proofErr w:type="spellStart"/>
            <w:r w:rsidRPr="00BF5822">
              <w:rPr>
                <w:rFonts w:ascii="Times New Roman" w:eastAsia="Calibri" w:hAnsi="Times New Roman" w:cs="Times New Roman"/>
                <w:sz w:val="28"/>
                <w:szCs w:val="22"/>
              </w:rPr>
              <w:t>Вартість</w:t>
            </w:r>
            <w:proofErr w:type="spellEnd"/>
            <w:r w:rsidRPr="00BF5822">
              <w:rPr>
                <w:rFonts w:ascii="Times New Roman" w:eastAsia="Calibri" w:hAnsi="Times New Roman" w:cs="Times New Roman"/>
                <w:sz w:val="28"/>
                <w:szCs w:val="22"/>
              </w:rPr>
              <w:t>, грн.</w:t>
            </w:r>
          </w:p>
        </w:tc>
      </w:tr>
      <w:tr w:rsidR="00BF5822" w:rsidRPr="00BF5822" w14:paraId="2EB237AA" w14:textId="77777777" w:rsidTr="00FC14B2">
        <w:tc>
          <w:tcPr>
            <w:tcW w:w="988" w:type="dxa"/>
          </w:tcPr>
          <w:p w14:paraId="124D797C"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1</w:t>
            </w:r>
          </w:p>
        </w:tc>
        <w:tc>
          <w:tcPr>
            <w:tcW w:w="3685" w:type="dxa"/>
          </w:tcPr>
          <w:p w14:paraId="413A525A"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 xml:space="preserve">Мастика </w:t>
            </w:r>
            <w:proofErr w:type="spellStart"/>
            <w:r w:rsidRPr="00BF5822">
              <w:rPr>
                <w:rFonts w:ascii="Times New Roman" w:eastAsia="Calibri" w:hAnsi="Times New Roman" w:cs="Times New Roman"/>
                <w:sz w:val="28"/>
                <w:szCs w:val="22"/>
              </w:rPr>
              <w:t>Бі</w:t>
            </w:r>
            <w:proofErr w:type="spellEnd"/>
            <w:r w:rsidRPr="00BF5822">
              <w:rPr>
                <w:rFonts w:ascii="Times New Roman" w:eastAsia="Calibri" w:hAnsi="Times New Roman" w:cs="Times New Roman"/>
                <w:sz w:val="28"/>
                <w:szCs w:val="22"/>
              </w:rPr>
              <w:t xml:space="preserve"> </w:t>
            </w:r>
            <w:proofErr w:type="gramStart"/>
            <w:r w:rsidRPr="00BF5822">
              <w:rPr>
                <w:rFonts w:ascii="Times New Roman" w:eastAsia="Calibri" w:hAnsi="Times New Roman" w:cs="Times New Roman"/>
                <w:sz w:val="28"/>
                <w:szCs w:val="22"/>
              </w:rPr>
              <w:t>ЕМ  (</w:t>
            </w:r>
            <w:proofErr w:type="gramEnd"/>
            <w:r w:rsidRPr="00BF5822">
              <w:rPr>
                <w:rFonts w:ascii="Times New Roman" w:eastAsia="Calibri" w:hAnsi="Times New Roman" w:cs="Times New Roman"/>
                <w:sz w:val="28"/>
                <w:szCs w:val="22"/>
              </w:rPr>
              <w:t>20 кг)</w:t>
            </w:r>
          </w:p>
        </w:tc>
        <w:tc>
          <w:tcPr>
            <w:tcW w:w="1985" w:type="dxa"/>
          </w:tcPr>
          <w:p w14:paraId="75762B65"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15</w:t>
            </w:r>
          </w:p>
        </w:tc>
        <w:tc>
          <w:tcPr>
            <w:tcW w:w="2337" w:type="dxa"/>
          </w:tcPr>
          <w:p w14:paraId="516BC6B0"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 xml:space="preserve">     675 0,00</w:t>
            </w:r>
          </w:p>
        </w:tc>
      </w:tr>
      <w:tr w:rsidR="00BF5822" w:rsidRPr="00BF5822" w14:paraId="72725466" w14:textId="77777777" w:rsidTr="00FC14B2">
        <w:tc>
          <w:tcPr>
            <w:tcW w:w="988" w:type="dxa"/>
          </w:tcPr>
          <w:p w14:paraId="060E338D"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2</w:t>
            </w:r>
          </w:p>
        </w:tc>
        <w:tc>
          <w:tcPr>
            <w:tcW w:w="3685" w:type="dxa"/>
          </w:tcPr>
          <w:p w14:paraId="69DC63F0" w14:textId="77777777" w:rsidR="00BF5822" w:rsidRPr="00BF5822" w:rsidRDefault="00BF5822" w:rsidP="00BF5822">
            <w:pPr>
              <w:spacing w:before="0" w:after="160" w:line="259" w:lineRule="auto"/>
              <w:rPr>
                <w:rFonts w:ascii="Times New Roman" w:eastAsia="Calibri" w:hAnsi="Times New Roman" w:cs="Times New Roman"/>
                <w:sz w:val="28"/>
                <w:szCs w:val="22"/>
              </w:rPr>
            </w:pPr>
            <w:proofErr w:type="spellStart"/>
            <w:r w:rsidRPr="00BF5822">
              <w:rPr>
                <w:rFonts w:ascii="Times New Roman" w:eastAsia="Calibri" w:hAnsi="Times New Roman" w:cs="Times New Roman"/>
                <w:sz w:val="28"/>
                <w:szCs w:val="22"/>
              </w:rPr>
              <w:t>Бікроеласт</w:t>
            </w:r>
            <w:proofErr w:type="spellEnd"/>
            <w:r w:rsidRPr="00BF5822">
              <w:rPr>
                <w:rFonts w:ascii="Times New Roman" w:eastAsia="Calibri" w:hAnsi="Times New Roman" w:cs="Times New Roman"/>
                <w:sz w:val="28"/>
                <w:szCs w:val="22"/>
              </w:rPr>
              <w:t xml:space="preserve"> ЕКП 4,0 (10 </w:t>
            </w:r>
            <w:proofErr w:type="spellStart"/>
            <w:proofErr w:type="gramStart"/>
            <w:r w:rsidRPr="00BF5822">
              <w:rPr>
                <w:rFonts w:ascii="Times New Roman" w:eastAsia="Calibri" w:hAnsi="Times New Roman" w:cs="Times New Roman"/>
                <w:sz w:val="28"/>
                <w:szCs w:val="22"/>
              </w:rPr>
              <w:t>кв.м</w:t>
            </w:r>
            <w:proofErr w:type="spellEnd"/>
            <w:proofErr w:type="gramEnd"/>
            <w:r w:rsidRPr="00BF5822">
              <w:rPr>
                <w:rFonts w:ascii="Times New Roman" w:eastAsia="Calibri" w:hAnsi="Times New Roman" w:cs="Times New Roman"/>
                <w:sz w:val="28"/>
                <w:szCs w:val="22"/>
              </w:rPr>
              <w:t>)</w:t>
            </w:r>
          </w:p>
        </w:tc>
        <w:tc>
          <w:tcPr>
            <w:tcW w:w="1985" w:type="dxa"/>
          </w:tcPr>
          <w:p w14:paraId="46F2E579"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49</w:t>
            </w:r>
          </w:p>
        </w:tc>
        <w:tc>
          <w:tcPr>
            <w:tcW w:w="2337" w:type="dxa"/>
          </w:tcPr>
          <w:p w14:paraId="6F5A3363"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42 728,00</w:t>
            </w:r>
          </w:p>
        </w:tc>
      </w:tr>
      <w:tr w:rsidR="00BF5822" w:rsidRPr="00BF5822" w14:paraId="05B334B4" w14:textId="77777777" w:rsidTr="00FC14B2">
        <w:tc>
          <w:tcPr>
            <w:tcW w:w="988" w:type="dxa"/>
          </w:tcPr>
          <w:p w14:paraId="271CBB93" w14:textId="77777777" w:rsidR="00BF5822" w:rsidRPr="00BF5822" w:rsidRDefault="00BF5822" w:rsidP="00BF5822">
            <w:pPr>
              <w:spacing w:before="0" w:after="160" w:line="259" w:lineRule="auto"/>
              <w:rPr>
                <w:rFonts w:ascii="Times New Roman" w:eastAsia="Calibri" w:hAnsi="Times New Roman" w:cs="Times New Roman"/>
                <w:sz w:val="28"/>
                <w:szCs w:val="22"/>
              </w:rPr>
            </w:pPr>
          </w:p>
        </w:tc>
        <w:tc>
          <w:tcPr>
            <w:tcW w:w="3685" w:type="dxa"/>
          </w:tcPr>
          <w:p w14:paraId="1454CD3F" w14:textId="77777777" w:rsidR="00BF5822" w:rsidRPr="00BF5822" w:rsidRDefault="00BF5822" w:rsidP="00BF5822">
            <w:pPr>
              <w:spacing w:before="0" w:after="160" w:line="259" w:lineRule="auto"/>
              <w:rPr>
                <w:rFonts w:ascii="Times New Roman" w:eastAsia="Calibri" w:hAnsi="Times New Roman" w:cs="Times New Roman"/>
                <w:sz w:val="28"/>
                <w:szCs w:val="22"/>
              </w:rPr>
            </w:pPr>
            <w:proofErr w:type="spellStart"/>
            <w:r w:rsidRPr="00BF5822">
              <w:rPr>
                <w:rFonts w:ascii="Times New Roman" w:eastAsia="Calibri" w:hAnsi="Times New Roman" w:cs="Times New Roman"/>
                <w:sz w:val="28"/>
                <w:szCs w:val="22"/>
              </w:rPr>
              <w:t>Всього</w:t>
            </w:r>
            <w:proofErr w:type="spellEnd"/>
            <w:r w:rsidRPr="00BF5822">
              <w:rPr>
                <w:rFonts w:ascii="Times New Roman" w:eastAsia="Calibri" w:hAnsi="Times New Roman" w:cs="Times New Roman"/>
                <w:sz w:val="28"/>
                <w:szCs w:val="22"/>
              </w:rPr>
              <w:t xml:space="preserve"> </w:t>
            </w:r>
          </w:p>
        </w:tc>
        <w:tc>
          <w:tcPr>
            <w:tcW w:w="1985" w:type="dxa"/>
          </w:tcPr>
          <w:p w14:paraId="1452B15F" w14:textId="77777777" w:rsidR="00BF5822" w:rsidRPr="00BF5822" w:rsidRDefault="00BF5822" w:rsidP="00BF5822">
            <w:pPr>
              <w:spacing w:before="0" w:after="160" w:line="259" w:lineRule="auto"/>
              <w:rPr>
                <w:rFonts w:ascii="Times New Roman" w:eastAsia="Calibri" w:hAnsi="Times New Roman" w:cs="Times New Roman"/>
                <w:sz w:val="28"/>
                <w:szCs w:val="22"/>
              </w:rPr>
            </w:pPr>
          </w:p>
        </w:tc>
        <w:tc>
          <w:tcPr>
            <w:tcW w:w="2337" w:type="dxa"/>
          </w:tcPr>
          <w:p w14:paraId="436B47ED"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49 478,00</w:t>
            </w:r>
          </w:p>
        </w:tc>
      </w:tr>
    </w:tbl>
    <w:p w14:paraId="46F99C8E"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70F7D225"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6E45B81F" w14:textId="77777777" w:rsidR="00BF5822" w:rsidRPr="00BF5822" w:rsidRDefault="00BF5822" w:rsidP="00BF5822">
      <w:pPr>
        <w:spacing w:before="0" w:after="160" w:line="259" w:lineRule="auto"/>
        <w:rPr>
          <w:rFonts w:ascii="Times New Roman" w:eastAsia="Calibri" w:hAnsi="Times New Roman" w:cs="Times New Roman"/>
          <w:sz w:val="28"/>
          <w:szCs w:val="22"/>
        </w:rPr>
      </w:pPr>
    </w:p>
    <w:p w14:paraId="03B55FA6" w14:textId="77777777" w:rsidR="00BF5822" w:rsidRPr="00BF5822" w:rsidRDefault="00BF5822" w:rsidP="00BF5822">
      <w:pPr>
        <w:spacing w:before="0" w:after="160" w:line="259" w:lineRule="auto"/>
        <w:rPr>
          <w:rFonts w:ascii="Times New Roman" w:eastAsia="Calibri" w:hAnsi="Times New Roman" w:cs="Times New Roman"/>
          <w:sz w:val="28"/>
          <w:szCs w:val="22"/>
        </w:rPr>
      </w:pPr>
      <w:r w:rsidRPr="00BF5822">
        <w:rPr>
          <w:rFonts w:ascii="Times New Roman" w:eastAsia="Calibri" w:hAnsi="Times New Roman" w:cs="Times New Roman"/>
          <w:sz w:val="28"/>
          <w:szCs w:val="22"/>
        </w:rPr>
        <w:t>Секретар міської ради                                                     Тетяна ВОЛОШИНА</w:t>
      </w:r>
    </w:p>
    <w:p w14:paraId="203DBAD2" w14:textId="77777777" w:rsidR="00BF5822" w:rsidRPr="00BF5822" w:rsidRDefault="00BF5822" w:rsidP="004E4B27">
      <w:pPr>
        <w:spacing w:before="0" w:after="0" w:line="240" w:lineRule="auto"/>
        <w:rPr>
          <w:rFonts w:ascii="Times New Roman" w:eastAsia="Calibri" w:hAnsi="Times New Roman" w:cs="Times New Roman"/>
          <w:sz w:val="20"/>
          <w:lang w:eastAsia="ru-RU"/>
        </w:rPr>
      </w:pPr>
    </w:p>
    <w:p w14:paraId="5E3E19BE" w14:textId="0F6E85FD" w:rsidR="000A559D" w:rsidRPr="00BF5822" w:rsidRDefault="000A559D" w:rsidP="004E4B27">
      <w:pPr>
        <w:spacing w:before="0" w:after="0" w:line="240" w:lineRule="auto"/>
        <w:rPr>
          <w:rFonts w:ascii="Times New Roman" w:eastAsia="Calibri" w:hAnsi="Times New Roman" w:cs="Times New Roman"/>
          <w:sz w:val="20"/>
          <w:lang w:eastAsia="ru-RU"/>
        </w:rPr>
      </w:pPr>
    </w:p>
    <w:p w14:paraId="1E16E6F8" w14:textId="6FA78A70" w:rsidR="000A559D" w:rsidRPr="00BF5822" w:rsidRDefault="000A559D" w:rsidP="004E4B27">
      <w:pPr>
        <w:spacing w:before="0" w:after="0" w:line="240" w:lineRule="auto"/>
        <w:rPr>
          <w:rFonts w:ascii="Times New Roman" w:eastAsia="Calibri" w:hAnsi="Times New Roman" w:cs="Times New Roman"/>
          <w:sz w:val="20"/>
          <w:lang w:eastAsia="ru-RU"/>
        </w:rPr>
      </w:pPr>
    </w:p>
    <w:p w14:paraId="0976DC6F" w14:textId="2FF3379C" w:rsidR="000A559D" w:rsidRPr="00BF5822" w:rsidRDefault="000A559D" w:rsidP="004E4B27">
      <w:pPr>
        <w:spacing w:before="0" w:after="0" w:line="240" w:lineRule="auto"/>
        <w:rPr>
          <w:rFonts w:ascii="Times New Roman" w:eastAsia="Calibri" w:hAnsi="Times New Roman" w:cs="Times New Roman"/>
          <w:sz w:val="20"/>
          <w:lang w:eastAsia="ru-RU"/>
        </w:rPr>
      </w:pPr>
    </w:p>
    <w:p w14:paraId="20A938BC" w14:textId="16F24EB4" w:rsidR="000A559D" w:rsidRPr="00BF5822" w:rsidRDefault="000A559D" w:rsidP="004E4B27">
      <w:pPr>
        <w:spacing w:before="0" w:after="0" w:line="240" w:lineRule="auto"/>
        <w:rPr>
          <w:rFonts w:ascii="Times New Roman" w:eastAsia="Calibri" w:hAnsi="Times New Roman" w:cs="Times New Roman"/>
          <w:sz w:val="20"/>
          <w:lang w:eastAsia="ru-RU"/>
        </w:rPr>
      </w:pPr>
    </w:p>
    <w:p w14:paraId="68C21107" w14:textId="0AE4A413" w:rsidR="000A559D" w:rsidRDefault="000A559D" w:rsidP="004E4B27">
      <w:pPr>
        <w:spacing w:before="0" w:after="0" w:line="240" w:lineRule="auto"/>
        <w:rPr>
          <w:rFonts w:ascii="Times New Roman" w:eastAsia="Calibri" w:hAnsi="Times New Roman" w:cs="Times New Roman"/>
          <w:sz w:val="20"/>
          <w:lang w:eastAsia="ru-RU"/>
        </w:rPr>
      </w:pPr>
    </w:p>
    <w:p w14:paraId="00772674" w14:textId="760AD06F" w:rsidR="00BF5822" w:rsidRDefault="00BF5822" w:rsidP="004E4B27">
      <w:pPr>
        <w:spacing w:before="0" w:after="0" w:line="240" w:lineRule="auto"/>
        <w:rPr>
          <w:rFonts w:ascii="Times New Roman" w:eastAsia="Calibri" w:hAnsi="Times New Roman" w:cs="Times New Roman"/>
          <w:sz w:val="20"/>
          <w:lang w:eastAsia="ru-RU"/>
        </w:rPr>
      </w:pPr>
    </w:p>
    <w:p w14:paraId="17EB172F" w14:textId="30E51175" w:rsidR="00BF5822" w:rsidRDefault="00BF5822" w:rsidP="004E4B27">
      <w:pPr>
        <w:spacing w:before="0" w:after="0" w:line="240" w:lineRule="auto"/>
        <w:rPr>
          <w:rFonts w:ascii="Times New Roman" w:eastAsia="Calibri" w:hAnsi="Times New Roman" w:cs="Times New Roman"/>
          <w:sz w:val="20"/>
          <w:lang w:eastAsia="ru-RU"/>
        </w:rPr>
      </w:pPr>
    </w:p>
    <w:p w14:paraId="5EDB95DC" w14:textId="29110964" w:rsidR="00BF5822" w:rsidRDefault="00BF5822" w:rsidP="004E4B27">
      <w:pPr>
        <w:spacing w:before="0" w:after="0" w:line="240" w:lineRule="auto"/>
        <w:rPr>
          <w:rFonts w:ascii="Times New Roman" w:eastAsia="Calibri" w:hAnsi="Times New Roman" w:cs="Times New Roman"/>
          <w:sz w:val="20"/>
          <w:lang w:eastAsia="ru-RU"/>
        </w:rPr>
      </w:pPr>
    </w:p>
    <w:p w14:paraId="0DA20D75" w14:textId="1CEB09F6" w:rsidR="00BF5822" w:rsidRDefault="00BF5822" w:rsidP="004E4B27">
      <w:pPr>
        <w:spacing w:before="0" w:after="0" w:line="240" w:lineRule="auto"/>
        <w:rPr>
          <w:rFonts w:ascii="Times New Roman" w:eastAsia="Calibri" w:hAnsi="Times New Roman" w:cs="Times New Roman"/>
          <w:sz w:val="20"/>
          <w:lang w:eastAsia="ru-RU"/>
        </w:rPr>
      </w:pPr>
    </w:p>
    <w:p w14:paraId="7FE9EEA4" w14:textId="4C750655" w:rsidR="00BF5822" w:rsidRDefault="00BF5822" w:rsidP="004E4B27">
      <w:pPr>
        <w:spacing w:before="0" w:after="0" w:line="240" w:lineRule="auto"/>
        <w:rPr>
          <w:rFonts w:ascii="Times New Roman" w:eastAsia="Calibri" w:hAnsi="Times New Roman" w:cs="Times New Roman"/>
          <w:sz w:val="20"/>
          <w:lang w:eastAsia="ru-RU"/>
        </w:rPr>
      </w:pPr>
    </w:p>
    <w:p w14:paraId="4080D55A" w14:textId="2985BBCF" w:rsidR="00BF5822" w:rsidRDefault="00BF5822" w:rsidP="004E4B27">
      <w:pPr>
        <w:spacing w:before="0" w:after="0" w:line="240" w:lineRule="auto"/>
        <w:rPr>
          <w:rFonts w:ascii="Times New Roman" w:eastAsia="Calibri" w:hAnsi="Times New Roman" w:cs="Times New Roman"/>
          <w:sz w:val="20"/>
          <w:lang w:eastAsia="ru-RU"/>
        </w:rPr>
      </w:pPr>
    </w:p>
    <w:p w14:paraId="0A82AD13" w14:textId="52366035" w:rsidR="00BF5822" w:rsidRDefault="00BF5822" w:rsidP="004E4B27">
      <w:pPr>
        <w:spacing w:before="0" w:after="0" w:line="240" w:lineRule="auto"/>
        <w:rPr>
          <w:rFonts w:ascii="Times New Roman" w:eastAsia="Calibri" w:hAnsi="Times New Roman" w:cs="Times New Roman"/>
          <w:sz w:val="20"/>
          <w:lang w:eastAsia="ru-RU"/>
        </w:rPr>
      </w:pPr>
    </w:p>
    <w:p w14:paraId="0B15B4D6" w14:textId="5AC73894" w:rsidR="00BF5822" w:rsidRDefault="00BF5822" w:rsidP="004E4B27">
      <w:pPr>
        <w:spacing w:before="0" w:after="0" w:line="240" w:lineRule="auto"/>
        <w:rPr>
          <w:rFonts w:ascii="Times New Roman" w:eastAsia="Calibri" w:hAnsi="Times New Roman" w:cs="Times New Roman"/>
          <w:sz w:val="20"/>
          <w:lang w:eastAsia="ru-RU"/>
        </w:rPr>
      </w:pPr>
    </w:p>
    <w:p w14:paraId="27D26081" w14:textId="4CCD0D6E" w:rsidR="00BF5822" w:rsidRDefault="00BF5822" w:rsidP="004E4B27">
      <w:pPr>
        <w:spacing w:before="0" w:after="0" w:line="240" w:lineRule="auto"/>
        <w:rPr>
          <w:rFonts w:ascii="Times New Roman" w:eastAsia="Calibri" w:hAnsi="Times New Roman" w:cs="Times New Roman"/>
          <w:sz w:val="20"/>
          <w:lang w:eastAsia="ru-RU"/>
        </w:rPr>
      </w:pPr>
    </w:p>
    <w:p w14:paraId="71890342" w14:textId="304EF410" w:rsidR="00BF5822" w:rsidRDefault="00BF5822" w:rsidP="004E4B27">
      <w:pPr>
        <w:spacing w:before="0" w:after="0" w:line="240" w:lineRule="auto"/>
        <w:rPr>
          <w:rFonts w:ascii="Times New Roman" w:eastAsia="Calibri" w:hAnsi="Times New Roman" w:cs="Times New Roman"/>
          <w:sz w:val="20"/>
          <w:lang w:eastAsia="ru-RU"/>
        </w:rPr>
      </w:pPr>
    </w:p>
    <w:p w14:paraId="5FF5D1AB" w14:textId="74796E60" w:rsidR="00BF5822" w:rsidRDefault="00BF5822" w:rsidP="004E4B27">
      <w:pPr>
        <w:spacing w:before="0" w:after="0" w:line="240" w:lineRule="auto"/>
        <w:rPr>
          <w:rFonts w:ascii="Times New Roman" w:eastAsia="Calibri" w:hAnsi="Times New Roman" w:cs="Times New Roman"/>
          <w:sz w:val="20"/>
          <w:lang w:eastAsia="ru-RU"/>
        </w:rPr>
      </w:pPr>
    </w:p>
    <w:p w14:paraId="718C503C" w14:textId="2EEEF546" w:rsidR="00BF5822" w:rsidRDefault="00BF5822" w:rsidP="004E4B27">
      <w:pPr>
        <w:spacing w:before="0" w:after="0" w:line="240" w:lineRule="auto"/>
        <w:rPr>
          <w:rFonts w:ascii="Times New Roman" w:eastAsia="Calibri" w:hAnsi="Times New Roman" w:cs="Times New Roman"/>
          <w:sz w:val="20"/>
          <w:lang w:eastAsia="ru-RU"/>
        </w:rPr>
      </w:pPr>
    </w:p>
    <w:p w14:paraId="2044526D" w14:textId="781AEAD3" w:rsidR="00BF5822" w:rsidRDefault="00BF5822" w:rsidP="004E4B27">
      <w:pPr>
        <w:spacing w:before="0" w:after="0" w:line="240" w:lineRule="auto"/>
        <w:rPr>
          <w:rFonts w:ascii="Times New Roman" w:eastAsia="Calibri" w:hAnsi="Times New Roman" w:cs="Times New Roman"/>
          <w:sz w:val="20"/>
          <w:lang w:eastAsia="ru-RU"/>
        </w:rPr>
      </w:pPr>
    </w:p>
    <w:p w14:paraId="3BAF8894" w14:textId="58176D35" w:rsidR="00BF5822" w:rsidRDefault="00BF5822" w:rsidP="004E4B27">
      <w:pPr>
        <w:spacing w:before="0" w:after="0" w:line="240" w:lineRule="auto"/>
        <w:rPr>
          <w:rFonts w:ascii="Times New Roman" w:eastAsia="Calibri" w:hAnsi="Times New Roman" w:cs="Times New Roman"/>
          <w:sz w:val="20"/>
          <w:lang w:eastAsia="ru-RU"/>
        </w:rPr>
      </w:pPr>
    </w:p>
    <w:p w14:paraId="15C5631F" w14:textId="50786012" w:rsidR="00BF5822" w:rsidRDefault="00BF5822" w:rsidP="004E4B27">
      <w:pPr>
        <w:spacing w:before="0" w:after="0" w:line="240" w:lineRule="auto"/>
        <w:rPr>
          <w:rFonts w:ascii="Times New Roman" w:eastAsia="Calibri" w:hAnsi="Times New Roman" w:cs="Times New Roman"/>
          <w:sz w:val="20"/>
          <w:lang w:eastAsia="ru-RU"/>
        </w:rPr>
      </w:pPr>
    </w:p>
    <w:p w14:paraId="350A7B24" w14:textId="6E22DD6E" w:rsidR="00BF5822" w:rsidRDefault="00BF5822" w:rsidP="004E4B27">
      <w:pPr>
        <w:spacing w:before="0" w:after="0" w:line="240" w:lineRule="auto"/>
        <w:rPr>
          <w:rFonts w:ascii="Times New Roman" w:eastAsia="Calibri" w:hAnsi="Times New Roman" w:cs="Times New Roman"/>
          <w:sz w:val="20"/>
          <w:lang w:eastAsia="ru-RU"/>
        </w:rPr>
      </w:pPr>
    </w:p>
    <w:p w14:paraId="4A95BE7F" w14:textId="6DB9D996" w:rsidR="00BF5822" w:rsidRDefault="00BF5822" w:rsidP="004E4B27">
      <w:pPr>
        <w:spacing w:before="0" w:after="0" w:line="240" w:lineRule="auto"/>
        <w:rPr>
          <w:rFonts w:ascii="Times New Roman" w:eastAsia="Calibri" w:hAnsi="Times New Roman" w:cs="Times New Roman"/>
          <w:sz w:val="20"/>
          <w:lang w:eastAsia="ru-RU"/>
        </w:rPr>
      </w:pPr>
    </w:p>
    <w:p w14:paraId="0DDD4C53" w14:textId="7DC5D74D" w:rsidR="00BF5822" w:rsidRDefault="00BF5822" w:rsidP="004E4B27">
      <w:pPr>
        <w:spacing w:before="0" w:after="0" w:line="240" w:lineRule="auto"/>
        <w:rPr>
          <w:rFonts w:ascii="Times New Roman" w:eastAsia="Calibri" w:hAnsi="Times New Roman" w:cs="Times New Roman"/>
          <w:sz w:val="20"/>
          <w:lang w:eastAsia="ru-RU"/>
        </w:rPr>
      </w:pPr>
    </w:p>
    <w:p w14:paraId="29E1AC4B" w14:textId="519B94E2" w:rsidR="00BF5822" w:rsidRDefault="00BF5822" w:rsidP="004E4B27">
      <w:pPr>
        <w:spacing w:before="0" w:after="0" w:line="240" w:lineRule="auto"/>
        <w:rPr>
          <w:rFonts w:ascii="Times New Roman" w:eastAsia="Calibri" w:hAnsi="Times New Roman" w:cs="Times New Roman"/>
          <w:sz w:val="20"/>
          <w:lang w:eastAsia="ru-RU"/>
        </w:rPr>
      </w:pPr>
    </w:p>
    <w:p w14:paraId="58AB818F" w14:textId="46963486" w:rsidR="00BF5822" w:rsidRDefault="00BF5822" w:rsidP="004E4B27">
      <w:pPr>
        <w:spacing w:before="0" w:after="0" w:line="240" w:lineRule="auto"/>
        <w:rPr>
          <w:rFonts w:ascii="Times New Roman" w:eastAsia="Calibri" w:hAnsi="Times New Roman" w:cs="Times New Roman"/>
          <w:sz w:val="20"/>
          <w:lang w:eastAsia="ru-RU"/>
        </w:rPr>
      </w:pPr>
    </w:p>
    <w:p w14:paraId="0B69CFE6" w14:textId="75596E83" w:rsidR="00BF5822" w:rsidRDefault="00BF5822" w:rsidP="004E4B27">
      <w:pPr>
        <w:spacing w:before="0" w:after="0" w:line="240" w:lineRule="auto"/>
        <w:rPr>
          <w:rFonts w:ascii="Times New Roman" w:eastAsia="Calibri" w:hAnsi="Times New Roman" w:cs="Times New Roman"/>
          <w:sz w:val="20"/>
          <w:lang w:eastAsia="ru-RU"/>
        </w:rPr>
      </w:pPr>
    </w:p>
    <w:p w14:paraId="02F18E21" w14:textId="07E64941" w:rsidR="00BF5822" w:rsidRDefault="00BF5822" w:rsidP="004E4B27">
      <w:pPr>
        <w:spacing w:before="0" w:after="0" w:line="240" w:lineRule="auto"/>
        <w:rPr>
          <w:rFonts w:ascii="Times New Roman" w:eastAsia="Calibri" w:hAnsi="Times New Roman" w:cs="Times New Roman"/>
          <w:sz w:val="20"/>
          <w:lang w:eastAsia="ru-RU"/>
        </w:rPr>
      </w:pPr>
    </w:p>
    <w:p w14:paraId="2894FE1C" w14:textId="76E54B2E" w:rsidR="00BF5822" w:rsidRDefault="00BF5822" w:rsidP="004E4B27">
      <w:pPr>
        <w:spacing w:before="0" w:after="0" w:line="240" w:lineRule="auto"/>
        <w:rPr>
          <w:rFonts w:ascii="Times New Roman" w:eastAsia="Calibri" w:hAnsi="Times New Roman" w:cs="Times New Roman"/>
          <w:sz w:val="20"/>
          <w:lang w:eastAsia="ru-RU"/>
        </w:rPr>
      </w:pPr>
    </w:p>
    <w:p w14:paraId="55821E8E" w14:textId="7BDB12F6" w:rsidR="00BF5822" w:rsidRDefault="00BF5822" w:rsidP="004E4B27">
      <w:pPr>
        <w:spacing w:before="0" w:after="0" w:line="240" w:lineRule="auto"/>
        <w:rPr>
          <w:rFonts w:ascii="Times New Roman" w:eastAsia="Calibri" w:hAnsi="Times New Roman" w:cs="Times New Roman"/>
          <w:sz w:val="20"/>
          <w:lang w:eastAsia="ru-RU"/>
        </w:rPr>
      </w:pPr>
    </w:p>
    <w:p w14:paraId="1E735E5B" w14:textId="4AF78D9E" w:rsidR="00BF5822" w:rsidRDefault="00BF5822" w:rsidP="004E4B27">
      <w:pPr>
        <w:spacing w:before="0" w:after="0" w:line="240" w:lineRule="auto"/>
        <w:rPr>
          <w:rFonts w:ascii="Times New Roman" w:eastAsia="Calibri" w:hAnsi="Times New Roman" w:cs="Times New Roman"/>
          <w:sz w:val="20"/>
          <w:lang w:eastAsia="ru-RU"/>
        </w:rPr>
      </w:pPr>
    </w:p>
    <w:p w14:paraId="1600C7F5" w14:textId="3703C883" w:rsidR="00BF5822" w:rsidRDefault="00BF5822" w:rsidP="004E4B27">
      <w:pPr>
        <w:spacing w:before="0" w:after="0" w:line="240" w:lineRule="auto"/>
        <w:rPr>
          <w:rFonts w:ascii="Times New Roman" w:eastAsia="Calibri" w:hAnsi="Times New Roman" w:cs="Times New Roman"/>
          <w:sz w:val="20"/>
          <w:lang w:eastAsia="ru-RU"/>
        </w:rPr>
      </w:pPr>
    </w:p>
    <w:p w14:paraId="27302082" w14:textId="7C5BE9AC" w:rsidR="00BF5822" w:rsidRDefault="00BF5822" w:rsidP="004E4B27">
      <w:pPr>
        <w:spacing w:before="0" w:after="0" w:line="240" w:lineRule="auto"/>
        <w:rPr>
          <w:rFonts w:ascii="Times New Roman" w:eastAsia="Calibri" w:hAnsi="Times New Roman" w:cs="Times New Roman"/>
          <w:sz w:val="20"/>
          <w:lang w:eastAsia="ru-RU"/>
        </w:rPr>
      </w:pPr>
    </w:p>
    <w:p w14:paraId="6D207281" w14:textId="10D5A4FE" w:rsidR="00BF5822" w:rsidRDefault="00BF5822" w:rsidP="004E4B27">
      <w:pPr>
        <w:spacing w:before="0" w:after="0" w:line="240" w:lineRule="auto"/>
        <w:rPr>
          <w:rFonts w:ascii="Times New Roman" w:eastAsia="Calibri" w:hAnsi="Times New Roman" w:cs="Times New Roman"/>
          <w:sz w:val="20"/>
          <w:lang w:eastAsia="ru-RU"/>
        </w:rPr>
      </w:pPr>
    </w:p>
    <w:p w14:paraId="6F276DED" w14:textId="77777777" w:rsidR="00BF5822" w:rsidRPr="00BF5822" w:rsidRDefault="00BF5822" w:rsidP="004E4B27">
      <w:pPr>
        <w:spacing w:before="0" w:after="0" w:line="240" w:lineRule="auto"/>
        <w:rPr>
          <w:rFonts w:ascii="Times New Roman" w:eastAsia="Calibri" w:hAnsi="Times New Roman" w:cs="Times New Roman"/>
          <w:sz w:val="20"/>
          <w:lang w:eastAsia="ru-RU"/>
        </w:rPr>
      </w:pPr>
    </w:p>
    <w:p w14:paraId="355F5B00"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580E3DA2">
          <v:shape id="_x0000_i1047" type="#_x0000_t75" style="width:34pt;height:43.5pt" o:ole="" filled="t">
            <v:fill color2="black"/>
            <v:imagedata r:id="rId6" o:title=""/>
          </v:shape>
          <o:OLEObject Type="Embed" ProgID="Word.Picture.8" ShapeID="_x0000_i1047" DrawAspect="Content" ObjectID="_1697352172" r:id="rId46"/>
        </w:object>
      </w:r>
    </w:p>
    <w:p w14:paraId="2632DF1A"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08A5A298"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555B52E5"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2B880571"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1C458942"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32AF6E36"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E7AC5" w14:paraId="5B18D7ED" w14:textId="77777777" w:rsidTr="00F67289">
        <w:trPr>
          <w:jc w:val="center"/>
        </w:trPr>
        <w:tc>
          <w:tcPr>
            <w:tcW w:w="3095" w:type="dxa"/>
            <w:hideMark/>
          </w:tcPr>
          <w:p w14:paraId="0F23E12A" w14:textId="564293DF" w:rsidR="00F33344" w:rsidRPr="002E7AC5"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6E81D009" w14:textId="6761F60C" w:rsidR="00F33344" w:rsidRPr="002E7AC5"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0516E9ED" w14:textId="44D7E89D" w:rsidR="00F33344" w:rsidRPr="002E7AC5"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№8/18 - 343</w:t>
            </w:r>
          </w:p>
        </w:tc>
      </w:tr>
    </w:tbl>
    <w:p w14:paraId="555830D3" w14:textId="3355F1A2" w:rsidR="000A559D" w:rsidRDefault="000A559D" w:rsidP="004E4B27">
      <w:pPr>
        <w:spacing w:before="0" w:after="0" w:line="240" w:lineRule="auto"/>
        <w:rPr>
          <w:rFonts w:ascii="Times New Roman" w:eastAsia="Calibri" w:hAnsi="Times New Roman" w:cs="Times New Roman"/>
          <w:sz w:val="20"/>
          <w:lang w:val="ru-RU" w:eastAsia="ru-RU"/>
        </w:rPr>
      </w:pPr>
    </w:p>
    <w:p w14:paraId="0323ABAC" w14:textId="77777777" w:rsidR="000A559D" w:rsidRPr="004E4B27" w:rsidRDefault="000A559D" w:rsidP="004E4B27">
      <w:pPr>
        <w:spacing w:before="0" w:after="0" w:line="240" w:lineRule="auto"/>
        <w:rPr>
          <w:rFonts w:ascii="Times New Roman" w:eastAsia="Calibri" w:hAnsi="Times New Roman" w:cs="Times New Roman"/>
          <w:sz w:val="20"/>
          <w:lang w:val="ru-RU" w:eastAsia="ru-RU"/>
        </w:rPr>
      </w:pPr>
    </w:p>
    <w:p w14:paraId="73CC4E9F" w14:textId="77777777" w:rsidR="008D04A2" w:rsidRPr="008D04A2" w:rsidRDefault="008D04A2" w:rsidP="008D04A2">
      <w:pPr>
        <w:spacing w:before="0" w:after="0" w:line="240" w:lineRule="auto"/>
        <w:rPr>
          <w:rFonts w:ascii="Times New Roman" w:eastAsia="Calibri" w:hAnsi="Times New Roman" w:cs="Times New Roman"/>
          <w:sz w:val="20"/>
          <w:lang w:val="ru-RU" w:eastAsia="ru-RU"/>
        </w:rPr>
      </w:pPr>
    </w:p>
    <w:p w14:paraId="46562F20" w14:textId="77777777" w:rsidR="002D65AA" w:rsidRPr="002D65AA" w:rsidRDefault="002D65AA" w:rsidP="002D65AA">
      <w:pPr>
        <w:suppressAutoHyphens/>
        <w:autoSpaceDE w:val="0"/>
        <w:spacing w:before="0" w:after="0" w:line="240" w:lineRule="auto"/>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Про надання згоди</w:t>
      </w:r>
      <w:r w:rsidRPr="002D65AA">
        <w:rPr>
          <w:rFonts w:ascii="Times New Roman" w:eastAsia="Times New Roman" w:hAnsi="Times New Roman" w:cs="Times New Roman"/>
          <w:color w:val="000000"/>
          <w:sz w:val="28"/>
          <w:szCs w:val="28"/>
          <w:lang w:val="ru-RU" w:eastAsia="ar-SA"/>
        </w:rPr>
        <w:t xml:space="preserve"> на </w:t>
      </w:r>
      <w:r w:rsidRPr="002D65AA">
        <w:rPr>
          <w:rFonts w:ascii="Times New Roman" w:eastAsia="Times New Roman" w:hAnsi="Times New Roman" w:cs="Times New Roman"/>
          <w:color w:val="000000"/>
          <w:sz w:val="28"/>
          <w:szCs w:val="28"/>
          <w:lang w:eastAsia="ar-SA"/>
        </w:rPr>
        <w:t>прийняття (безоплатно)</w:t>
      </w:r>
    </w:p>
    <w:p w14:paraId="735AAB20" w14:textId="77777777" w:rsidR="002D65AA" w:rsidRPr="002D65AA" w:rsidRDefault="002D65AA" w:rsidP="002D65AA">
      <w:pPr>
        <w:suppressAutoHyphens/>
        <w:autoSpaceDE w:val="0"/>
        <w:spacing w:before="0" w:after="0" w:line="240" w:lineRule="auto"/>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 xml:space="preserve">у комунальну власність Сіверської міської </w:t>
      </w:r>
    </w:p>
    <w:p w14:paraId="7863D5EB" w14:textId="77777777" w:rsidR="002D65AA" w:rsidRPr="002D65AA" w:rsidRDefault="002D65AA" w:rsidP="002D65AA">
      <w:pPr>
        <w:suppressAutoHyphens/>
        <w:autoSpaceDE w:val="0"/>
        <w:spacing w:before="0" w:after="0" w:line="240" w:lineRule="auto"/>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територіальної громади об’єктів права державної власності,</w:t>
      </w:r>
    </w:p>
    <w:p w14:paraId="29129CC5" w14:textId="77777777" w:rsidR="002D65AA" w:rsidRPr="002D65AA" w:rsidRDefault="002D65AA" w:rsidP="002D65AA">
      <w:pPr>
        <w:suppressAutoHyphens/>
        <w:autoSpaceDE w:val="0"/>
        <w:spacing w:before="0" w:after="0" w:line="240" w:lineRule="auto"/>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закріплених за державним підприємством «</w:t>
      </w:r>
      <w:proofErr w:type="spellStart"/>
      <w:r w:rsidRPr="002D65AA">
        <w:rPr>
          <w:rFonts w:ascii="Times New Roman" w:eastAsia="Times New Roman" w:hAnsi="Times New Roman" w:cs="Times New Roman"/>
          <w:color w:val="000000"/>
          <w:sz w:val="28"/>
          <w:szCs w:val="28"/>
          <w:lang w:eastAsia="ar-SA"/>
        </w:rPr>
        <w:t>Артемсіль</w:t>
      </w:r>
      <w:proofErr w:type="spellEnd"/>
      <w:r w:rsidRPr="002D65AA">
        <w:rPr>
          <w:rFonts w:ascii="Times New Roman" w:eastAsia="Times New Roman" w:hAnsi="Times New Roman" w:cs="Times New Roman"/>
          <w:color w:val="000000"/>
          <w:sz w:val="28"/>
          <w:szCs w:val="28"/>
          <w:lang w:eastAsia="ar-SA"/>
        </w:rPr>
        <w:t>»</w:t>
      </w:r>
    </w:p>
    <w:p w14:paraId="4A1509E8" w14:textId="77777777" w:rsidR="002D65AA" w:rsidRPr="002D65AA" w:rsidRDefault="002D65AA" w:rsidP="002D65AA">
      <w:pPr>
        <w:spacing w:before="0" w:after="0" w:line="240" w:lineRule="auto"/>
        <w:ind w:right="5578"/>
        <w:rPr>
          <w:rFonts w:ascii="Times New Roman" w:eastAsia="Times New Roman" w:hAnsi="Times New Roman" w:cs="Times New Roman"/>
          <w:color w:val="000000"/>
          <w:sz w:val="28"/>
          <w:szCs w:val="28"/>
          <w:lang w:eastAsia="ar-SA"/>
        </w:rPr>
      </w:pPr>
    </w:p>
    <w:p w14:paraId="2429E90B" w14:textId="77777777" w:rsidR="002D65AA" w:rsidRPr="002D65AA" w:rsidRDefault="002D65AA" w:rsidP="002D65AA">
      <w:pPr>
        <w:spacing w:before="365" w:after="0" w:line="240" w:lineRule="auto"/>
        <w:ind w:right="-142" w:firstLine="709"/>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З метою створення туристично-привабливої території громади та на виконання Стратегії розвитку Сіверської міської ради (ОТГ) на період до 2025 року, керуючись Законом України «Про передачу об'єктів права державної і комунальної власності», Положенням про порядок передачі об'єктів права державної власності, затвердженим постановою Кабінету Міністрів України       від 21.09.1998 № 1482, статтями 26, 60 Закону України «Про місцеве самоврядування в Україні», міська рада </w:t>
      </w:r>
    </w:p>
    <w:p w14:paraId="76DE03B7" w14:textId="77777777" w:rsidR="002D65AA" w:rsidRPr="002D65AA" w:rsidRDefault="002D65AA" w:rsidP="002D65AA">
      <w:pPr>
        <w:spacing w:before="365" w:after="0" w:line="240" w:lineRule="auto"/>
        <w:ind w:right="-142" w:firstLine="709"/>
        <w:jc w:val="both"/>
        <w:rPr>
          <w:rFonts w:ascii="Times New Roman" w:eastAsia="Times New Roman" w:hAnsi="Times New Roman" w:cs="Times New Roman"/>
          <w:color w:val="000000"/>
          <w:sz w:val="28"/>
          <w:szCs w:val="28"/>
          <w:lang w:eastAsia="ar-SA"/>
        </w:rPr>
      </w:pPr>
    </w:p>
    <w:p w14:paraId="3E417094" w14:textId="77777777" w:rsidR="002D65AA" w:rsidRPr="002D65AA" w:rsidRDefault="002D65AA" w:rsidP="002D65AA">
      <w:pPr>
        <w:spacing w:before="0" w:after="0" w:line="240" w:lineRule="auto"/>
        <w:ind w:right="-141"/>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ВИРІШИЛА:</w:t>
      </w:r>
    </w:p>
    <w:p w14:paraId="6F88A339" w14:textId="77777777" w:rsidR="002D65AA" w:rsidRPr="002D65AA" w:rsidRDefault="002D65AA" w:rsidP="002D65AA">
      <w:pPr>
        <w:spacing w:before="0" w:after="0" w:line="240" w:lineRule="auto"/>
        <w:ind w:right="-141"/>
        <w:jc w:val="both"/>
        <w:rPr>
          <w:rFonts w:ascii="Times New Roman" w:eastAsia="Times New Roman" w:hAnsi="Times New Roman" w:cs="Times New Roman"/>
          <w:color w:val="000000"/>
          <w:sz w:val="28"/>
          <w:szCs w:val="28"/>
          <w:lang w:eastAsia="ar-SA"/>
        </w:rPr>
      </w:pPr>
    </w:p>
    <w:p w14:paraId="67EAAA28" w14:textId="77777777" w:rsidR="002D65AA" w:rsidRPr="002D65AA" w:rsidRDefault="002D65AA" w:rsidP="002D65AA">
      <w:pPr>
        <w:suppressAutoHyphens/>
        <w:autoSpaceDE w:val="0"/>
        <w:spacing w:before="0" w:after="0" w:line="240" w:lineRule="auto"/>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 xml:space="preserve">           1. Надати згоду</w:t>
      </w:r>
      <w:r w:rsidRPr="002D65AA">
        <w:rPr>
          <w:rFonts w:ascii="Times New Roman" w:eastAsia="Times New Roman" w:hAnsi="Times New Roman" w:cs="Times New Roman"/>
          <w:color w:val="000000"/>
          <w:sz w:val="28"/>
          <w:szCs w:val="28"/>
          <w:lang w:val="ru-RU" w:eastAsia="ar-SA"/>
        </w:rPr>
        <w:t xml:space="preserve"> на </w:t>
      </w:r>
      <w:r w:rsidRPr="002D65AA">
        <w:rPr>
          <w:rFonts w:ascii="Times New Roman" w:eastAsia="Times New Roman" w:hAnsi="Times New Roman" w:cs="Times New Roman"/>
          <w:color w:val="000000"/>
          <w:sz w:val="28"/>
          <w:szCs w:val="28"/>
          <w:lang w:eastAsia="ar-SA"/>
        </w:rPr>
        <w:t>прийняти (безоплатно) у комунальну власність                               Сіверської міської територіальної громади об’єктів права державної власності,</w:t>
      </w:r>
    </w:p>
    <w:p w14:paraId="308EA277" w14:textId="77777777" w:rsidR="002D65AA" w:rsidRPr="002D65AA" w:rsidRDefault="002D65AA" w:rsidP="002D65AA">
      <w:pPr>
        <w:suppressAutoHyphens/>
        <w:autoSpaceDE w:val="0"/>
        <w:spacing w:before="0" w:after="0" w:line="240" w:lineRule="auto"/>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закріплених за державним підприємством «</w:t>
      </w:r>
      <w:proofErr w:type="spellStart"/>
      <w:r w:rsidRPr="002D65AA">
        <w:rPr>
          <w:rFonts w:ascii="Times New Roman" w:eastAsia="Times New Roman" w:hAnsi="Times New Roman" w:cs="Times New Roman"/>
          <w:color w:val="000000"/>
          <w:sz w:val="28"/>
          <w:szCs w:val="28"/>
          <w:lang w:eastAsia="ar-SA"/>
        </w:rPr>
        <w:t>Артемсіль</w:t>
      </w:r>
      <w:proofErr w:type="spellEnd"/>
      <w:r w:rsidRPr="002D65AA">
        <w:rPr>
          <w:rFonts w:ascii="Times New Roman" w:eastAsia="Times New Roman" w:hAnsi="Times New Roman" w:cs="Times New Roman"/>
          <w:color w:val="000000"/>
          <w:sz w:val="28"/>
          <w:szCs w:val="28"/>
          <w:lang w:eastAsia="ar-SA"/>
        </w:rPr>
        <w:t>»:</w:t>
      </w:r>
    </w:p>
    <w:p w14:paraId="6AFB7237" w14:textId="77777777" w:rsidR="002D65AA" w:rsidRPr="002D65AA" w:rsidRDefault="002D65AA" w:rsidP="002D65AA">
      <w:pPr>
        <w:suppressAutoHyphens/>
        <w:autoSpaceDE w:val="0"/>
        <w:spacing w:before="0" w:after="0" w:line="240" w:lineRule="auto"/>
        <w:jc w:val="both"/>
        <w:rPr>
          <w:rFonts w:ascii="Times New Roman" w:eastAsia="Times New Roman" w:hAnsi="Times New Roman" w:cs="Times New Roman"/>
          <w:color w:val="000000"/>
          <w:sz w:val="28"/>
          <w:szCs w:val="28"/>
          <w:lang w:eastAsia="ar-SA"/>
        </w:rPr>
      </w:pPr>
    </w:p>
    <w:p w14:paraId="4B5990A8" w14:textId="77777777" w:rsidR="002D65AA" w:rsidRPr="002D65AA" w:rsidRDefault="002D65AA" w:rsidP="00706A62">
      <w:pPr>
        <w:numPr>
          <w:ilvl w:val="0"/>
          <w:numId w:val="22"/>
        </w:numPr>
        <w:tabs>
          <w:tab w:val="left" w:pos="851"/>
        </w:tabs>
        <w:suppressAutoHyphens/>
        <w:autoSpaceDE w:val="0"/>
        <w:spacing w:before="0" w:after="0" w:line="240" w:lineRule="auto"/>
        <w:contextualSpacing/>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База відпочинку «</w:t>
      </w:r>
      <w:proofErr w:type="spellStart"/>
      <w:r w:rsidRPr="002D65AA">
        <w:rPr>
          <w:rFonts w:ascii="Times New Roman" w:eastAsia="Times New Roman" w:hAnsi="Times New Roman" w:cs="Times New Roman"/>
          <w:color w:val="000000"/>
          <w:sz w:val="28"/>
          <w:szCs w:val="28"/>
          <w:lang w:eastAsia="ar-SA"/>
        </w:rPr>
        <w:t>Артемсіль</w:t>
      </w:r>
      <w:proofErr w:type="spellEnd"/>
      <w:r w:rsidRPr="002D65AA">
        <w:rPr>
          <w:rFonts w:ascii="Times New Roman" w:eastAsia="Times New Roman" w:hAnsi="Times New Roman" w:cs="Times New Roman"/>
          <w:color w:val="000000"/>
          <w:sz w:val="28"/>
          <w:szCs w:val="28"/>
          <w:lang w:eastAsia="ar-SA"/>
        </w:rPr>
        <w:t xml:space="preserve">», яка розташована за </w:t>
      </w:r>
      <w:proofErr w:type="spellStart"/>
      <w:r w:rsidRPr="002D65AA">
        <w:rPr>
          <w:rFonts w:ascii="Times New Roman" w:eastAsia="Times New Roman" w:hAnsi="Times New Roman" w:cs="Times New Roman"/>
          <w:color w:val="000000"/>
          <w:sz w:val="28"/>
          <w:szCs w:val="28"/>
          <w:lang w:eastAsia="ar-SA"/>
        </w:rPr>
        <w:t>адресою</w:t>
      </w:r>
      <w:proofErr w:type="spellEnd"/>
      <w:r w:rsidRPr="002D65AA">
        <w:rPr>
          <w:rFonts w:ascii="Times New Roman" w:eastAsia="Times New Roman" w:hAnsi="Times New Roman" w:cs="Times New Roman"/>
          <w:color w:val="000000"/>
          <w:sz w:val="28"/>
          <w:szCs w:val="28"/>
          <w:lang w:eastAsia="ar-SA"/>
        </w:rPr>
        <w:t xml:space="preserve">: 84523, Донецька область, Бахмутський район, село Серебрянка, вулиця </w:t>
      </w:r>
      <w:proofErr w:type="spellStart"/>
      <w:r w:rsidRPr="002D65AA">
        <w:rPr>
          <w:rFonts w:ascii="Times New Roman" w:eastAsia="Times New Roman" w:hAnsi="Times New Roman" w:cs="Times New Roman"/>
          <w:color w:val="000000"/>
          <w:sz w:val="28"/>
          <w:szCs w:val="28"/>
          <w:lang w:eastAsia="ar-SA"/>
        </w:rPr>
        <w:t>Слов’яносербська</w:t>
      </w:r>
      <w:proofErr w:type="spellEnd"/>
      <w:r w:rsidRPr="002D65AA">
        <w:rPr>
          <w:rFonts w:ascii="Times New Roman" w:eastAsia="Times New Roman" w:hAnsi="Times New Roman" w:cs="Times New Roman"/>
          <w:color w:val="000000"/>
          <w:sz w:val="28"/>
          <w:szCs w:val="28"/>
          <w:lang w:eastAsia="ar-SA"/>
        </w:rPr>
        <w:t xml:space="preserve">, будинок 37. </w:t>
      </w:r>
    </w:p>
    <w:p w14:paraId="460F4D6E" w14:textId="77777777" w:rsidR="002D65AA" w:rsidRPr="002D65AA" w:rsidRDefault="002D65AA" w:rsidP="002D65AA">
      <w:pPr>
        <w:tabs>
          <w:tab w:val="left" w:pos="851"/>
        </w:tabs>
        <w:suppressAutoHyphens/>
        <w:autoSpaceDE w:val="0"/>
        <w:spacing w:before="0" w:after="0" w:line="240" w:lineRule="auto"/>
        <w:jc w:val="both"/>
        <w:rPr>
          <w:rFonts w:ascii="Times New Roman" w:eastAsia="Times New Roman" w:hAnsi="Times New Roman" w:cs="Times New Roman"/>
          <w:color w:val="000000"/>
          <w:sz w:val="28"/>
          <w:szCs w:val="28"/>
          <w:lang w:eastAsia="ar-SA"/>
        </w:rPr>
      </w:pPr>
    </w:p>
    <w:p w14:paraId="541A4AFA" w14:textId="77777777" w:rsidR="002D65AA" w:rsidRPr="002D65AA" w:rsidRDefault="002D65AA" w:rsidP="002D65AA">
      <w:pPr>
        <w:tabs>
          <w:tab w:val="left" w:pos="1418"/>
        </w:tabs>
        <w:suppressAutoHyphens/>
        <w:autoSpaceDE w:val="0"/>
        <w:spacing w:before="0" w:after="0" w:line="240" w:lineRule="auto"/>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 xml:space="preserve">           2.  </w:t>
      </w:r>
      <w:r w:rsidRPr="002D65AA">
        <w:rPr>
          <w:rFonts w:ascii="Times New Roman" w:eastAsia="Times New Roman" w:hAnsi="Times New Roman" w:cs="Times New Roman"/>
          <w:sz w:val="20"/>
          <w:lang w:eastAsia="ar-SA"/>
        </w:rPr>
        <w:t> </w:t>
      </w:r>
      <w:r w:rsidRPr="002D65AA">
        <w:rPr>
          <w:rFonts w:ascii="Times New Roman" w:eastAsia="Times New Roman" w:hAnsi="Times New Roman" w:cs="Times New Roman"/>
          <w:color w:val="000000"/>
          <w:sz w:val="28"/>
          <w:szCs w:val="28"/>
          <w:lang w:eastAsia="ar-SA"/>
        </w:rPr>
        <w:t xml:space="preserve">Згідно підпункту 102 пункту 4 Положення </w:t>
      </w:r>
      <w:r w:rsidRPr="002D65AA">
        <w:rPr>
          <w:rFonts w:ascii="Times New Roman" w:eastAsia="Times New Roman" w:hAnsi="Times New Roman" w:cs="Times New Roman"/>
          <w:color w:val="333333"/>
          <w:sz w:val="28"/>
          <w:szCs w:val="28"/>
          <w:shd w:val="clear" w:color="auto" w:fill="FFFFFF"/>
          <w:lang w:eastAsia="ar-SA"/>
        </w:rPr>
        <w:t>про Міністерство економіки України</w:t>
      </w:r>
      <w:r w:rsidRPr="002D65AA">
        <w:rPr>
          <w:rFonts w:ascii="Times New Roman" w:eastAsia="Times New Roman" w:hAnsi="Times New Roman" w:cs="Times New Roman"/>
          <w:color w:val="000000"/>
          <w:sz w:val="28"/>
          <w:szCs w:val="28"/>
          <w:lang w:eastAsia="ar-SA"/>
        </w:rPr>
        <w:t>, затвердженого постановою Кабінету Міністрів України від 20 серпня 2014 року № 459 (в редакції постанови Кабінету Міністрів України від 17 лютого 2021 року № 124), подати до Кабінету Міністрів України проект рішення з питань </w:t>
      </w:r>
      <w:bookmarkStart w:id="155" w:name="w1_1"/>
      <w:r w:rsidRPr="002D65AA">
        <w:rPr>
          <w:rFonts w:ascii="Times New Roman" w:eastAsia="Times New Roman" w:hAnsi="Times New Roman" w:cs="Times New Roman"/>
          <w:color w:val="000000"/>
          <w:sz w:val="28"/>
          <w:szCs w:val="28"/>
          <w:lang w:eastAsia="ar-SA"/>
        </w:rPr>
        <w:fldChar w:fldCharType="begin"/>
      </w:r>
      <w:r w:rsidRPr="002D65AA">
        <w:rPr>
          <w:rFonts w:ascii="Times New Roman" w:eastAsia="Times New Roman" w:hAnsi="Times New Roman" w:cs="Times New Roman"/>
          <w:color w:val="000000"/>
          <w:sz w:val="28"/>
          <w:szCs w:val="28"/>
          <w:lang w:eastAsia="ar-SA"/>
        </w:rPr>
        <w:instrText xml:space="preserve"> HYPERLINK "https://zakon.rada.gov.ua/laws/show/459-2014-%D0%BF?find=1&amp;text=%D0%BF%D0%B5%D1%80%D0%B5%D0%B4%D0%B0%D1%87%D1%96" \l "w1_2" </w:instrText>
      </w:r>
      <w:r w:rsidRPr="002D65AA">
        <w:rPr>
          <w:rFonts w:ascii="Times New Roman" w:eastAsia="Times New Roman" w:hAnsi="Times New Roman" w:cs="Times New Roman"/>
          <w:color w:val="000000"/>
          <w:sz w:val="28"/>
          <w:szCs w:val="28"/>
          <w:lang w:eastAsia="ar-SA"/>
        </w:rPr>
        <w:fldChar w:fldCharType="separate"/>
      </w:r>
      <w:r w:rsidRPr="002D65AA">
        <w:rPr>
          <w:rFonts w:ascii="Times New Roman" w:eastAsia="Times New Roman" w:hAnsi="Times New Roman" w:cs="Times New Roman"/>
          <w:color w:val="000000"/>
          <w:sz w:val="28"/>
          <w:szCs w:val="28"/>
          <w:u w:val="single"/>
          <w:lang w:eastAsia="ar-SA"/>
        </w:rPr>
        <w:t>передачі</w:t>
      </w:r>
      <w:r w:rsidRPr="002D65AA">
        <w:rPr>
          <w:rFonts w:ascii="Times New Roman" w:eastAsia="Times New Roman" w:hAnsi="Times New Roman" w:cs="Times New Roman"/>
          <w:color w:val="000000"/>
          <w:sz w:val="28"/>
          <w:szCs w:val="28"/>
          <w:lang w:eastAsia="ar-SA"/>
        </w:rPr>
        <w:fldChar w:fldCharType="end"/>
      </w:r>
      <w:bookmarkEnd w:id="155"/>
      <w:r w:rsidRPr="002D65AA">
        <w:rPr>
          <w:rFonts w:ascii="Times New Roman" w:eastAsia="Times New Roman" w:hAnsi="Times New Roman" w:cs="Times New Roman"/>
          <w:color w:val="000000"/>
          <w:sz w:val="28"/>
          <w:szCs w:val="28"/>
          <w:lang w:eastAsia="ar-SA"/>
        </w:rPr>
        <w:t xml:space="preserve"> об’єктів права державної та комунальної власності щодо даних об’єктів.  </w:t>
      </w:r>
    </w:p>
    <w:p w14:paraId="0FBB46BE" w14:textId="77777777" w:rsidR="002D65AA" w:rsidRPr="002D65AA" w:rsidRDefault="002D65AA" w:rsidP="002D65AA">
      <w:pPr>
        <w:suppressAutoHyphens/>
        <w:autoSpaceDE w:val="0"/>
        <w:spacing w:before="0" w:after="0" w:line="240" w:lineRule="auto"/>
        <w:jc w:val="both"/>
        <w:rPr>
          <w:rFonts w:ascii="Times New Roman" w:eastAsia="Times New Roman" w:hAnsi="Times New Roman" w:cs="Times New Roman"/>
          <w:color w:val="000000"/>
          <w:sz w:val="28"/>
          <w:szCs w:val="28"/>
          <w:lang w:eastAsia="ar-SA"/>
        </w:rPr>
      </w:pPr>
    </w:p>
    <w:p w14:paraId="1E95AC69" w14:textId="77777777" w:rsidR="002D65AA" w:rsidRPr="002D65AA" w:rsidRDefault="002D65AA" w:rsidP="002D65AA">
      <w:pPr>
        <w:tabs>
          <w:tab w:val="left" w:pos="851"/>
        </w:tabs>
        <w:suppressAutoHyphens/>
        <w:autoSpaceDE w:val="0"/>
        <w:spacing w:before="0" w:after="0" w:line="240" w:lineRule="auto"/>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 xml:space="preserve">           2.1. Відповідно до вимог Закону України «Про передачу об'єктів права державної і комунальної власності»</w:t>
      </w:r>
      <w:r w:rsidRPr="002D65AA">
        <w:rPr>
          <w:rFonts w:ascii="Times New Roman" w:eastAsia="Times New Roman" w:hAnsi="Times New Roman" w:cs="Times New Roman"/>
          <w:color w:val="000000"/>
          <w:sz w:val="28"/>
          <w:szCs w:val="28"/>
          <w:lang w:val="ru-RU" w:eastAsia="ar-SA"/>
        </w:rPr>
        <w:t xml:space="preserve"> </w:t>
      </w:r>
      <w:r w:rsidRPr="002D65AA">
        <w:rPr>
          <w:rFonts w:ascii="Times New Roman" w:eastAsia="Times New Roman" w:hAnsi="Times New Roman" w:cs="Times New Roman"/>
          <w:color w:val="000000"/>
          <w:sz w:val="28"/>
          <w:szCs w:val="28"/>
          <w:lang w:eastAsia="ar-SA"/>
        </w:rPr>
        <w:t xml:space="preserve">взяти на себе зобов’язання використовувати об’єкт передачі за цільовим призначенням та не відчужувати в приватну власність. </w:t>
      </w:r>
    </w:p>
    <w:p w14:paraId="6F03F343" w14:textId="77777777" w:rsidR="002D65AA" w:rsidRPr="002D65AA" w:rsidRDefault="002D65AA" w:rsidP="002D65AA">
      <w:pPr>
        <w:suppressAutoHyphens/>
        <w:autoSpaceDE w:val="0"/>
        <w:spacing w:before="0" w:after="0" w:line="240" w:lineRule="auto"/>
        <w:jc w:val="both"/>
        <w:rPr>
          <w:rFonts w:ascii="Times New Roman" w:eastAsia="Times New Roman" w:hAnsi="Times New Roman" w:cs="Times New Roman"/>
          <w:color w:val="000000"/>
          <w:sz w:val="28"/>
          <w:szCs w:val="28"/>
          <w:lang w:eastAsia="ar-SA"/>
        </w:rPr>
      </w:pPr>
      <w:bookmarkStart w:id="156" w:name="n133"/>
      <w:bookmarkEnd w:id="156"/>
      <w:r w:rsidRPr="002D65AA">
        <w:rPr>
          <w:rFonts w:ascii="Times New Roman" w:eastAsia="Times New Roman" w:hAnsi="Times New Roman" w:cs="Times New Roman"/>
          <w:color w:val="000000"/>
          <w:sz w:val="28"/>
          <w:szCs w:val="28"/>
          <w:lang w:eastAsia="ar-SA"/>
        </w:rPr>
        <w:t xml:space="preserve">    </w:t>
      </w:r>
    </w:p>
    <w:p w14:paraId="0598373F" w14:textId="77777777" w:rsidR="002D65AA" w:rsidRPr="002D65AA" w:rsidRDefault="002D65AA" w:rsidP="002D65AA">
      <w:pPr>
        <w:tabs>
          <w:tab w:val="left" w:pos="709"/>
        </w:tabs>
        <w:suppressAutoHyphens/>
        <w:autoSpaceDE w:val="0"/>
        <w:spacing w:before="0" w:after="0" w:line="240" w:lineRule="auto"/>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lastRenderedPageBreak/>
        <w:t xml:space="preserve">           3.    Міському голову Черняєву Андрію Олександровичу організувати та забезпечити  прийняття-передачу майна, визначеного в п. 1 цього рішення, в установленому законом порядку.</w:t>
      </w:r>
    </w:p>
    <w:p w14:paraId="3B8C2090" w14:textId="77777777" w:rsidR="002D65AA" w:rsidRPr="002D65AA" w:rsidRDefault="002D65AA" w:rsidP="002D65AA">
      <w:pPr>
        <w:suppressAutoHyphens/>
        <w:autoSpaceDE w:val="0"/>
        <w:spacing w:before="0" w:after="0" w:line="240" w:lineRule="auto"/>
        <w:jc w:val="both"/>
        <w:rPr>
          <w:rFonts w:ascii="Times New Roman" w:eastAsia="Times New Roman" w:hAnsi="Times New Roman" w:cs="Times New Roman"/>
          <w:color w:val="000000"/>
          <w:sz w:val="28"/>
          <w:szCs w:val="28"/>
          <w:lang w:eastAsia="ar-SA"/>
        </w:rPr>
      </w:pPr>
    </w:p>
    <w:p w14:paraId="09CA0264" w14:textId="37CEE755" w:rsidR="002D65AA" w:rsidRPr="002D65AA" w:rsidRDefault="002D65AA" w:rsidP="002D65AA">
      <w:pPr>
        <w:tabs>
          <w:tab w:val="left" w:pos="851"/>
        </w:tabs>
        <w:suppressAutoHyphens/>
        <w:autoSpaceDE w:val="0"/>
        <w:spacing w:before="0" w:after="0" w:line="240" w:lineRule="auto"/>
        <w:ind w:left="142"/>
        <w:jc w:val="both"/>
        <w:rPr>
          <w:rFonts w:ascii="Times New Roman" w:eastAsia="Times New Roman" w:hAnsi="Times New Roman" w:cs="Times New Roman"/>
          <w:color w:val="000000"/>
          <w:sz w:val="28"/>
          <w:szCs w:val="28"/>
          <w:lang w:eastAsia="ar-SA"/>
        </w:rPr>
      </w:pPr>
      <w:r w:rsidRPr="002D65AA">
        <w:rPr>
          <w:rFonts w:ascii="Times New Roman" w:eastAsia="Times New Roman" w:hAnsi="Times New Roman" w:cs="Times New Roman"/>
          <w:color w:val="000000"/>
          <w:sz w:val="28"/>
          <w:szCs w:val="28"/>
          <w:lang w:eastAsia="ar-SA"/>
        </w:rPr>
        <w:t xml:space="preserve">         4.  Організаційне виконання цього рішення покласти на заступника міського голови з питань діяльності виконавчих органів ради    Коваленко Ірину Євгеніївну.  </w:t>
      </w:r>
    </w:p>
    <w:p w14:paraId="25CA7425" w14:textId="77777777" w:rsidR="002D65AA" w:rsidRPr="002D65AA" w:rsidRDefault="002D65AA" w:rsidP="002D65AA">
      <w:pPr>
        <w:suppressAutoHyphens/>
        <w:autoSpaceDE w:val="0"/>
        <w:spacing w:before="0" w:after="0" w:line="240" w:lineRule="auto"/>
        <w:jc w:val="both"/>
        <w:rPr>
          <w:rFonts w:ascii="Times New Roman" w:eastAsia="Times New Roman" w:hAnsi="Times New Roman" w:cs="Times New Roman"/>
          <w:sz w:val="28"/>
          <w:szCs w:val="28"/>
          <w:lang w:eastAsia="ar-SA"/>
        </w:rPr>
      </w:pPr>
    </w:p>
    <w:p w14:paraId="62D683A9" w14:textId="77777777" w:rsidR="002D65AA" w:rsidRPr="002D65AA" w:rsidRDefault="002D65AA" w:rsidP="002D65AA">
      <w:pPr>
        <w:tabs>
          <w:tab w:val="left" w:pos="851"/>
          <w:tab w:val="left" w:pos="1276"/>
        </w:tabs>
        <w:suppressAutoHyphens/>
        <w:autoSpaceDE w:val="0"/>
        <w:spacing w:before="0" w:after="0" w:line="240" w:lineRule="auto"/>
        <w:jc w:val="both"/>
        <w:rPr>
          <w:rFonts w:ascii="Times New Roman" w:eastAsia="Times New Roman" w:hAnsi="Times New Roman" w:cs="Times New Roman"/>
          <w:sz w:val="28"/>
          <w:szCs w:val="28"/>
          <w:lang w:eastAsia="ar-SA"/>
        </w:rPr>
      </w:pPr>
      <w:r w:rsidRPr="002D65AA">
        <w:rPr>
          <w:rFonts w:ascii="Times New Roman" w:eastAsia="Times New Roman" w:hAnsi="Times New Roman" w:cs="Times New Roman"/>
          <w:sz w:val="28"/>
          <w:szCs w:val="28"/>
          <w:lang w:eastAsia="ar-SA"/>
        </w:rPr>
        <w:t xml:space="preserve">           5.    Контроль за виконанням даного рішення покласти на постійні комісії з питань соціально-правової політики та депутатської діяльності (Бабенко) та з питань житлово-комунального господарства, землекористування та екології (Бабенко). </w:t>
      </w:r>
    </w:p>
    <w:p w14:paraId="5A85CA87" w14:textId="77777777" w:rsidR="002D65AA" w:rsidRPr="002D65AA" w:rsidRDefault="002D65AA" w:rsidP="002D65AA">
      <w:pPr>
        <w:tabs>
          <w:tab w:val="left" w:pos="709"/>
          <w:tab w:val="left" w:pos="1276"/>
        </w:tabs>
        <w:suppressAutoHyphens/>
        <w:autoSpaceDE w:val="0"/>
        <w:spacing w:before="0" w:after="0" w:line="240" w:lineRule="auto"/>
        <w:jc w:val="both"/>
        <w:rPr>
          <w:rFonts w:ascii="Times New Roman" w:eastAsia="Times New Roman" w:hAnsi="Times New Roman" w:cs="Times New Roman"/>
          <w:sz w:val="28"/>
          <w:szCs w:val="28"/>
          <w:lang w:eastAsia="ar-SA"/>
        </w:rPr>
      </w:pPr>
    </w:p>
    <w:p w14:paraId="59B7789B" w14:textId="77777777" w:rsidR="002D65AA" w:rsidRPr="002D65AA" w:rsidRDefault="002D65AA" w:rsidP="002D65AA">
      <w:pPr>
        <w:tabs>
          <w:tab w:val="left" w:pos="709"/>
          <w:tab w:val="left" w:pos="1276"/>
        </w:tabs>
        <w:suppressAutoHyphens/>
        <w:autoSpaceDE w:val="0"/>
        <w:spacing w:before="0" w:after="0" w:line="240" w:lineRule="auto"/>
        <w:jc w:val="both"/>
        <w:rPr>
          <w:rFonts w:ascii="Times New Roman" w:eastAsia="Times New Roman" w:hAnsi="Times New Roman" w:cs="Times New Roman"/>
          <w:sz w:val="28"/>
          <w:szCs w:val="28"/>
          <w:lang w:eastAsia="ar-SA"/>
        </w:rPr>
      </w:pPr>
    </w:p>
    <w:p w14:paraId="6E9AAACC" w14:textId="77777777" w:rsidR="002D65AA" w:rsidRPr="002D65AA" w:rsidRDefault="002D65AA" w:rsidP="002D65AA">
      <w:pPr>
        <w:tabs>
          <w:tab w:val="left" w:pos="709"/>
          <w:tab w:val="left" w:pos="1276"/>
        </w:tabs>
        <w:suppressAutoHyphens/>
        <w:autoSpaceDE w:val="0"/>
        <w:spacing w:before="0" w:after="0" w:line="240" w:lineRule="auto"/>
        <w:jc w:val="both"/>
        <w:rPr>
          <w:rFonts w:ascii="Times New Roman" w:eastAsia="Times New Roman" w:hAnsi="Times New Roman" w:cs="Times New Roman"/>
          <w:sz w:val="28"/>
          <w:szCs w:val="28"/>
          <w:lang w:eastAsia="ar-SA"/>
        </w:rPr>
      </w:pPr>
      <w:r w:rsidRPr="002D65AA">
        <w:rPr>
          <w:rFonts w:ascii="Times New Roman" w:eastAsia="Times New Roman" w:hAnsi="Times New Roman" w:cs="Times New Roman"/>
          <w:sz w:val="28"/>
          <w:szCs w:val="28"/>
          <w:lang w:eastAsia="ar-SA"/>
        </w:rPr>
        <w:t xml:space="preserve"> </w:t>
      </w:r>
    </w:p>
    <w:p w14:paraId="3E9741CE" w14:textId="77777777" w:rsidR="002D65AA" w:rsidRPr="002D65AA" w:rsidRDefault="002D65AA" w:rsidP="002D65AA">
      <w:pPr>
        <w:tabs>
          <w:tab w:val="left" w:pos="709"/>
          <w:tab w:val="left" w:pos="1276"/>
        </w:tabs>
        <w:suppressAutoHyphens/>
        <w:autoSpaceDE w:val="0"/>
        <w:spacing w:before="0" w:after="0" w:line="240" w:lineRule="auto"/>
        <w:jc w:val="both"/>
        <w:rPr>
          <w:rFonts w:ascii="Times New Roman" w:eastAsia="Times New Roman" w:hAnsi="Times New Roman" w:cs="Times New Roman"/>
          <w:sz w:val="28"/>
          <w:szCs w:val="28"/>
          <w:lang w:eastAsia="ar-SA"/>
        </w:rPr>
      </w:pPr>
    </w:p>
    <w:p w14:paraId="4BC452AD" w14:textId="77777777" w:rsidR="002D65AA" w:rsidRPr="002D65AA" w:rsidRDefault="002D65AA" w:rsidP="002D65AA">
      <w:pPr>
        <w:tabs>
          <w:tab w:val="left" w:pos="709"/>
          <w:tab w:val="left" w:pos="1276"/>
        </w:tabs>
        <w:suppressAutoHyphens/>
        <w:autoSpaceDE w:val="0"/>
        <w:spacing w:before="0" w:after="0" w:line="240" w:lineRule="auto"/>
        <w:jc w:val="both"/>
        <w:rPr>
          <w:rFonts w:ascii="Times New Roman" w:eastAsia="Times New Roman" w:hAnsi="Times New Roman" w:cs="Times New Roman"/>
          <w:sz w:val="28"/>
          <w:szCs w:val="28"/>
          <w:lang w:eastAsia="ar-SA"/>
        </w:rPr>
      </w:pPr>
      <w:r w:rsidRPr="002D65AA">
        <w:rPr>
          <w:rFonts w:ascii="Times New Roman" w:eastAsia="Times New Roman" w:hAnsi="Times New Roman" w:cs="Times New Roman"/>
          <w:sz w:val="28"/>
          <w:szCs w:val="28"/>
          <w:lang w:eastAsia="ar-SA"/>
        </w:rPr>
        <w:t xml:space="preserve">Міський голова                                                       Андрій ЧЕРНЯЄВ </w:t>
      </w:r>
    </w:p>
    <w:p w14:paraId="45A4A4B1" w14:textId="77777777" w:rsidR="002D65AA" w:rsidRPr="002D65AA" w:rsidRDefault="002D65AA" w:rsidP="002D65AA">
      <w:pPr>
        <w:suppressAutoHyphens/>
        <w:autoSpaceDE w:val="0"/>
        <w:spacing w:before="0" w:after="0" w:line="240" w:lineRule="auto"/>
        <w:rPr>
          <w:rFonts w:ascii="Times New Roman" w:eastAsia="Times New Roman" w:hAnsi="Times New Roman" w:cs="Times New Roman"/>
          <w:b/>
          <w:bCs/>
          <w:color w:val="000000"/>
          <w:sz w:val="28"/>
          <w:szCs w:val="28"/>
          <w:lang w:eastAsia="ar-SA"/>
        </w:rPr>
      </w:pPr>
      <w:r w:rsidRPr="002D65AA">
        <w:rPr>
          <w:rFonts w:ascii="Times New Roman" w:eastAsia="Times New Roman" w:hAnsi="Times New Roman" w:cs="Times New Roman"/>
          <w:color w:val="000000"/>
          <w:spacing w:val="-10"/>
          <w:sz w:val="28"/>
          <w:szCs w:val="28"/>
          <w:lang w:eastAsia="ar-SA"/>
        </w:rPr>
        <w:t xml:space="preserve"> </w:t>
      </w:r>
    </w:p>
    <w:p w14:paraId="165E48F3" w14:textId="4640BE5C"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CD39EB2" w14:textId="1D7BF340"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72F96E6" w14:textId="3B3EEFF6"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88892AC" w14:textId="2A6FB650"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AB1EF36" w14:textId="37329D6B"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BCDF18E" w14:textId="16B8ACB4"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5C6403E" w14:textId="619B75F8"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4099711" w14:textId="1EF53734"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0537911" w14:textId="5D585D56"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201961E" w14:textId="31E8C9A0"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A8BD8F7" w14:textId="720F4D66"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501941CF" w14:textId="73FE707F"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32EB13A" w14:textId="31519F91"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3633893" w14:textId="307E210A"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1C65AF7" w14:textId="619CA9DE"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522D9877" w14:textId="3A3EFFDF"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DEAE468" w14:textId="57492DD1"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D6F8212" w14:textId="29DDA988"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7BD9AB4" w14:textId="7FE4AC20"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2AC456F" w14:textId="25F065E7"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28219B4" w14:textId="2420BD26"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7051B78" w14:textId="39FB9B11"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478B82A" w14:textId="263DE6B2"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FC8006C" w14:textId="26C50D32"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0980875" w14:textId="138973C8"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B2B7C20" w14:textId="6E45A180"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051AF74" w14:textId="58C4A3AB"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AC7CF9C" w14:textId="2E745888"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0753079" w14:textId="6AD16E57"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F82FE61" w14:textId="5F65DC54"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61C25D8D" w14:textId="788BDEA8"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8E9DD93" w14:textId="2EE624B3"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E1AA7C4" w14:textId="6FA2E1A4"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56B74FCE" w14:textId="77777777" w:rsidR="002D65AA" w:rsidRDefault="002D65AA"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5D84D45E" w14:textId="4BD40239"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F662A03" w14:textId="2D667EBF"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50192E11" w14:textId="7109235B"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08ED66C" w14:textId="32C4E725"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6E43E4C" w14:textId="3D36CADE"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EC2B941" w14:textId="77777777" w:rsidR="002E7AC5" w:rsidRPr="002E7AC5" w:rsidRDefault="002E7AC5" w:rsidP="002E7AC5">
      <w:pPr>
        <w:spacing w:before="0" w:after="0" w:line="240" w:lineRule="auto"/>
        <w:ind w:hanging="13"/>
        <w:jc w:val="center"/>
        <w:rPr>
          <w:rFonts w:ascii="Times New Roman" w:eastAsia="Calibri" w:hAnsi="Times New Roman" w:cs="Times New Roman"/>
          <w:color w:val="FF0000"/>
          <w:szCs w:val="22"/>
          <w:lang w:eastAsia="ru-RU"/>
        </w:rPr>
      </w:pPr>
      <w:r w:rsidRPr="002E7AC5">
        <w:rPr>
          <w:rFonts w:ascii="Times New Roman" w:eastAsia="Calibri" w:hAnsi="Times New Roman" w:cs="Times New Roman"/>
          <w:color w:val="FF0000"/>
          <w:szCs w:val="22"/>
          <w:lang w:eastAsia="ru-RU"/>
        </w:rPr>
        <w:object w:dxaOrig="675" w:dyaOrig="870" w14:anchorId="7B70BAFF">
          <v:shape id="_x0000_i1048" type="#_x0000_t75" style="width:34pt;height:43.5pt" o:ole="" filled="t">
            <v:fill color2="black"/>
            <v:imagedata r:id="rId6" o:title=""/>
          </v:shape>
          <o:OLEObject Type="Embed" ProgID="Word.Picture.8" ShapeID="_x0000_i1048" DrawAspect="Content" ObjectID="_1697352173" r:id="rId47"/>
        </w:object>
      </w:r>
    </w:p>
    <w:p w14:paraId="7F49CCC0" w14:textId="77777777" w:rsidR="002E7AC5" w:rsidRPr="002E7AC5" w:rsidRDefault="002E7AC5" w:rsidP="002E7AC5">
      <w:pPr>
        <w:spacing w:before="0" w:after="0" w:line="240" w:lineRule="auto"/>
        <w:ind w:hanging="13"/>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УКРАЇНА</w:t>
      </w:r>
    </w:p>
    <w:p w14:paraId="4D40CF4B"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 xml:space="preserve">СІВЕРСЬКА  МІСЬКА  РАДА </w:t>
      </w:r>
    </w:p>
    <w:p w14:paraId="4A5D5FA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r w:rsidRPr="002E7AC5">
        <w:rPr>
          <w:rFonts w:ascii="Times New Roman" w:eastAsia="Calibri" w:hAnsi="Times New Roman" w:cs="Times New Roman"/>
          <w:b/>
          <w:sz w:val="28"/>
          <w:szCs w:val="28"/>
          <w:lang w:eastAsia="ru-RU"/>
        </w:rPr>
        <w:t>БАХМУТСЬКОГО  РАЙОНУ  ДОНЕЦЬКОЇ ОБЛАСТІ</w:t>
      </w:r>
    </w:p>
    <w:p w14:paraId="7B2BDA6A" w14:textId="77777777" w:rsidR="002E7AC5" w:rsidRPr="002E7AC5" w:rsidRDefault="002E7AC5" w:rsidP="002E7AC5">
      <w:pPr>
        <w:spacing w:before="0" w:after="0" w:line="240" w:lineRule="auto"/>
        <w:jc w:val="center"/>
        <w:rPr>
          <w:rFonts w:ascii="Times New Roman" w:eastAsia="Calibri" w:hAnsi="Times New Roman" w:cs="Times New Roman"/>
          <w:b/>
          <w:sz w:val="28"/>
          <w:szCs w:val="28"/>
          <w:lang w:eastAsia="ru-RU"/>
        </w:rPr>
      </w:pPr>
    </w:p>
    <w:p w14:paraId="5C6716A8"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r w:rsidRPr="002E7AC5">
        <w:rPr>
          <w:rFonts w:ascii="Times New Roman" w:eastAsia="Calibri" w:hAnsi="Times New Roman" w:cs="Times New Roman"/>
          <w:sz w:val="28"/>
          <w:szCs w:val="28"/>
          <w:lang w:eastAsia="ru-RU"/>
        </w:rPr>
        <w:t xml:space="preserve"> </w:t>
      </w:r>
      <w:r w:rsidRPr="002E7AC5">
        <w:rPr>
          <w:rFonts w:ascii="Times New Roman" w:eastAsia="Calibri" w:hAnsi="Times New Roman" w:cs="Times New Roman"/>
          <w:b/>
          <w:sz w:val="28"/>
          <w:szCs w:val="28"/>
          <w:lang w:eastAsia="ru-RU"/>
        </w:rPr>
        <w:t xml:space="preserve">Р І Ш Е Н </w:t>
      </w:r>
      <w:proofErr w:type="spellStart"/>
      <w:r w:rsidRPr="002E7AC5">
        <w:rPr>
          <w:rFonts w:ascii="Times New Roman" w:eastAsia="Calibri" w:hAnsi="Times New Roman" w:cs="Times New Roman"/>
          <w:b/>
          <w:sz w:val="28"/>
          <w:szCs w:val="28"/>
          <w:lang w:eastAsia="ru-RU"/>
        </w:rPr>
        <w:t>Н</w:t>
      </w:r>
      <w:proofErr w:type="spellEnd"/>
      <w:r w:rsidRPr="002E7AC5">
        <w:rPr>
          <w:rFonts w:ascii="Times New Roman" w:eastAsia="Calibri" w:hAnsi="Times New Roman" w:cs="Times New Roman"/>
          <w:b/>
          <w:sz w:val="28"/>
          <w:szCs w:val="28"/>
          <w:lang w:eastAsia="ru-RU"/>
        </w:rPr>
        <w:t xml:space="preserve"> Я</w:t>
      </w:r>
    </w:p>
    <w:p w14:paraId="79DD1880" w14:textId="77777777" w:rsidR="002E7AC5" w:rsidRPr="002E7AC5" w:rsidRDefault="002E7AC5" w:rsidP="002E7AC5">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E7AC5" w14:paraId="46B76C6F" w14:textId="77777777" w:rsidTr="00F67289">
        <w:trPr>
          <w:jc w:val="center"/>
        </w:trPr>
        <w:tc>
          <w:tcPr>
            <w:tcW w:w="3095" w:type="dxa"/>
            <w:hideMark/>
          </w:tcPr>
          <w:p w14:paraId="3201CECD" w14:textId="788C7494" w:rsidR="00F33344" w:rsidRPr="002E7AC5"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A676252" w14:textId="144330ED" w:rsidR="00F33344" w:rsidRPr="002E7AC5"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3B33A115" w14:textId="1FBC2D59" w:rsidR="00F33344" w:rsidRPr="002E7AC5"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№8/18 - 344</w:t>
            </w:r>
          </w:p>
        </w:tc>
      </w:tr>
    </w:tbl>
    <w:p w14:paraId="15E369A9" w14:textId="77777777" w:rsidR="008D04A2" w:rsidRP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A215D82" w14:textId="77777777" w:rsidR="008D04A2" w:rsidRPr="008D04A2" w:rsidRDefault="008D04A2" w:rsidP="008D04A2">
      <w:pPr>
        <w:spacing w:before="0" w:after="0" w:line="240" w:lineRule="auto"/>
        <w:rPr>
          <w:rFonts w:ascii="Times New Roman" w:eastAsia="Calibri" w:hAnsi="Times New Roman" w:cs="Times New Roman"/>
          <w:sz w:val="20"/>
          <w:lang w:eastAsia="ru-RU"/>
        </w:rPr>
      </w:pPr>
    </w:p>
    <w:p w14:paraId="2D0D05CA"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внесення змін до рішення міської</w:t>
      </w:r>
    </w:p>
    <w:p w14:paraId="67A3EDBF" w14:textId="77777777" w:rsidR="008D04A2" w:rsidRPr="008D04A2" w:rsidRDefault="008D04A2" w:rsidP="008D04A2">
      <w:pPr>
        <w:spacing w:before="0" w:after="0" w:line="240" w:lineRule="auto"/>
        <w:rPr>
          <w:rFonts w:ascii="Times New Roman" w:eastAsia="Calibri" w:hAnsi="Times New Roman" w:cs="Times New Roman"/>
          <w:sz w:val="20"/>
          <w:lang w:eastAsia="ru-RU"/>
        </w:rPr>
      </w:pPr>
      <w:r w:rsidRPr="008D04A2">
        <w:rPr>
          <w:rFonts w:ascii="Times New Roman" w:eastAsia="Calibri" w:hAnsi="Times New Roman" w:cs="Times New Roman"/>
          <w:sz w:val="26"/>
          <w:szCs w:val="26"/>
          <w:lang w:eastAsia="ru-RU"/>
        </w:rPr>
        <w:t xml:space="preserve"> ради від 27.05.2021 року №8/11-216</w:t>
      </w:r>
      <w:r w:rsidRPr="008D04A2">
        <w:rPr>
          <w:rFonts w:ascii="Times New Roman" w:eastAsia="Calibri" w:hAnsi="Times New Roman" w:cs="Times New Roman"/>
          <w:sz w:val="20"/>
          <w:lang w:eastAsia="ru-RU"/>
        </w:rPr>
        <w:t xml:space="preserve"> </w:t>
      </w:r>
    </w:p>
    <w:p w14:paraId="16E4B0A6"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«Про надання дозволу на розробку </w:t>
      </w:r>
    </w:p>
    <w:p w14:paraId="5E59983C"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проекту землеустрою щодо відведення </w:t>
      </w:r>
    </w:p>
    <w:p w14:paraId="2E321E06"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земельної ділянки в оренду</w:t>
      </w:r>
    </w:p>
    <w:p w14:paraId="53B6990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громадянину Бабенко Д.С.»</w:t>
      </w:r>
    </w:p>
    <w:p w14:paraId="1F1A95DD" w14:textId="77777777" w:rsidR="008D04A2" w:rsidRPr="008D04A2" w:rsidRDefault="008D04A2" w:rsidP="008D04A2">
      <w:pPr>
        <w:keepNext/>
        <w:keepLines/>
        <w:spacing w:before="0" w:after="0" w:line="240" w:lineRule="auto"/>
        <w:rPr>
          <w:rFonts w:ascii="Times New Roman" w:eastAsia="Calibri" w:hAnsi="Times New Roman" w:cs="Times New Roman"/>
          <w:sz w:val="26"/>
          <w:szCs w:val="26"/>
        </w:rPr>
      </w:pPr>
    </w:p>
    <w:p w14:paraId="59F408B7"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Розглянувши заяву гр. Бабенко Д.С. від 08.09.2021 року щодо </w:t>
      </w:r>
      <w:proofErr w:type="spellStart"/>
      <w:r w:rsidRPr="008D04A2">
        <w:rPr>
          <w:rFonts w:ascii="Times New Roman" w:eastAsia="Calibri" w:hAnsi="Times New Roman" w:cs="Times New Roman"/>
          <w:sz w:val="26"/>
          <w:szCs w:val="26"/>
          <w:lang w:eastAsia="ru-RU"/>
        </w:rPr>
        <w:t>щодо</w:t>
      </w:r>
      <w:proofErr w:type="spellEnd"/>
      <w:r w:rsidRPr="008D04A2">
        <w:rPr>
          <w:rFonts w:ascii="Times New Roman" w:eastAsia="Calibri" w:hAnsi="Times New Roman" w:cs="Times New Roman"/>
          <w:sz w:val="26"/>
          <w:szCs w:val="26"/>
          <w:lang w:eastAsia="ru-RU"/>
        </w:rPr>
        <w:t xml:space="preserve"> внесення змін до рішення міської ради від 27.05.2021 №8/11-216 «Про надання дозволу на розробку проекту землеустрою щодо відведення земельної ділянки в оренду громадянину Бабенко Д.С.», керуючись статтею 25 Закону України «Про місцеве самоврядування в Україні», міська рада</w:t>
      </w:r>
    </w:p>
    <w:p w14:paraId="01FF2EA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35AC50F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2EAA1CD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 </w:t>
      </w:r>
      <w:proofErr w:type="spellStart"/>
      <w:r w:rsidRPr="008D04A2">
        <w:rPr>
          <w:rFonts w:ascii="Times New Roman" w:eastAsia="Calibri" w:hAnsi="Times New Roman" w:cs="Times New Roman"/>
          <w:sz w:val="26"/>
          <w:szCs w:val="26"/>
          <w:lang w:eastAsia="ru-RU"/>
        </w:rPr>
        <w:t>Внести</w:t>
      </w:r>
      <w:proofErr w:type="spellEnd"/>
      <w:r w:rsidRPr="008D04A2">
        <w:rPr>
          <w:rFonts w:ascii="Times New Roman" w:eastAsia="Calibri" w:hAnsi="Times New Roman" w:cs="Times New Roman"/>
          <w:sz w:val="26"/>
          <w:szCs w:val="26"/>
          <w:lang w:eastAsia="ru-RU"/>
        </w:rPr>
        <w:t xml:space="preserve"> до рішення міської ради від 27.05.2021 року №8/11-216</w:t>
      </w:r>
      <w:r w:rsidRPr="008D04A2">
        <w:rPr>
          <w:rFonts w:ascii="Times New Roman" w:eastAsia="Calibri" w:hAnsi="Times New Roman" w:cs="Times New Roman"/>
          <w:sz w:val="20"/>
          <w:lang w:eastAsia="ru-RU"/>
        </w:rPr>
        <w:t xml:space="preserve"> </w:t>
      </w:r>
      <w:r w:rsidRPr="008D04A2">
        <w:rPr>
          <w:rFonts w:ascii="Times New Roman" w:eastAsia="Calibri" w:hAnsi="Times New Roman" w:cs="Times New Roman"/>
          <w:sz w:val="26"/>
          <w:szCs w:val="26"/>
          <w:lang w:eastAsia="ru-RU"/>
        </w:rPr>
        <w:t xml:space="preserve"> «Про надання дозволу на розробку проекту землеустрою щодо відведення земельної ділянки в оренду громадянину Бабенко Д.С.» наступні зміни:</w:t>
      </w:r>
    </w:p>
    <w:p w14:paraId="4F208B04" w14:textId="5BBF0950"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  Пункт 1 викласти в наступній редакції: «Надати дозвіл </w:t>
      </w:r>
      <w:proofErr w:type="spellStart"/>
      <w:r w:rsidRPr="008D04A2">
        <w:rPr>
          <w:rFonts w:ascii="Times New Roman" w:eastAsia="Calibri" w:hAnsi="Times New Roman" w:cs="Times New Roman"/>
          <w:sz w:val="26"/>
          <w:szCs w:val="26"/>
          <w:lang w:eastAsia="ru-RU"/>
        </w:rPr>
        <w:t>гр.Бабенко</w:t>
      </w:r>
      <w:proofErr w:type="spellEnd"/>
      <w:r w:rsidRPr="008D04A2">
        <w:rPr>
          <w:rFonts w:ascii="Times New Roman" w:eastAsia="Calibri" w:hAnsi="Times New Roman" w:cs="Times New Roman"/>
          <w:sz w:val="26"/>
          <w:szCs w:val="26"/>
          <w:lang w:eastAsia="ru-RU"/>
        </w:rPr>
        <w:t xml:space="preserve"> Дмитру Сергійовичу, (паспорт </w:t>
      </w:r>
      <w:r>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xml:space="preserve">), що зареєстрований за </w:t>
      </w:r>
      <w:proofErr w:type="spellStart"/>
      <w:r w:rsidRPr="008D04A2">
        <w:rPr>
          <w:rFonts w:ascii="Times New Roman" w:eastAsia="Calibri" w:hAnsi="Times New Roman" w:cs="Times New Roman"/>
          <w:sz w:val="26"/>
          <w:szCs w:val="26"/>
          <w:lang w:eastAsia="ru-RU"/>
        </w:rPr>
        <w:t>адресою</w:t>
      </w:r>
      <w:proofErr w:type="spellEnd"/>
      <w:r w:rsidRPr="008D04A2">
        <w:rPr>
          <w:rFonts w:ascii="Times New Roman" w:eastAsia="Calibri" w:hAnsi="Times New Roman" w:cs="Times New Roman"/>
          <w:sz w:val="26"/>
          <w:szCs w:val="26"/>
          <w:lang w:eastAsia="ru-RU"/>
        </w:rPr>
        <w:t xml:space="preserve">: </w:t>
      </w:r>
      <w:proofErr w:type="spellStart"/>
      <w:r w:rsidRPr="008D04A2">
        <w:rPr>
          <w:rFonts w:ascii="Times New Roman" w:eastAsia="Calibri" w:hAnsi="Times New Roman" w:cs="Times New Roman"/>
          <w:sz w:val="26"/>
          <w:szCs w:val="26"/>
          <w:lang w:eastAsia="ru-RU"/>
        </w:rPr>
        <w:t>вул.Поштова</w:t>
      </w:r>
      <w:proofErr w:type="spellEnd"/>
      <w:r w:rsidRPr="008D04A2">
        <w:rPr>
          <w:rFonts w:ascii="Times New Roman" w:eastAsia="Calibri" w:hAnsi="Times New Roman" w:cs="Times New Roman"/>
          <w:sz w:val="26"/>
          <w:szCs w:val="26"/>
          <w:lang w:eastAsia="ru-RU"/>
        </w:rPr>
        <w:t xml:space="preserve">, буд.18, </w:t>
      </w:r>
      <w:proofErr w:type="spellStart"/>
      <w:r w:rsidRPr="008D04A2">
        <w:rPr>
          <w:rFonts w:ascii="Times New Roman" w:eastAsia="Calibri" w:hAnsi="Times New Roman" w:cs="Times New Roman"/>
          <w:sz w:val="26"/>
          <w:szCs w:val="26"/>
          <w:lang w:eastAsia="ru-RU"/>
        </w:rPr>
        <w:t>с.Свято</w:t>
      </w:r>
      <w:proofErr w:type="spellEnd"/>
      <w:r w:rsidRPr="008D04A2">
        <w:rPr>
          <w:rFonts w:ascii="Times New Roman" w:eastAsia="Calibri" w:hAnsi="Times New Roman" w:cs="Times New Roman"/>
          <w:sz w:val="26"/>
          <w:szCs w:val="26"/>
          <w:lang w:eastAsia="ru-RU"/>
        </w:rPr>
        <w:t xml:space="preserve">-Покровське, Бахмутського району, Донецької області, на розробку проекту відведення 2 (двох) земельних ділянок в оренду площею до 11,0000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w:t>
      </w:r>
      <w:proofErr w:type="spellStart"/>
      <w:r w:rsidRPr="008D04A2">
        <w:rPr>
          <w:rFonts w:ascii="Times New Roman" w:eastAsia="Calibri" w:hAnsi="Times New Roman" w:cs="Times New Roman"/>
          <w:sz w:val="26"/>
          <w:szCs w:val="26"/>
          <w:lang w:eastAsia="ru-RU"/>
        </w:rPr>
        <w:t>с.Свято</w:t>
      </w:r>
      <w:proofErr w:type="spellEnd"/>
      <w:r w:rsidRPr="008D04A2">
        <w:rPr>
          <w:rFonts w:ascii="Times New Roman" w:eastAsia="Calibri" w:hAnsi="Times New Roman" w:cs="Times New Roman"/>
          <w:sz w:val="26"/>
          <w:szCs w:val="26"/>
          <w:lang w:eastAsia="ru-RU"/>
        </w:rPr>
        <w:t>-Покровське»</w:t>
      </w:r>
    </w:p>
    <w:p w14:paraId="2E81F36B"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Інші пункти рішення залишити без змін.</w:t>
      </w:r>
    </w:p>
    <w:p w14:paraId="4A6416FA"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7CD25D1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2D4B421C"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r w:rsidRPr="008D04A2">
        <w:rPr>
          <w:rFonts w:ascii="Times New Roman" w:eastAsia="Calibri" w:hAnsi="Times New Roman" w:cs="Times New Roman"/>
          <w:sz w:val="28"/>
          <w:szCs w:val="28"/>
          <w:lang w:eastAsia="ru-RU"/>
        </w:rPr>
        <w:t xml:space="preserve"> </w:t>
      </w:r>
    </w:p>
    <w:p w14:paraId="3B33E98A"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br w:type="page"/>
      </w:r>
    </w:p>
    <w:p w14:paraId="19AF8EF4" w14:textId="4AD536BA" w:rsidR="008D04A2" w:rsidRDefault="008D04A2" w:rsidP="008D04A2">
      <w:pPr>
        <w:spacing w:before="0" w:after="0" w:line="240" w:lineRule="auto"/>
        <w:rPr>
          <w:rFonts w:ascii="Times New Roman" w:eastAsia="Calibri" w:hAnsi="Times New Roman" w:cs="Times New Roman"/>
          <w:sz w:val="20"/>
          <w:lang w:eastAsia="ru-RU"/>
        </w:rPr>
      </w:pPr>
    </w:p>
    <w:p w14:paraId="0ECDA40C"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1868FD64">
          <v:shape id="_x0000_i1049" type="#_x0000_t75" style="width:34pt;height:43.5pt" o:ole="" filled="t">
            <v:fill color2="black"/>
            <v:imagedata r:id="rId6" o:title=""/>
          </v:shape>
          <o:OLEObject Type="Embed" ProgID="Word.Picture.8" ShapeID="_x0000_i1049" DrawAspect="Content" ObjectID="_1697352174" r:id="rId48"/>
        </w:object>
      </w:r>
    </w:p>
    <w:p w14:paraId="021B151D"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6405A83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4813260A"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21A7393B"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274B5FFB"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11ADE7F8"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D65AA" w14:paraId="254B17AC" w14:textId="77777777" w:rsidTr="00F67289">
        <w:trPr>
          <w:jc w:val="center"/>
        </w:trPr>
        <w:tc>
          <w:tcPr>
            <w:tcW w:w="3095" w:type="dxa"/>
            <w:hideMark/>
          </w:tcPr>
          <w:p w14:paraId="57A8C905" w14:textId="586B9AB3" w:rsidR="00F33344" w:rsidRPr="002D65AA"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13499F0" w14:textId="206CEF64" w:rsidR="00F33344" w:rsidRPr="002D65AA"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A024CD9" w14:textId="5A82332C" w:rsidR="00F33344" w:rsidRPr="002D65AA"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№8/18 - 345</w:t>
            </w:r>
          </w:p>
        </w:tc>
      </w:tr>
    </w:tbl>
    <w:p w14:paraId="70A1504A" w14:textId="77921519" w:rsidR="008D04A2" w:rsidRDefault="008D04A2" w:rsidP="008D04A2">
      <w:pPr>
        <w:spacing w:before="0" w:after="0" w:line="240" w:lineRule="auto"/>
        <w:rPr>
          <w:rFonts w:ascii="Times New Roman" w:eastAsia="Calibri" w:hAnsi="Times New Roman" w:cs="Times New Roman"/>
          <w:sz w:val="20"/>
          <w:lang w:eastAsia="ru-RU"/>
        </w:rPr>
      </w:pPr>
    </w:p>
    <w:p w14:paraId="3A4067C7" w14:textId="77777777" w:rsidR="008D04A2" w:rsidRPr="008D04A2" w:rsidRDefault="008D04A2" w:rsidP="008D04A2">
      <w:pPr>
        <w:spacing w:before="0" w:after="0" w:line="240" w:lineRule="auto"/>
        <w:rPr>
          <w:rFonts w:ascii="Times New Roman" w:eastAsia="Calibri" w:hAnsi="Times New Roman" w:cs="Times New Roman"/>
          <w:sz w:val="20"/>
          <w:lang w:eastAsia="ru-RU"/>
        </w:rPr>
      </w:pPr>
    </w:p>
    <w:p w14:paraId="7F0BDCBC"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надання дозволу на розробку</w:t>
      </w:r>
    </w:p>
    <w:p w14:paraId="05201E0C"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проекту землеустрою щодо відведення</w:t>
      </w:r>
    </w:p>
    <w:p w14:paraId="3C2D6EAD"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земельної ділянки у власність</w:t>
      </w:r>
    </w:p>
    <w:p w14:paraId="35FBC528"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гр. Мартиненку В.В.</w:t>
      </w:r>
    </w:p>
    <w:p w14:paraId="16C74F00" w14:textId="77777777" w:rsidR="008D04A2" w:rsidRPr="008D04A2" w:rsidRDefault="008D04A2" w:rsidP="008D04A2">
      <w:pPr>
        <w:keepNext/>
        <w:keepLines/>
        <w:spacing w:before="0" w:after="0" w:line="240" w:lineRule="auto"/>
        <w:rPr>
          <w:rFonts w:ascii="Times New Roman" w:eastAsia="Times New Roman" w:hAnsi="Times New Roman" w:cs="Times New Roman"/>
          <w:sz w:val="26"/>
          <w:szCs w:val="26"/>
        </w:rPr>
      </w:pPr>
    </w:p>
    <w:p w14:paraId="772E60B4"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Розглянувши заяву гр. Мартиненка В.В, від 16.09.2021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4940D1F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56C33B28" w14:textId="3560BA79"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 Надати дозвіл гр. Мартиненку Володимиру Вікторовичу (паспорт </w:t>
      </w:r>
      <w:r>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який мешкає по вул. Нижня, буд. 99, с. Свято-Покровське, Бахмутський район, Донецька область, на розробку проекту землеустрою щодо відведення земельної ділянки безоплатно у власність площею до 0,2500 га, розташовану по вул. Нижня, 99, с. Свято-Покровське, Бахмутський район, Донецька область, для будівництва і обслуговування житлового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1AC14C3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Рекомендувати гр. Мартиненку В.В.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0496B0C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24089C5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796335A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p>
    <w:p w14:paraId="6E0D7B3D"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270C7B9E" w14:textId="77777777" w:rsidR="008D04A2" w:rsidRDefault="008D04A2" w:rsidP="008D04A2">
      <w:pPr>
        <w:spacing w:before="0" w:after="0" w:line="240" w:lineRule="auto"/>
        <w:rPr>
          <w:rFonts w:ascii="Times New Roman" w:eastAsia="Calibri" w:hAnsi="Times New Roman" w:cs="Times New Roman"/>
          <w:sz w:val="26"/>
          <w:szCs w:val="26"/>
          <w:lang w:eastAsia="ru-RU"/>
        </w:rPr>
      </w:pPr>
    </w:p>
    <w:p w14:paraId="5CA9BB80"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697C327C">
          <v:shape id="_x0000_i1050" type="#_x0000_t75" style="width:34pt;height:43.5pt" o:ole="" filled="t">
            <v:fill color2="black"/>
            <v:imagedata r:id="rId6" o:title=""/>
          </v:shape>
          <o:OLEObject Type="Embed" ProgID="Word.Picture.8" ShapeID="_x0000_i1050" DrawAspect="Content" ObjectID="_1697352175" r:id="rId49"/>
        </w:object>
      </w:r>
    </w:p>
    <w:p w14:paraId="768B1263"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504D479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3FC04DC9"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4F75015E"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56C25BD2"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79497DF9"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D65AA" w14:paraId="5E1B3097" w14:textId="77777777" w:rsidTr="00F67289">
        <w:trPr>
          <w:jc w:val="center"/>
        </w:trPr>
        <w:tc>
          <w:tcPr>
            <w:tcW w:w="3095" w:type="dxa"/>
            <w:hideMark/>
          </w:tcPr>
          <w:p w14:paraId="1372AEDF" w14:textId="72ECDEC1" w:rsidR="00F33344" w:rsidRPr="002D65AA"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1AB6CC4" w14:textId="6D2582A9" w:rsidR="00F33344" w:rsidRPr="002D65AA"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1878672F" w14:textId="16F9DA82" w:rsidR="00F33344" w:rsidRPr="002D65AA"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№8/18 - 346</w:t>
            </w:r>
          </w:p>
        </w:tc>
      </w:tr>
    </w:tbl>
    <w:p w14:paraId="0820326A" w14:textId="77777777" w:rsidR="008D04A2" w:rsidRDefault="008D04A2" w:rsidP="008D04A2">
      <w:pPr>
        <w:spacing w:before="0" w:after="0" w:line="240" w:lineRule="auto"/>
        <w:rPr>
          <w:rFonts w:ascii="Times New Roman" w:eastAsia="Calibri" w:hAnsi="Times New Roman" w:cs="Times New Roman"/>
          <w:sz w:val="26"/>
          <w:szCs w:val="26"/>
          <w:lang w:eastAsia="ru-RU"/>
        </w:rPr>
      </w:pPr>
    </w:p>
    <w:p w14:paraId="7343E69A" w14:textId="24EF3710"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надання дозволу на розробку</w:t>
      </w:r>
    </w:p>
    <w:p w14:paraId="0EF29C3B"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проекту землеустрою щодо відведення</w:t>
      </w:r>
    </w:p>
    <w:p w14:paraId="0C6047B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земельної ділянки у власність</w:t>
      </w:r>
    </w:p>
    <w:p w14:paraId="64AB3D58"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гр. Савченку Ю.В.</w:t>
      </w:r>
    </w:p>
    <w:p w14:paraId="185D5654" w14:textId="77777777" w:rsidR="008D04A2" w:rsidRPr="008D04A2" w:rsidRDefault="008D04A2" w:rsidP="008D04A2">
      <w:pPr>
        <w:keepNext/>
        <w:keepLines/>
        <w:spacing w:before="0" w:after="0" w:line="240" w:lineRule="auto"/>
        <w:rPr>
          <w:rFonts w:ascii="Times New Roman" w:eastAsia="Times New Roman" w:hAnsi="Times New Roman" w:cs="Times New Roman"/>
          <w:sz w:val="26"/>
          <w:szCs w:val="26"/>
        </w:rPr>
      </w:pPr>
    </w:p>
    <w:p w14:paraId="4FC5839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Розглянувши заяву гр. Савченка Ю.В. від 09.08.2021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6755549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4F9A71C1" w14:textId="3180D773"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 Надати дозвіл гр. Савченку Юрію Володимировичу (паспорт </w:t>
      </w:r>
      <w:r>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xml:space="preserve">), який мешкає по вул. Миколи </w:t>
      </w:r>
      <w:proofErr w:type="spellStart"/>
      <w:r w:rsidRPr="008D04A2">
        <w:rPr>
          <w:rFonts w:ascii="Times New Roman" w:eastAsia="Calibri" w:hAnsi="Times New Roman" w:cs="Times New Roman"/>
          <w:sz w:val="26"/>
          <w:szCs w:val="26"/>
          <w:lang w:eastAsia="ru-RU"/>
        </w:rPr>
        <w:t>Закаряна</w:t>
      </w:r>
      <w:proofErr w:type="spellEnd"/>
      <w:r w:rsidRPr="008D04A2">
        <w:rPr>
          <w:rFonts w:ascii="Times New Roman" w:eastAsia="Calibri" w:hAnsi="Times New Roman" w:cs="Times New Roman"/>
          <w:sz w:val="26"/>
          <w:szCs w:val="26"/>
          <w:lang w:eastAsia="ru-RU"/>
        </w:rPr>
        <w:t xml:space="preserve">, буд. 25, </w:t>
      </w:r>
      <w:proofErr w:type="spellStart"/>
      <w:r w:rsidRPr="008D04A2">
        <w:rPr>
          <w:rFonts w:ascii="Times New Roman" w:eastAsia="Calibri" w:hAnsi="Times New Roman" w:cs="Times New Roman"/>
          <w:sz w:val="26"/>
          <w:szCs w:val="26"/>
          <w:lang w:eastAsia="ru-RU"/>
        </w:rPr>
        <w:t>кв</w:t>
      </w:r>
      <w:proofErr w:type="spellEnd"/>
      <w:r w:rsidRPr="008D04A2">
        <w:rPr>
          <w:rFonts w:ascii="Times New Roman" w:eastAsia="Calibri" w:hAnsi="Times New Roman" w:cs="Times New Roman"/>
          <w:sz w:val="26"/>
          <w:szCs w:val="26"/>
          <w:lang w:eastAsia="ru-RU"/>
        </w:rPr>
        <w:t>. 13 м. Сіверськ, Бахмутський район, Донецька область, на розробку проекту землеустрою щодо відведення земельної ділянки безоплатно у власність площею до 0,1000 га, розташовану по вул. Широка, 13, м. Сіверськ,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730AD79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Рекомендувати гр. Савченку Ю.В.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01FDE44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042BF7AD"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25C966F1"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p>
    <w:p w14:paraId="3A7EF3C6"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br w:type="page"/>
      </w:r>
    </w:p>
    <w:p w14:paraId="335AC16B" w14:textId="77777777" w:rsidR="008D04A2" w:rsidRPr="008D04A2" w:rsidRDefault="008D04A2" w:rsidP="008D04A2">
      <w:pPr>
        <w:spacing w:before="0" w:after="0" w:line="240" w:lineRule="auto"/>
        <w:jc w:val="right"/>
        <w:rPr>
          <w:rFonts w:ascii="Times New Roman" w:eastAsia="Calibri" w:hAnsi="Times New Roman" w:cs="Times New Roman"/>
          <w:sz w:val="28"/>
          <w:szCs w:val="28"/>
          <w:lang w:val="ru-RU" w:eastAsia="ar-SA"/>
        </w:rPr>
      </w:pPr>
      <w:r w:rsidRPr="008D04A2">
        <w:rPr>
          <w:rFonts w:ascii="Times New Roman" w:eastAsia="Calibri" w:hAnsi="Times New Roman" w:cs="Times New Roman"/>
          <w:sz w:val="28"/>
          <w:szCs w:val="28"/>
          <w:lang w:val="ru-RU" w:eastAsia="ar-SA"/>
        </w:rPr>
        <w:lastRenderedPageBreak/>
        <w:t xml:space="preserve">  </w:t>
      </w:r>
    </w:p>
    <w:p w14:paraId="121F1569"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0F6789D3">
          <v:shape id="_x0000_i1051" type="#_x0000_t75" style="width:34pt;height:43.5pt" o:ole="" filled="t">
            <v:fill color2="black"/>
            <v:imagedata r:id="rId6" o:title=""/>
          </v:shape>
          <o:OLEObject Type="Embed" ProgID="Word.Picture.8" ShapeID="_x0000_i1051" DrawAspect="Content" ObjectID="_1697352176" r:id="rId50"/>
        </w:object>
      </w:r>
    </w:p>
    <w:p w14:paraId="4D850D23"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0455CB74"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6A6AC0C2"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1C71C558"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53AC85E7"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1C99CCF5"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D65AA" w14:paraId="76165FBE" w14:textId="77777777" w:rsidTr="00F67289">
        <w:trPr>
          <w:jc w:val="center"/>
        </w:trPr>
        <w:tc>
          <w:tcPr>
            <w:tcW w:w="3095" w:type="dxa"/>
            <w:hideMark/>
          </w:tcPr>
          <w:p w14:paraId="535884E8" w14:textId="0A619D68" w:rsidR="00F33344" w:rsidRPr="002D65AA"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5EF9113" w14:textId="0504FA05" w:rsidR="00F33344" w:rsidRPr="002D65AA"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29D42BE" w14:textId="798AA1E1" w:rsidR="00F33344" w:rsidRPr="002D65AA"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№8/18 - 347</w:t>
            </w:r>
          </w:p>
        </w:tc>
      </w:tr>
    </w:tbl>
    <w:p w14:paraId="507BC16F" w14:textId="77777777" w:rsidR="008D04A2" w:rsidRDefault="008D04A2" w:rsidP="008D04A2">
      <w:pPr>
        <w:spacing w:before="0" w:after="0" w:line="240" w:lineRule="auto"/>
        <w:rPr>
          <w:rFonts w:ascii="Times New Roman" w:eastAsia="Calibri" w:hAnsi="Times New Roman" w:cs="Times New Roman"/>
          <w:sz w:val="20"/>
          <w:lang w:val="ru-RU" w:eastAsia="ar-SA"/>
        </w:rPr>
      </w:pPr>
    </w:p>
    <w:p w14:paraId="643D21E4" w14:textId="77777777" w:rsidR="008D04A2" w:rsidRDefault="008D04A2" w:rsidP="008D04A2">
      <w:pPr>
        <w:spacing w:before="0" w:after="0" w:line="240" w:lineRule="auto"/>
        <w:rPr>
          <w:rFonts w:ascii="Times New Roman" w:eastAsia="Calibri" w:hAnsi="Times New Roman" w:cs="Times New Roman"/>
          <w:sz w:val="20"/>
          <w:lang w:val="ru-RU" w:eastAsia="ar-SA"/>
        </w:rPr>
      </w:pPr>
    </w:p>
    <w:p w14:paraId="6E05E290" w14:textId="77777777" w:rsidR="008D04A2" w:rsidRDefault="008D04A2" w:rsidP="008D04A2">
      <w:pPr>
        <w:spacing w:before="0" w:after="0" w:line="240" w:lineRule="auto"/>
        <w:rPr>
          <w:rFonts w:ascii="Times New Roman" w:eastAsia="Calibri" w:hAnsi="Times New Roman" w:cs="Times New Roman"/>
          <w:sz w:val="20"/>
          <w:lang w:val="ru-RU" w:eastAsia="ar-SA"/>
        </w:rPr>
      </w:pPr>
    </w:p>
    <w:p w14:paraId="5549EE1A" w14:textId="184A1B4C"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 </w:t>
      </w:r>
      <w:proofErr w:type="spellStart"/>
      <w:r w:rsidRPr="008D04A2">
        <w:rPr>
          <w:rFonts w:ascii="Times New Roman" w:eastAsia="Calibri" w:hAnsi="Times New Roman" w:cs="Times New Roman"/>
          <w:sz w:val="26"/>
          <w:szCs w:val="26"/>
          <w:lang w:val="ru-RU" w:eastAsia="ru-RU"/>
        </w:rPr>
        <w:t>затвердження</w:t>
      </w:r>
      <w:proofErr w:type="spellEnd"/>
      <w:r w:rsidRPr="008D04A2">
        <w:rPr>
          <w:rFonts w:ascii="Times New Roman" w:eastAsia="Calibri" w:hAnsi="Times New Roman" w:cs="Times New Roman"/>
          <w:sz w:val="26"/>
          <w:szCs w:val="26"/>
          <w:lang w:val="ru-RU" w:eastAsia="ru-RU"/>
        </w:rPr>
        <w:t xml:space="preserve"> проекту</w:t>
      </w:r>
    </w:p>
    <w:p w14:paraId="1040518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p>
    <w:p w14:paraId="0E84B270"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земельних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ділянок</w:t>
      </w:r>
      <w:proofErr w:type="spellEnd"/>
      <w:r w:rsidRPr="008D04A2">
        <w:rPr>
          <w:rFonts w:ascii="Times New Roman" w:eastAsia="Calibri" w:hAnsi="Times New Roman" w:cs="Times New Roman"/>
          <w:sz w:val="26"/>
          <w:szCs w:val="26"/>
          <w:lang w:val="ru-RU" w:eastAsia="ru-RU"/>
        </w:rPr>
        <w:t xml:space="preserve"> для </w:t>
      </w:r>
      <w:proofErr w:type="spellStart"/>
      <w:r w:rsidRPr="008D04A2">
        <w:rPr>
          <w:rFonts w:ascii="Times New Roman" w:eastAsia="Calibri" w:hAnsi="Times New Roman" w:cs="Times New Roman"/>
          <w:sz w:val="26"/>
          <w:szCs w:val="26"/>
          <w:lang w:val="ru-RU" w:eastAsia="ru-RU"/>
        </w:rPr>
        <w:t>ведення</w:t>
      </w:r>
      <w:proofErr w:type="spellEnd"/>
      <w:r w:rsidRPr="008D04A2">
        <w:rPr>
          <w:rFonts w:ascii="Times New Roman" w:eastAsia="Calibri" w:hAnsi="Times New Roman" w:cs="Times New Roman"/>
          <w:sz w:val="26"/>
          <w:szCs w:val="26"/>
          <w:lang w:val="ru-RU" w:eastAsia="ru-RU"/>
        </w:rPr>
        <w:t xml:space="preserve"> </w:t>
      </w:r>
    </w:p>
    <w:p w14:paraId="13BE38F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особистого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селянського</w:t>
      </w:r>
      <w:proofErr w:type="spellEnd"/>
    </w:p>
    <w:p w14:paraId="039C6A7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власність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громадянам</w:t>
      </w:r>
      <w:proofErr w:type="spellEnd"/>
    </w:p>
    <w:p w14:paraId="22AD586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
    <w:p w14:paraId="6F256D5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Розглянувши</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заяви</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гр</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Тищенко</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В</w:t>
      </w:r>
      <w:r w:rsidRPr="002E7AC5">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В</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2E7AC5">
        <w:rPr>
          <w:rFonts w:ascii="Times New Roman" w:eastAsia="Calibri" w:hAnsi="Times New Roman" w:cs="Times New Roman"/>
          <w:sz w:val="26"/>
          <w:szCs w:val="26"/>
          <w:lang w:val="ru-RU" w:eastAsia="ru-RU"/>
        </w:rPr>
        <w:t xml:space="preserve"> 18.08.2021</w:t>
      </w:r>
      <w:r w:rsidRPr="008D04A2">
        <w:rPr>
          <w:rFonts w:ascii="Times New Roman" w:eastAsia="Calibri" w:hAnsi="Times New Roman" w:cs="Times New Roman"/>
          <w:sz w:val="26"/>
          <w:szCs w:val="26"/>
          <w:lang w:val="ru-RU" w:eastAsia="ru-RU"/>
        </w:rPr>
        <w:t>р</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Устименко</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В</w:t>
      </w:r>
      <w:r w:rsidRPr="002E7AC5">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А</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2E7AC5">
        <w:rPr>
          <w:rFonts w:ascii="Times New Roman" w:eastAsia="Calibri" w:hAnsi="Times New Roman" w:cs="Times New Roman"/>
          <w:sz w:val="26"/>
          <w:szCs w:val="26"/>
          <w:lang w:val="ru-RU" w:eastAsia="ru-RU"/>
        </w:rPr>
        <w:t xml:space="preserve"> 18.08.2021</w:t>
      </w:r>
      <w:r w:rsidRPr="008D04A2">
        <w:rPr>
          <w:rFonts w:ascii="Times New Roman" w:eastAsia="Calibri" w:hAnsi="Times New Roman" w:cs="Times New Roman"/>
          <w:sz w:val="26"/>
          <w:szCs w:val="26"/>
          <w:lang w:val="ru-RU" w:eastAsia="ru-RU"/>
        </w:rPr>
        <w:t>р</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Корзун</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С</w:t>
      </w:r>
      <w:r w:rsidRPr="002E7AC5">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С</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2E7AC5">
        <w:rPr>
          <w:rFonts w:ascii="Times New Roman" w:eastAsia="Calibri" w:hAnsi="Times New Roman" w:cs="Times New Roman"/>
          <w:sz w:val="26"/>
          <w:szCs w:val="26"/>
          <w:lang w:val="ru-RU" w:eastAsia="ru-RU"/>
        </w:rPr>
        <w:t xml:space="preserve"> 18.08.2021</w:t>
      </w:r>
      <w:r w:rsidRPr="008D04A2">
        <w:rPr>
          <w:rFonts w:ascii="Times New Roman" w:eastAsia="Calibri" w:hAnsi="Times New Roman" w:cs="Times New Roman"/>
          <w:sz w:val="26"/>
          <w:szCs w:val="26"/>
          <w:lang w:val="ru-RU" w:eastAsia="ru-RU"/>
        </w:rPr>
        <w:t>р</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Ревака</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В</w:t>
      </w:r>
      <w:r w:rsidRPr="002E7AC5">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О</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2E7AC5">
        <w:rPr>
          <w:rFonts w:ascii="Times New Roman" w:eastAsia="Calibri" w:hAnsi="Times New Roman" w:cs="Times New Roman"/>
          <w:sz w:val="26"/>
          <w:szCs w:val="26"/>
          <w:lang w:val="ru-RU" w:eastAsia="ru-RU"/>
        </w:rPr>
        <w:t xml:space="preserve"> 18.08.2021</w:t>
      </w:r>
      <w:r w:rsidRPr="008D04A2">
        <w:rPr>
          <w:rFonts w:ascii="Times New Roman" w:eastAsia="Calibri" w:hAnsi="Times New Roman" w:cs="Times New Roman"/>
          <w:sz w:val="26"/>
          <w:szCs w:val="26"/>
          <w:lang w:val="ru-RU" w:eastAsia="ru-RU"/>
        </w:rPr>
        <w:t>р</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Мороза</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О</w:t>
      </w:r>
      <w:r w:rsidRPr="002E7AC5">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М</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2E7AC5">
        <w:rPr>
          <w:rFonts w:ascii="Times New Roman" w:eastAsia="Calibri" w:hAnsi="Times New Roman" w:cs="Times New Roman"/>
          <w:sz w:val="26"/>
          <w:szCs w:val="26"/>
          <w:lang w:val="ru-RU" w:eastAsia="ru-RU"/>
        </w:rPr>
        <w:t xml:space="preserve"> 18.08.2021</w:t>
      </w:r>
      <w:r w:rsidRPr="008D04A2">
        <w:rPr>
          <w:rFonts w:ascii="Times New Roman" w:eastAsia="Calibri" w:hAnsi="Times New Roman" w:cs="Times New Roman"/>
          <w:sz w:val="26"/>
          <w:szCs w:val="26"/>
          <w:lang w:val="ru-RU" w:eastAsia="ru-RU"/>
        </w:rPr>
        <w:t>р</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Виноградов</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С</w:t>
      </w:r>
      <w:r w:rsidRPr="002E7AC5">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В</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2E7AC5">
        <w:rPr>
          <w:rFonts w:ascii="Times New Roman" w:eastAsia="Calibri" w:hAnsi="Times New Roman" w:cs="Times New Roman"/>
          <w:sz w:val="26"/>
          <w:szCs w:val="26"/>
          <w:lang w:val="ru-RU" w:eastAsia="ru-RU"/>
        </w:rPr>
        <w:t xml:space="preserve"> 18.08.2021</w:t>
      </w:r>
      <w:r w:rsidRPr="008D04A2">
        <w:rPr>
          <w:rFonts w:ascii="Times New Roman" w:eastAsia="Calibri" w:hAnsi="Times New Roman" w:cs="Times New Roman"/>
          <w:sz w:val="26"/>
          <w:szCs w:val="26"/>
          <w:lang w:val="ru-RU" w:eastAsia="ru-RU"/>
        </w:rPr>
        <w:t>р</w:t>
      </w:r>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про</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затвердження</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проекту</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землеустрою</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у</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власність</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земельних</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ділянок</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для</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ведення</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особистого</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селянського</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перебуває</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у</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запасі</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на</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території</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Сіверської</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міської</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ради</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Бахмутського</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району</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Донецької</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області</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та</w:t>
      </w:r>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надану</w:t>
      </w:r>
      <w:proofErr w:type="spellEnd"/>
      <w:r w:rsidRPr="002E7AC5">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документацію</w:t>
      </w:r>
      <w:proofErr w:type="spellEnd"/>
      <w:r w:rsidRPr="002E7AC5">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val="ru-RU" w:eastAsia="ru-RU"/>
        </w:rPr>
        <w:t>(</w:t>
      </w:r>
      <w:proofErr w:type="spellStart"/>
      <w:r w:rsidRPr="008D04A2">
        <w:rPr>
          <w:rFonts w:ascii="Times New Roman" w:eastAsia="Calibri" w:hAnsi="Times New Roman" w:cs="Times New Roman"/>
          <w:sz w:val="26"/>
          <w:szCs w:val="26"/>
          <w:lang w:val="ru-RU" w:eastAsia="ru-RU"/>
        </w:rPr>
        <w:t>додається</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підставі</w:t>
      </w:r>
      <w:proofErr w:type="spellEnd"/>
      <w:r w:rsidRPr="008D04A2">
        <w:rPr>
          <w:rFonts w:ascii="Times New Roman" w:eastAsia="Calibri" w:hAnsi="Times New Roman" w:cs="Times New Roman"/>
          <w:sz w:val="26"/>
          <w:szCs w:val="26"/>
          <w:lang w:val="ru-RU" w:eastAsia="ru-RU"/>
        </w:rPr>
        <w:t xml:space="preserve"> статей 12, 22, 33, 116, 118, 121 Земельного кодексу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керуючись</w:t>
      </w:r>
      <w:proofErr w:type="spellEnd"/>
      <w:r w:rsidRPr="008D04A2">
        <w:rPr>
          <w:rFonts w:ascii="Times New Roman" w:eastAsia="Calibri" w:hAnsi="Times New Roman" w:cs="Times New Roman"/>
          <w:sz w:val="26"/>
          <w:szCs w:val="26"/>
          <w:lang w:val="ru-RU" w:eastAsia="ru-RU"/>
        </w:rPr>
        <w:t xml:space="preserve"> пунктом 34 </w:t>
      </w:r>
      <w:proofErr w:type="spellStart"/>
      <w:r w:rsidRPr="008D04A2">
        <w:rPr>
          <w:rFonts w:ascii="Times New Roman" w:eastAsia="Calibri" w:hAnsi="Times New Roman" w:cs="Times New Roman"/>
          <w:sz w:val="26"/>
          <w:szCs w:val="26"/>
          <w:lang w:val="ru-RU" w:eastAsia="ru-RU"/>
        </w:rPr>
        <w:t>статті</w:t>
      </w:r>
      <w:proofErr w:type="spellEnd"/>
      <w:r w:rsidRPr="008D04A2">
        <w:rPr>
          <w:rFonts w:ascii="Times New Roman" w:eastAsia="Calibri" w:hAnsi="Times New Roman" w:cs="Times New Roman"/>
          <w:sz w:val="26"/>
          <w:szCs w:val="26"/>
          <w:lang w:val="ru-RU" w:eastAsia="ru-RU"/>
        </w:rPr>
        <w:t xml:space="preserve"> 26 Закону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місцеве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самоврядування</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Україні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w:t>
      </w:r>
    </w:p>
    <w:p w14:paraId="09DF869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ВИРІШИЛА:</w:t>
      </w:r>
    </w:p>
    <w:p w14:paraId="5F3BBB8D" w14:textId="77777777" w:rsidR="008D04A2" w:rsidRPr="008D04A2" w:rsidRDefault="008D04A2" w:rsidP="008D04A2">
      <w:pPr>
        <w:tabs>
          <w:tab w:val="left" w:pos="28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1. Затвердити проект землеустрою щодо відведення земельних ділянок безоплатно у власність фізичним особам для ведення селянського господарства, що перебуває у запасі на території Сіверської міської ради (об’єднана територіальна громада) Бахмутського району Донецької області за межами населених пунктів.</w:t>
      </w:r>
    </w:p>
    <w:p w14:paraId="119708DC" w14:textId="6739C026" w:rsidR="008D04A2" w:rsidRPr="008D04A2" w:rsidRDefault="008D04A2" w:rsidP="008D04A2">
      <w:pPr>
        <w:tabs>
          <w:tab w:val="left" w:pos="28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2. Передати у власність гр. Тищенку Володимиру Володимировичу (паспорт </w:t>
      </w:r>
      <w:r>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w:t>
      </w:r>
      <w:proofErr w:type="spellStart"/>
      <w:r w:rsidRPr="008D04A2">
        <w:rPr>
          <w:rFonts w:ascii="Times New Roman" w:eastAsia="Calibri" w:hAnsi="Times New Roman" w:cs="Times New Roman"/>
          <w:sz w:val="26"/>
          <w:szCs w:val="26"/>
        </w:rPr>
        <w:t>адресою</w:t>
      </w:r>
      <w:proofErr w:type="spellEnd"/>
      <w:r w:rsidRPr="008D04A2">
        <w:rPr>
          <w:rFonts w:ascii="Times New Roman" w:eastAsia="Calibri" w:hAnsi="Times New Roman" w:cs="Times New Roman"/>
          <w:sz w:val="26"/>
          <w:szCs w:val="26"/>
        </w:rPr>
        <w:t xml:space="preserve">: вул. Шмідта, буд. 39, </w:t>
      </w:r>
      <w:proofErr w:type="spellStart"/>
      <w:r w:rsidRPr="008D04A2">
        <w:rPr>
          <w:rFonts w:ascii="Times New Roman" w:eastAsia="Calibri" w:hAnsi="Times New Roman" w:cs="Times New Roman"/>
          <w:sz w:val="26"/>
          <w:szCs w:val="26"/>
        </w:rPr>
        <w:t>кв</w:t>
      </w:r>
      <w:proofErr w:type="spellEnd"/>
      <w:r w:rsidRPr="008D04A2">
        <w:rPr>
          <w:rFonts w:ascii="Times New Roman" w:eastAsia="Calibri" w:hAnsi="Times New Roman" w:cs="Times New Roman"/>
          <w:sz w:val="26"/>
          <w:szCs w:val="26"/>
        </w:rPr>
        <w:t>. 4 м. Костянтинівка, Донецька  область, земельну ділянку кадастровий номер 1420910400:00:002:1663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6A3BA454" w14:textId="1296B232" w:rsidR="008D04A2" w:rsidRPr="008D04A2" w:rsidRDefault="008D04A2" w:rsidP="008D04A2">
      <w:pPr>
        <w:tabs>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3. Передати у власність  гр. Устименку Віктору Анатолійовичу (паспорт </w:t>
      </w:r>
      <w:r>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w:t>
      </w:r>
      <w:proofErr w:type="spellStart"/>
      <w:r w:rsidRPr="008D04A2">
        <w:rPr>
          <w:rFonts w:ascii="Times New Roman" w:eastAsia="Calibri" w:hAnsi="Times New Roman" w:cs="Times New Roman"/>
          <w:sz w:val="26"/>
          <w:szCs w:val="26"/>
        </w:rPr>
        <w:t>адресою</w:t>
      </w:r>
      <w:proofErr w:type="spellEnd"/>
      <w:r w:rsidRPr="008D04A2">
        <w:rPr>
          <w:rFonts w:ascii="Times New Roman" w:eastAsia="Calibri" w:hAnsi="Times New Roman" w:cs="Times New Roman"/>
          <w:sz w:val="26"/>
          <w:szCs w:val="26"/>
        </w:rPr>
        <w:t>:</w:t>
      </w:r>
      <w:r w:rsidRPr="008D04A2">
        <w:rPr>
          <w:rFonts w:ascii="Times New Roman" w:eastAsia="Calibri" w:hAnsi="Times New Roman" w:cs="Times New Roman"/>
          <w:sz w:val="26"/>
          <w:szCs w:val="26"/>
          <w:lang w:val="ru-RU"/>
        </w:rPr>
        <w:t xml:space="preserve"> </w:t>
      </w:r>
      <w:r w:rsidRPr="008D04A2">
        <w:rPr>
          <w:rFonts w:ascii="Times New Roman" w:eastAsia="Calibri" w:hAnsi="Times New Roman" w:cs="Times New Roman"/>
          <w:sz w:val="26"/>
          <w:szCs w:val="26"/>
        </w:rPr>
        <w:t xml:space="preserve">вул. Соборна, буд. 16, </w:t>
      </w:r>
      <w:proofErr w:type="spellStart"/>
      <w:r w:rsidRPr="008D04A2">
        <w:rPr>
          <w:rFonts w:ascii="Times New Roman" w:eastAsia="Calibri" w:hAnsi="Times New Roman" w:cs="Times New Roman"/>
          <w:sz w:val="26"/>
          <w:szCs w:val="26"/>
        </w:rPr>
        <w:t>кв</w:t>
      </w:r>
      <w:proofErr w:type="spellEnd"/>
      <w:r w:rsidRPr="008D04A2">
        <w:rPr>
          <w:rFonts w:ascii="Times New Roman" w:eastAsia="Calibri" w:hAnsi="Times New Roman" w:cs="Times New Roman"/>
          <w:sz w:val="26"/>
          <w:szCs w:val="26"/>
        </w:rPr>
        <w:t>. 4 м. Бахмут, Донецька  область,. земельну ділянку кадастровий номер 1420910400:00:002:1660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0D1C2481" w14:textId="13AEA9E1"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4. Передати у власність гр. </w:t>
      </w:r>
      <w:proofErr w:type="spellStart"/>
      <w:r w:rsidRPr="008D04A2">
        <w:rPr>
          <w:rFonts w:ascii="Times New Roman" w:eastAsia="Calibri" w:hAnsi="Times New Roman" w:cs="Times New Roman"/>
          <w:sz w:val="26"/>
          <w:szCs w:val="26"/>
        </w:rPr>
        <w:t>Корзуну</w:t>
      </w:r>
      <w:proofErr w:type="spellEnd"/>
      <w:r w:rsidRPr="008D04A2">
        <w:rPr>
          <w:rFonts w:ascii="Times New Roman" w:eastAsia="Calibri" w:hAnsi="Times New Roman" w:cs="Times New Roman"/>
          <w:sz w:val="26"/>
          <w:szCs w:val="26"/>
        </w:rPr>
        <w:t xml:space="preserve"> Сергію Сергійовичу (паспорт </w:t>
      </w:r>
      <w:r>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w:t>
      </w:r>
      <w:proofErr w:type="spellStart"/>
      <w:r w:rsidRPr="008D04A2">
        <w:rPr>
          <w:rFonts w:ascii="Times New Roman" w:eastAsia="Calibri" w:hAnsi="Times New Roman" w:cs="Times New Roman"/>
          <w:sz w:val="26"/>
          <w:szCs w:val="26"/>
        </w:rPr>
        <w:t>адресою</w:t>
      </w:r>
      <w:proofErr w:type="spellEnd"/>
      <w:r w:rsidRPr="008D04A2">
        <w:rPr>
          <w:rFonts w:ascii="Times New Roman" w:eastAsia="Calibri" w:hAnsi="Times New Roman" w:cs="Times New Roman"/>
          <w:sz w:val="26"/>
          <w:szCs w:val="26"/>
        </w:rPr>
        <w:t>: вул. Петра Сенченка, буд. 163, смт. Ясногірка, Донецька  область, земельну ділянку кадастровий номер 1420910400:00:002:1658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0BB11141" w14:textId="10A8802D"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lang w:val="ru-RU"/>
        </w:rPr>
        <w:t xml:space="preserve">5. </w:t>
      </w:r>
      <w:r w:rsidRPr="008D04A2">
        <w:rPr>
          <w:rFonts w:ascii="Times New Roman" w:eastAsia="Calibri" w:hAnsi="Times New Roman" w:cs="Times New Roman"/>
          <w:sz w:val="26"/>
          <w:szCs w:val="26"/>
        </w:rPr>
        <w:t xml:space="preserve">Передати у власність гр. </w:t>
      </w:r>
      <w:proofErr w:type="spellStart"/>
      <w:r w:rsidRPr="008D04A2">
        <w:rPr>
          <w:rFonts w:ascii="Times New Roman" w:eastAsia="Calibri" w:hAnsi="Times New Roman" w:cs="Times New Roman"/>
          <w:sz w:val="26"/>
          <w:szCs w:val="26"/>
        </w:rPr>
        <w:t>Реваці</w:t>
      </w:r>
      <w:proofErr w:type="spellEnd"/>
      <w:r w:rsidRPr="008D04A2">
        <w:rPr>
          <w:rFonts w:ascii="Times New Roman" w:eastAsia="Calibri" w:hAnsi="Times New Roman" w:cs="Times New Roman"/>
          <w:sz w:val="26"/>
          <w:szCs w:val="26"/>
        </w:rPr>
        <w:t xml:space="preserve"> Віктору Олександровичу (паспорт </w:t>
      </w:r>
      <w:r w:rsidR="00D57E44">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w:t>
      </w:r>
      <w:proofErr w:type="spellStart"/>
      <w:r w:rsidRPr="008D04A2">
        <w:rPr>
          <w:rFonts w:ascii="Times New Roman" w:eastAsia="Calibri" w:hAnsi="Times New Roman" w:cs="Times New Roman"/>
          <w:sz w:val="26"/>
          <w:szCs w:val="26"/>
        </w:rPr>
        <w:t>адресою</w:t>
      </w:r>
      <w:proofErr w:type="spellEnd"/>
      <w:r w:rsidRPr="008D04A2">
        <w:rPr>
          <w:rFonts w:ascii="Times New Roman" w:eastAsia="Calibri" w:hAnsi="Times New Roman" w:cs="Times New Roman"/>
          <w:sz w:val="26"/>
          <w:szCs w:val="26"/>
        </w:rPr>
        <w:t xml:space="preserve">: вул. </w:t>
      </w:r>
      <w:proofErr w:type="spellStart"/>
      <w:r w:rsidRPr="008D04A2">
        <w:rPr>
          <w:rFonts w:ascii="Times New Roman" w:eastAsia="Calibri" w:hAnsi="Times New Roman" w:cs="Times New Roman"/>
          <w:sz w:val="26"/>
          <w:szCs w:val="26"/>
        </w:rPr>
        <w:t>Новоселецька</w:t>
      </w:r>
      <w:proofErr w:type="spellEnd"/>
      <w:r w:rsidRPr="008D04A2">
        <w:rPr>
          <w:rFonts w:ascii="Times New Roman" w:eastAsia="Calibri" w:hAnsi="Times New Roman" w:cs="Times New Roman"/>
          <w:sz w:val="26"/>
          <w:szCs w:val="26"/>
        </w:rPr>
        <w:t xml:space="preserve">, буд. 37, м. Сіверськ, Бахмутський район Донецька  область, земельну ділянку кадастровий номер 1420910400:00:002:1662 площею 2,0 га, для ведення особистого селянського господарства, із земель запасу </w:t>
      </w:r>
      <w:r w:rsidRPr="008D04A2">
        <w:rPr>
          <w:rFonts w:ascii="Times New Roman" w:eastAsia="Calibri" w:hAnsi="Times New Roman" w:cs="Times New Roman"/>
          <w:sz w:val="26"/>
          <w:szCs w:val="26"/>
        </w:rPr>
        <w:lastRenderedPageBreak/>
        <w:t>сільськогосподарського призначення на території Сіверської міської ради Бахмутського району Донецької області.</w:t>
      </w:r>
    </w:p>
    <w:p w14:paraId="22EF9A6B" w14:textId="700C7DE7"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lang w:val="ru-RU"/>
        </w:rPr>
        <w:t xml:space="preserve">6. </w:t>
      </w:r>
      <w:r w:rsidRPr="008D04A2">
        <w:rPr>
          <w:rFonts w:ascii="Times New Roman" w:eastAsia="Calibri" w:hAnsi="Times New Roman" w:cs="Times New Roman"/>
          <w:sz w:val="26"/>
          <w:szCs w:val="26"/>
        </w:rPr>
        <w:t>Передати у власність гр. Морозу Олександру Миколайовичу (</w:t>
      </w:r>
      <w:r w:rsidR="00D57E44">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w:t>
      </w:r>
      <w:proofErr w:type="spellStart"/>
      <w:r w:rsidRPr="008D04A2">
        <w:rPr>
          <w:rFonts w:ascii="Times New Roman" w:eastAsia="Calibri" w:hAnsi="Times New Roman" w:cs="Times New Roman"/>
          <w:sz w:val="26"/>
          <w:szCs w:val="26"/>
        </w:rPr>
        <w:t>адресою</w:t>
      </w:r>
      <w:proofErr w:type="spellEnd"/>
      <w:r w:rsidRPr="008D04A2">
        <w:rPr>
          <w:rFonts w:ascii="Times New Roman" w:eastAsia="Calibri" w:hAnsi="Times New Roman" w:cs="Times New Roman"/>
          <w:sz w:val="26"/>
          <w:szCs w:val="26"/>
        </w:rPr>
        <w:t>: вул. Пушкіна, буд. 87, м. Сіверськ, Бахмутський район Донецька  область, земельну ділянку кадастровий номер 1420910400:00:002:1665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5D03D05D" w14:textId="3746BEA1"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lang w:val="ru-RU"/>
        </w:rPr>
        <w:t xml:space="preserve">7. </w:t>
      </w:r>
      <w:r w:rsidRPr="008D04A2">
        <w:rPr>
          <w:rFonts w:ascii="Times New Roman" w:eastAsia="Calibri" w:hAnsi="Times New Roman" w:cs="Times New Roman"/>
          <w:sz w:val="26"/>
          <w:szCs w:val="26"/>
        </w:rPr>
        <w:t xml:space="preserve">Передати у власність гр. Виноградову Сергію Вікторовичу (паспорт </w:t>
      </w:r>
      <w:r w:rsidR="00D57E44">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w:t>
      </w:r>
      <w:proofErr w:type="spellStart"/>
      <w:r w:rsidRPr="008D04A2">
        <w:rPr>
          <w:rFonts w:ascii="Times New Roman" w:eastAsia="Calibri" w:hAnsi="Times New Roman" w:cs="Times New Roman"/>
          <w:sz w:val="26"/>
          <w:szCs w:val="26"/>
        </w:rPr>
        <w:t>адресою</w:t>
      </w:r>
      <w:proofErr w:type="spellEnd"/>
      <w:r w:rsidRPr="008D04A2">
        <w:rPr>
          <w:rFonts w:ascii="Times New Roman" w:eastAsia="Calibri" w:hAnsi="Times New Roman" w:cs="Times New Roman"/>
          <w:sz w:val="26"/>
          <w:szCs w:val="26"/>
        </w:rPr>
        <w:t xml:space="preserve">: </w:t>
      </w:r>
      <w:proofErr w:type="spellStart"/>
      <w:r w:rsidRPr="008D04A2">
        <w:rPr>
          <w:rFonts w:ascii="Times New Roman" w:eastAsia="Calibri" w:hAnsi="Times New Roman" w:cs="Times New Roman"/>
          <w:sz w:val="26"/>
          <w:szCs w:val="26"/>
        </w:rPr>
        <w:t>пров</w:t>
      </w:r>
      <w:proofErr w:type="spellEnd"/>
      <w:r w:rsidRPr="008D04A2">
        <w:rPr>
          <w:rFonts w:ascii="Times New Roman" w:eastAsia="Calibri" w:hAnsi="Times New Roman" w:cs="Times New Roman"/>
          <w:sz w:val="26"/>
          <w:szCs w:val="26"/>
        </w:rPr>
        <w:t>. Дружби, буд. 6, м. Сіверськ, Бахмутський район Донецька  область, земельну ділянку кадастровий номер 1420910400:00:002:1659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765D6349" w14:textId="77777777" w:rsidR="008D04A2" w:rsidRPr="008D04A2" w:rsidRDefault="008D04A2" w:rsidP="008D04A2">
      <w:pPr>
        <w:tabs>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8. Рекомендувати</w:t>
      </w:r>
      <w:r w:rsidRPr="008D04A2">
        <w:rPr>
          <w:rFonts w:ascii="Times New Roman" w:eastAsia="Calibri" w:hAnsi="Times New Roman" w:cs="Times New Roman"/>
          <w:sz w:val="26"/>
          <w:szCs w:val="26"/>
          <w:lang w:val="ru-RU"/>
        </w:rPr>
        <w:t xml:space="preserve"> </w:t>
      </w:r>
      <w:proofErr w:type="spellStart"/>
      <w:r w:rsidRPr="008D04A2">
        <w:rPr>
          <w:rFonts w:ascii="Times New Roman" w:eastAsia="Calibri" w:hAnsi="Times New Roman" w:cs="Times New Roman"/>
          <w:sz w:val="26"/>
          <w:szCs w:val="26"/>
          <w:lang w:val="ru-RU"/>
        </w:rPr>
        <w:t>громадянам</w:t>
      </w:r>
      <w:proofErr w:type="spellEnd"/>
      <w:r w:rsidRPr="008D04A2">
        <w:rPr>
          <w:rFonts w:ascii="Times New Roman" w:eastAsia="Calibri" w:hAnsi="Times New Roman" w:cs="Times New Roman"/>
          <w:sz w:val="26"/>
          <w:szCs w:val="26"/>
          <w:lang w:val="ru-RU"/>
        </w:rPr>
        <w:t xml:space="preserve">, </w:t>
      </w:r>
      <w:proofErr w:type="spellStart"/>
      <w:r w:rsidRPr="008D04A2">
        <w:rPr>
          <w:rFonts w:ascii="Times New Roman" w:eastAsia="Calibri" w:hAnsi="Times New Roman" w:cs="Times New Roman"/>
          <w:sz w:val="26"/>
          <w:szCs w:val="26"/>
          <w:lang w:val="ru-RU"/>
        </w:rPr>
        <w:t>зазначеним</w:t>
      </w:r>
      <w:proofErr w:type="spellEnd"/>
      <w:r w:rsidRPr="008D04A2">
        <w:rPr>
          <w:rFonts w:ascii="Times New Roman" w:eastAsia="Calibri" w:hAnsi="Times New Roman" w:cs="Times New Roman"/>
          <w:sz w:val="26"/>
          <w:szCs w:val="26"/>
          <w:lang w:val="ru-RU"/>
        </w:rPr>
        <w:t xml:space="preserve"> у пунктах 2-7 </w:t>
      </w:r>
      <w:r w:rsidRPr="008D04A2">
        <w:rPr>
          <w:rFonts w:ascii="Times New Roman" w:eastAsia="Calibri" w:hAnsi="Times New Roman" w:cs="Times New Roman"/>
          <w:sz w:val="26"/>
          <w:szCs w:val="26"/>
        </w:rPr>
        <w:t>цього рішення зареєструвати право власності на земельні ділянки згідно чинного законодавства.</w:t>
      </w:r>
    </w:p>
    <w:p w14:paraId="77B6F01C" w14:textId="77777777" w:rsidR="008D04A2" w:rsidRPr="008D04A2" w:rsidRDefault="008D04A2" w:rsidP="008D04A2">
      <w:pPr>
        <w:tabs>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9.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0266778" w14:textId="77777777" w:rsidR="008D04A2" w:rsidRPr="008D04A2" w:rsidRDefault="008D04A2" w:rsidP="008D04A2">
      <w:pPr>
        <w:tabs>
          <w:tab w:val="num" w:pos="142"/>
          <w:tab w:val="left" w:pos="1134"/>
        </w:tabs>
        <w:spacing w:before="0" w:line="240" w:lineRule="auto"/>
        <w:contextualSpacing/>
        <w:jc w:val="both"/>
        <w:rPr>
          <w:rFonts w:ascii="Times New Roman" w:eastAsia="Calibri" w:hAnsi="Times New Roman" w:cs="Times New Roman"/>
          <w:sz w:val="26"/>
          <w:szCs w:val="26"/>
        </w:rPr>
      </w:pPr>
    </w:p>
    <w:p w14:paraId="1C5C45D5"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1AEFAAB0"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Міський</w:t>
      </w:r>
      <w:proofErr w:type="spellEnd"/>
      <w:r w:rsidRPr="008D04A2">
        <w:rPr>
          <w:rFonts w:ascii="Times New Roman" w:eastAsia="Calibri" w:hAnsi="Times New Roman" w:cs="Times New Roman"/>
          <w:sz w:val="26"/>
          <w:szCs w:val="26"/>
          <w:lang w:val="ru-RU" w:eastAsia="ru-RU"/>
        </w:rPr>
        <w:t xml:space="preserve"> голова</w:t>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proofErr w:type="spellStart"/>
      <w:r w:rsidRPr="008D04A2">
        <w:rPr>
          <w:rFonts w:ascii="Times New Roman" w:eastAsia="Calibri" w:hAnsi="Times New Roman" w:cs="Times New Roman"/>
          <w:sz w:val="26"/>
          <w:szCs w:val="26"/>
          <w:lang w:val="ru-RU" w:eastAsia="ru-RU"/>
        </w:rPr>
        <w:t>Андрій</w:t>
      </w:r>
      <w:proofErr w:type="spellEnd"/>
      <w:r w:rsidRPr="008D04A2">
        <w:rPr>
          <w:rFonts w:ascii="Times New Roman" w:eastAsia="Calibri" w:hAnsi="Times New Roman" w:cs="Times New Roman"/>
          <w:sz w:val="26"/>
          <w:szCs w:val="26"/>
          <w:lang w:val="ru-RU" w:eastAsia="ru-RU"/>
        </w:rPr>
        <w:t xml:space="preserve"> ЧЕРНЯЄВ</w:t>
      </w:r>
    </w:p>
    <w:p w14:paraId="7773DF27"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br w:type="page"/>
      </w:r>
    </w:p>
    <w:p w14:paraId="623CAC95" w14:textId="300BF145" w:rsidR="008D04A2" w:rsidRDefault="008D04A2" w:rsidP="008D04A2">
      <w:pPr>
        <w:spacing w:before="0" w:after="0" w:line="240" w:lineRule="auto"/>
        <w:rPr>
          <w:rFonts w:ascii="Times New Roman" w:eastAsia="Calibri" w:hAnsi="Times New Roman" w:cs="Times New Roman"/>
          <w:sz w:val="20"/>
          <w:lang w:eastAsia="ru-RU"/>
        </w:rPr>
      </w:pPr>
    </w:p>
    <w:p w14:paraId="12F3EF7E"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36EBE66F">
          <v:shape id="_x0000_i1052" type="#_x0000_t75" style="width:34pt;height:43.5pt" o:ole="" filled="t">
            <v:fill color2="black"/>
            <v:imagedata r:id="rId6" o:title=""/>
          </v:shape>
          <o:OLEObject Type="Embed" ProgID="Word.Picture.8" ShapeID="_x0000_i1052" DrawAspect="Content" ObjectID="_1697352177" r:id="rId51"/>
        </w:object>
      </w:r>
    </w:p>
    <w:p w14:paraId="33376CF9"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705C48C6"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1F60B63D"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5C3C019F"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05172B33"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64E0EF5C"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D65AA" w14:paraId="53E98E07" w14:textId="77777777" w:rsidTr="00F67289">
        <w:trPr>
          <w:jc w:val="center"/>
        </w:trPr>
        <w:tc>
          <w:tcPr>
            <w:tcW w:w="3095" w:type="dxa"/>
            <w:hideMark/>
          </w:tcPr>
          <w:p w14:paraId="244B803A" w14:textId="4495A989" w:rsidR="00F33344" w:rsidRPr="002D65AA"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7F8308CF" w14:textId="5A193306" w:rsidR="00F33344" w:rsidRPr="002D65AA"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0F5E1F0" w14:textId="2D0C4ECB" w:rsidR="00F33344" w:rsidRPr="002D65AA"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№8/18 - 348</w:t>
            </w:r>
          </w:p>
        </w:tc>
      </w:tr>
    </w:tbl>
    <w:p w14:paraId="5533A22E" w14:textId="38E1AECE" w:rsidR="00D57E44" w:rsidRDefault="00D57E44" w:rsidP="008D04A2">
      <w:pPr>
        <w:spacing w:before="0" w:after="0" w:line="240" w:lineRule="auto"/>
        <w:rPr>
          <w:rFonts w:ascii="Times New Roman" w:eastAsia="Calibri" w:hAnsi="Times New Roman" w:cs="Times New Roman"/>
          <w:sz w:val="20"/>
          <w:lang w:eastAsia="ru-RU"/>
        </w:rPr>
      </w:pPr>
    </w:p>
    <w:p w14:paraId="44FBE47C" w14:textId="77777777" w:rsidR="00D57E44" w:rsidRPr="008D04A2" w:rsidRDefault="00D57E44" w:rsidP="008D04A2">
      <w:pPr>
        <w:spacing w:before="0" w:after="0" w:line="240" w:lineRule="auto"/>
        <w:rPr>
          <w:rFonts w:ascii="Times New Roman" w:eastAsia="Calibri" w:hAnsi="Times New Roman" w:cs="Times New Roman"/>
          <w:sz w:val="20"/>
          <w:lang w:eastAsia="ru-RU"/>
        </w:rPr>
      </w:pPr>
    </w:p>
    <w:p w14:paraId="4CB5C085" w14:textId="77777777" w:rsidR="008D04A2" w:rsidRPr="008D04A2" w:rsidRDefault="008D04A2" w:rsidP="008D04A2">
      <w:pPr>
        <w:spacing w:before="0" w:after="0" w:line="240" w:lineRule="auto"/>
        <w:rPr>
          <w:rFonts w:ascii="Times New Roman" w:eastAsia="Calibri" w:hAnsi="Times New Roman" w:cs="Times New Roman"/>
          <w:sz w:val="20"/>
          <w:lang w:eastAsia="ru-RU"/>
        </w:rPr>
      </w:pPr>
    </w:p>
    <w:p w14:paraId="73A799D6"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затвердження проекту</w:t>
      </w:r>
    </w:p>
    <w:p w14:paraId="7FC599A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землеустрою та передачу</w:t>
      </w:r>
    </w:p>
    <w:p w14:paraId="5AA59AA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 оренду земельних ділянок</w:t>
      </w:r>
    </w:p>
    <w:p w14:paraId="1E29D40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гр.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С.П.</w:t>
      </w:r>
    </w:p>
    <w:p w14:paraId="45B8CE17"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5DC71A4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3A46F78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Розглянувши заяву  гр. </w:t>
      </w:r>
      <w:proofErr w:type="spellStart"/>
      <w:r w:rsidRPr="008D04A2">
        <w:rPr>
          <w:rFonts w:ascii="Times New Roman" w:eastAsia="Calibri" w:hAnsi="Times New Roman" w:cs="Times New Roman"/>
          <w:sz w:val="26"/>
          <w:szCs w:val="26"/>
          <w:lang w:eastAsia="ru-RU"/>
        </w:rPr>
        <w:t>Івашкана</w:t>
      </w:r>
      <w:proofErr w:type="spellEnd"/>
      <w:r w:rsidRPr="008D04A2">
        <w:rPr>
          <w:rFonts w:ascii="Times New Roman" w:eastAsia="Calibri" w:hAnsi="Times New Roman" w:cs="Times New Roman"/>
          <w:sz w:val="26"/>
          <w:szCs w:val="26"/>
          <w:lang w:eastAsia="ru-RU"/>
        </w:rPr>
        <w:t xml:space="preserve"> С.П. від 20.08.2021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за межами населеного пункту с. Серебрянка,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4F9377B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6764C115"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1F502A6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 </w:t>
      </w:r>
    </w:p>
    <w:p w14:paraId="6177A136" w14:textId="77777777" w:rsidR="008D04A2" w:rsidRPr="008D04A2" w:rsidRDefault="008D04A2" w:rsidP="008D04A2">
      <w:pPr>
        <w:numPr>
          <w:ilvl w:val="0"/>
          <w:numId w:val="2"/>
        </w:numPr>
        <w:spacing w:before="0" w:after="0" w:line="240" w:lineRule="auto"/>
        <w:ind w:left="0" w:firstLine="840"/>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Затвердити проект землеустрою щодо відведення  земельних ділянок комунальної власності в оренду громадянину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Семену Петровичу для сінокосіння і випасання худоби із земель сільськогосподарського призначення (запас) за межами населеного пункту с. Серебрянка Сіверської міської ради Бахмутського району Донецької області кадастрові номери: 1420989200:01:156:0010;</w:t>
      </w:r>
    </w:p>
    <w:p w14:paraId="45706EC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1420989200:01:157:0045;</w:t>
      </w:r>
    </w:p>
    <w:p w14:paraId="0555CFAA" w14:textId="2DB75AC1" w:rsidR="008D04A2" w:rsidRPr="008D04A2" w:rsidRDefault="008D04A2" w:rsidP="008D04A2">
      <w:pPr>
        <w:numPr>
          <w:ilvl w:val="0"/>
          <w:numId w:val="2"/>
        </w:numPr>
        <w:spacing w:before="0" w:after="0" w:line="240" w:lineRule="auto"/>
        <w:ind w:left="0" w:firstLine="840"/>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Передати гр.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Семену Петровичу (паспорт </w:t>
      </w:r>
      <w:r w:rsidR="00D57E44">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xml:space="preserve">), який зареєстрований за </w:t>
      </w:r>
      <w:proofErr w:type="spellStart"/>
      <w:r w:rsidRPr="008D04A2">
        <w:rPr>
          <w:rFonts w:ascii="Times New Roman" w:eastAsia="Calibri" w:hAnsi="Times New Roman" w:cs="Times New Roman"/>
          <w:sz w:val="26"/>
          <w:szCs w:val="26"/>
          <w:lang w:eastAsia="ru-RU"/>
        </w:rPr>
        <w:t>адресою</w:t>
      </w:r>
      <w:proofErr w:type="spellEnd"/>
      <w:r w:rsidRPr="008D04A2">
        <w:rPr>
          <w:rFonts w:ascii="Times New Roman" w:eastAsia="Calibri" w:hAnsi="Times New Roman" w:cs="Times New Roman"/>
          <w:sz w:val="26"/>
          <w:szCs w:val="26"/>
          <w:lang w:eastAsia="ru-RU"/>
        </w:rPr>
        <w:t xml:space="preserve">: вул. Центральна, буд. б/н, с. Серебрянка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за  межами населеного пункту с. Серебрянка Бахмутського району Донецької області, земельні ділянки кадастровий номер: </w:t>
      </w:r>
    </w:p>
    <w:p w14:paraId="480C4F4D"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1420989200:01:156:0010 площею – 1,7001 га. </w:t>
      </w:r>
    </w:p>
    <w:p w14:paraId="1B4B0CB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1420989200:01:157:0045 площею – 1,7570 га.</w:t>
      </w:r>
    </w:p>
    <w:p w14:paraId="2932ECB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3. Встановити орендну плату у розмірі 12 (дванадцять) відсотків від нормативно грошової оцінки даної земельної ділянки.</w:t>
      </w:r>
    </w:p>
    <w:p w14:paraId="21AF2EF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8D04A2">
        <w:rPr>
          <w:rFonts w:ascii="Times New Roman" w:eastAsia="Calibri" w:hAnsi="Times New Roman" w:cs="Times New Roman"/>
          <w:sz w:val="26"/>
          <w:szCs w:val="26"/>
          <w:lang w:eastAsia="ru-RU"/>
        </w:rPr>
        <w:t>Виниченко</w:t>
      </w:r>
      <w:proofErr w:type="spellEnd"/>
      <w:r w:rsidRPr="008D04A2">
        <w:rPr>
          <w:rFonts w:ascii="Times New Roman" w:eastAsia="Calibri" w:hAnsi="Times New Roman" w:cs="Times New Roman"/>
          <w:sz w:val="26"/>
          <w:szCs w:val="26"/>
          <w:lang w:eastAsia="ru-RU"/>
        </w:rPr>
        <w:t xml:space="preserve">) підготувати проект договору оренди між Сіверською міською радою та гр. </w:t>
      </w:r>
      <w:proofErr w:type="spellStart"/>
      <w:r w:rsidRPr="008D04A2">
        <w:rPr>
          <w:rFonts w:ascii="Times New Roman" w:eastAsia="Calibri" w:hAnsi="Times New Roman" w:cs="Times New Roman"/>
          <w:sz w:val="26"/>
          <w:szCs w:val="26"/>
          <w:lang w:eastAsia="ru-RU"/>
        </w:rPr>
        <w:t>Івашканом</w:t>
      </w:r>
      <w:proofErr w:type="spellEnd"/>
      <w:r w:rsidRPr="008D04A2">
        <w:rPr>
          <w:rFonts w:ascii="Times New Roman" w:eastAsia="Calibri" w:hAnsi="Times New Roman" w:cs="Times New Roman"/>
          <w:sz w:val="26"/>
          <w:szCs w:val="26"/>
          <w:lang w:eastAsia="ru-RU"/>
        </w:rPr>
        <w:t xml:space="preserve"> С.П.</w:t>
      </w:r>
    </w:p>
    <w:p w14:paraId="58A8E24A"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5. Рекомендувати гр.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С.П. здійснити державну реєстрацію права користування (оренди) на земельну ділянку згідно діючого законодавства.</w:t>
      </w:r>
    </w:p>
    <w:p w14:paraId="61FE0BB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lastRenderedPageBreak/>
        <w:t>6. Контроль за виконанням покласти на постійну комісію з питань житлово-комунального господарства, землекористування та екології (Бабенко).</w:t>
      </w:r>
    </w:p>
    <w:p w14:paraId="6A138B3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0ACFEDB6"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65DF0BD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38D66E88"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                                                                                   Андрій ЧЕРНЯЄВ</w:t>
      </w:r>
    </w:p>
    <w:p w14:paraId="155B241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4CEE728B" w14:textId="6E216BE3" w:rsidR="008D04A2" w:rsidRDefault="008D04A2" w:rsidP="008D04A2">
      <w:pPr>
        <w:spacing w:before="0" w:after="0" w:line="240" w:lineRule="auto"/>
        <w:rPr>
          <w:rFonts w:ascii="Times New Roman" w:eastAsia="Times New Roman" w:hAnsi="Times New Roman" w:cs="Times New Roman"/>
          <w:sz w:val="28"/>
          <w:szCs w:val="28"/>
          <w:lang w:eastAsia="ru-RU"/>
        </w:rPr>
      </w:pPr>
    </w:p>
    <w:p w14:paraId="7D31FED3"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716CFCFA">
          <v:shape id="_x0000_i1053" type="#_x0000_t75" style="width:34pt;height:43.5pt" o:ole="" filled="t">
            <v:fill color2="black"/>
            <v:imagedata r:id="rId6" o:title=""/>
          </v:shape>
          <o:OLEObject Type="Embed" ProgID="Word.Picture.8" ShapeID="_x0000_i1053" DrawAspect="Content" ObjectID="_1697352178" r:id="rId52"/>
        </w:object>
      </w:r>
    </w:p>
    <w:p w14:paraId="0209D62C"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4E6A10A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560DB920"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6783E50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49F626AB"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033641E5"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D65AA" w14:paraId="0AE75BF2" w14:textId="77777777" w:rsidTr="00F67289">
        <w:trPr>
          <w:jc w:val="center"/>
        </w:trPr>
        <w:tc>
          <w:tcPr>
            <w:tcW w:w="3095" w:type="dxa"/>
            <w:hideMark/>
          </w:tcPr>
          <w:p w14:paraId="538AA483" w14:textId="48172D4E" w:rsidR="00F33344" w:rsidRPr="002D65AA"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8D629E2" w14:textId="5FC2B414" w:rsidR="00F33344" w:rsidRPr="002D65AA"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1B1189FC" w14:textId="7F9DEC1C" w:rsidR="00F33344" w:rsidRPr="002D65AA"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№8/18 - 349</w:t>
            </w:r>
          </w:p>
        </w:tc>
      </w:tr>
    </w:tbl>
    <w:p w14:paraId="1334D223" w14:textId="6C6E4721" w:rsidR="00D57E44" w:rsidRDefault="00D57E44" w:rsidP="008D04A2">
      <w:pPr>
        <w:spacing w:before="0" w:after="0" w:line="240" w:lineRule="auto"/>
        <w:rPr>
          <w:rFonts w:ascii="Times New Roman" w:eastAsia="Times New Roman" w:hAnsi="Times New Roman" w:cs="Times New Roman"/>
          <w:sz w:val="28"/>
          <w:szCs w:val="28"/>
          <w:lang w:eastAsia="ru-RU"/>
        </w:rPr>
      </w:pPr>
    </w:p>
    <w:p w14:paraId="5DABA297"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72AD127D"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Про затвердження проекту землеустрою </w:t>
      </w:r>
    </w:p>
    <w:p w14:paraId="74AB370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щодо відведення земельної ділянки у власність</w:t>
      </w:r>
    </w:p>
    <w:p w14:paraId="6769E2EC"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для ведення особистого селянського господарства </w:t>
      </w:r>
    </w:p>
    <w:p w14:paraId="64337589"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із земель сільськогосподарського призначення (запас)</w:t>
      </w:r>
    </w:p>
    <w:p w14:paraId="2531080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комунальної власності на території Сіверської міської ради</w:t>
      </w:r>
    </w:p>
    <w:p w14:paraId="650CABC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Бахмутського району Донецької області</w:t>
      </w:r>
    </w:p>
    <w:p w14:paraId="32280CCD"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громадянці Кохан С.С.</w:t>
      </w:r>
    </w:p>
    <w:p w14:paraId="457FDDD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556DE12F"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Розглянувши заяву  гр. Кохан С.С. від 28.08.2021  року 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за межами населеного пункту                      с. </w:t>
      </w:r>
      <w:proofErr w:type="spellStart"/>
      <w:r w:rsidRPr="008D04A2">
        <w:rPr>
          <w:rFonts w:ascii="Times New Roman" w:eastAsia="Times New Roman" w:hAnsi="Times New Roman" w:cs="Times New Roman"/>
          <w:sz w:val="26"/>
          <w:szCs w:val="26"/>
          <w:lang w:eastAsia="ru-RU"/>
        </w:rPr>
        <w:t>Різниківка</w:t>
      </w:r>
      <w:proofErr w:type="spellEnd"/>
      <w:r w:rsidRPr="008D04A2">
        <w:rPr>
          <w:rFonts w:ascii="Times New Roman" w:eastAsia="Times New Roman" w:hAnsi="Times New Roman" w:cs="Times New Roman"/>
          <w:sz w:val="26"/>
          <w:szCs w:val="26"/>
          <w:lang w:eastAsia="ru-RU"/>
        </w:rPr>
        <w:t>, враховуючі надані документи (додаються) на підставі  статей 12, 22, 33, 116, 118, 121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7364B9B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7A36768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166EF8D6"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 </w:t>
      </w:r>
    </w:p>
    <w:p w14:paraId="3A4CD5BA" w14:textId="77777777" w:rsidR="008D04A2" w:rsidRPr="008D04A2" w:rsidRDefault="008D04A2" w:rsidP="00706A62">
      <w:pPr>
        <w:numPr>
          <w:ilvl w:val="0"/>
          <w:numId w:val="13"/>
        </w:numPr>
        <w:spacing w:before="0" w:after="0" w:line="240" w:lineRule="auto"/>
        <w:ind w:left="0" w:firstLine="840"/>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Затвердити проект землеустрою щодо відведення  земельної ділянки у власність громадянці Кохан С.С. для ведення особистого селянського господарства із земель сільськогосподарського призначення (запас) за межами населеного пункту с. </w:t>
      </w:r>
      <w:proofErr w:type="spellStart"/>
      <w:r w:rsidRPr="008D04A2">
        <w:rPr>
          <w:rFonts w:ascii="Times New Roman" w:eastAsia="Times New Roman" w:hAnsi="Times New Roman" w:cs="Times New Roman"/>
          <w:sz w:val="26"/>
          <w:szCs w:val="26"/>
          <w:lang w:eastAsia="ru-RU"/>
        </w:rPr>
        <w:t>Різниківка</w:t>
      </w:r>
      <w:proofErr w:type="spellEnd"/>
      <w:r w:rsidRPr="008D04A2">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кадастровий номер 1420988400:01:055:0007</w:t>
      </w:r>
    </w:p>
    <w:p w14:paraId="30B00BF3" w14:textId="583DD2B5" w:rsidR="008D04A2" w:rsidRPr="008D04A2" w:rsidRDefault="008D04A2" w:rsidP="00706A62">
      <w:pPr>
        <w:numPr>
          <w:ilvl w:val="0"/>
          <w:numId w:val="13"/>
        </w:numPr>
        <w:spacing w:before="0" w:after="0" w:line="240" w:lineRule="auto"/>
        <w:ind w:left="0" w:firstLine="840"/>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Передати гр. Кохан Світлані Сергіївні (паспорт </w:t>
      </w:r>
      <w:r w:rsidR="00D57E44">
        <w:rPr>
          <w:rFonts w:ascii="Times New Roman" w:eastAsia="Times New Roman" w:hAnsi="Times New Roman" w:cs="Times New Roman"/>
          <w:sz w:val="26"/>
          <w:szCs w:val="26"/>
          <w:lang w:eastAsia="ru-RU"/>
        </w:rPr>
        <w:t>***</w:t>
      </w:r>
      <w:r w:rsidRPr="008D04A2">
        <w:rPr>
          <w:rFonts w:ascii="Times New Roman" w:eastAsia="Times New Roman" w:hAnsi="Times New Roman" w:cs="Times New Roman"/>
          <w:sz w:val="26"/>
          <w:szCs w:val="26"/>
          <w:lang w:eastAsia="ru-RU"/>
        </w:rPr>
        <w:t xml:space="preserve">), яка зареєстрована за </w:t>
      </w:r>
      <w:proofErr w:type="spellStart"/>
      <w:r w:rsidRPr="008D04A2">
        <w:rPr>
          <w:rFonts w:ascii="Times New Roman" w:eastAsia="Times New Roman" w:hAnsi="Times New Roman" w:cs="Times New Roman"/>
          <w:sz w:val="26"/>
          <w:szCs w:val="26"/>
          <w:lang w:eastAsia="ru-RU"/>
        </w:rPr>
        <w:t>адресою</w:t>
      </w:r>
      <w:proofErr w:type="spellEnd"/>
      <w:r w:rsidRPr="008D04A2">
        <w:rPr>
          <w:rFonts w:ascii="Times New Roman" w:eastAsia="Times New Roman" w:hAnsi="Times New Roman" w:cs="Times New Roman"/>
          <w:sz w:val="26"/>
          <w:szCs w:val="26"/>
          <w:lang w:eastAsia="ru-RU"/>
        </w:rPr>
        <w:t xml:space="preserve">: вул. П. Лумумби, буд. 43, </w:t>
      </w:r>
      <w:proofErr w:type="spellStart"/>
      <w:r w:rsidRPr="008D04A2">
        <w:rPr>
          <w:rFonts w:ascii="Times New Roman" w:eastAsia="Times New Roman" w:hAnsi="Times New Roman" w:cs="Times New Roman"/>
          <w:sz w:val="26"/>
          <w:szCs w:val="26"/>
          <w:lang w:eastAsia="ru-RU"/>
        </w:rPr>
        <w:t>кв</w:t>
      </w:r>
      <w:proofErr w:type="spellEnd"/>
      <w:r w:rsidRPr="008D04A2">
        <w:rPr>
          <w:rFonts w:ascii="Times New Roman" w:eastAsia="Times New Roman" w:hAnsi="Times New Roman" w:cs="Times New Roman"/>
          <w:sz w:val="26"/>
          <w:szCs w:val="26"/>
          <w:lang w:eastAsia="ru-RU"/>
        </w:rPr>
        <w:t xml:space="preserve">. 27 м. Бахмут Донецької області у власність для ведення особистого селянського господарства із земель сільськогосподарського призначення комунальної власності (запас)  на території Сіверської міської ради за межами населеного пункту с. </w:t>
      </w:r>
      <w:proofErr w:type="spellStart"/>
      <w:r w:rsidRPr="008D04A2">
        <w:rPr>
          <w:rFonts w:ascii="Times New Roman" w:eastAsia="Times New Roman" w:hAnsi="Times New Roman" w:cs="Times New Roman"/>
          <w:sz w:val="26"/>
          <w:szCs w:val="26"/>
          <w:lang w:eastAsia="ru-RU"/>
        </w:rPr>
        <w:t>Різниківка</w:t>
      </w:r>
      <w:proofErr w:type="spellEnd"/>
      <w:r w:rsidRPr="008D04A2">
        <w:rPr>
          <w:rFonts w:ascii="Times New Roman" w:eastAsia="Times New Roman" w:hAnsi="Times New Roman" w:cs="Times New Roman"/>
          <w:sz w:val="26"/>
          <w:szCs w:val="26"/>
          <w:lang w:eastAsia="ru-RU"/>
        </w:rPr>
        <w:t xml:space="preserve"> Бахмутського району Донецької області, земельну ділянку кадастровий номер 1420988400:01:055:0007 площею – 1,8885 га. </w:t>
      </w:r>
    </w:p>
    <w:p w14:paraId="6CC738C6" w14:textId="77777777" w:rsidR="008D04A2" w:rsidRPr="008D04A2" w:rsidRDefault="008D04A2" w:rsidP="00706A62">
      <w:pPr>
        <w:numPr>
          <w:ilvl w:val="0"/>
          <w:numId w:val="13"/>
        </w:numPr>
        <w:tabs>
          <w:tab w:val="left" w:pos="1134"/>
        </w:tabs>
        <w:spacing w:before="0" w:after="0" w:line="240" w:lineRule="auto"/>
        <w:ind w:left="0" w:firstLine="840"/>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Рекомендувати гр. Кохан С.С. зареєструвати право власності на землю згідно чинного законодавства.</w:t>
      </w:r>
    </w:p>
    <w:p w14:paraId="31D9F96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1242508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03FEDB34"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2AE46E03"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4C8CF9C1"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221AB493"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696E61F5"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64D56680"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11C244C8">
          <v:shape id="_x0000_i1054" type="#_x0000_t75" style="width:34pt;height:43.5pt" o:ole="" filled="t">
            <v:fill color2="black"/>
            <v:imagedata r:id="rId6" o:title=""/>
          </v:shape>
          <o:OLEObject Type="Embed" ProgID="Word.Picture.8" ShapeID="_x0000_i1054" DrawAspect="Content" ObjectID="_1697352179" r:id="rId53"/>
        </w:object>
      </w:r>
    </w:p>
    <w:p w14:paraId="69CA1F07"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0A154A4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6DCF4D7F"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44DCFAD2"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6C8F2387"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4A52D8B2"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D65AA" w14:paraId="2F3D2CB7" w14:textId="77777777" w:rsidTr="00F67289">
        <w:trPr>
          <w:jc w:val="center"/>
        </w:trPr>
        <w:tc>
          <w:tcPr>
            <w:tcW w:w="3095" w:type="dxa"/>
            <w:hideMark/>
          </w:tcPr>
          <w:p w14:paraId="674FF8CE" w14:textId="38CD7CC9" w:rsidR="00F33344" w:rsidRPr="002D65AA"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208F65E" w14:textId="2DA45046" w:rsidR="00F33344" w:rsidRPr="002D65AA"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2CE02D78" w14:textId="6A6C0A88" w:rsidR="00F33344" w:rsidRPr="002D65AA"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№8/18 - 350</w:t>
            </w:r>
          </w:p>
        </w:tc>
      </w:tr>
    </w:tbl>
    <w:p w14:paraId="5CE88086"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7246D82F"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450D8D3D" w14:textId="5E976D3E"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 </w:t>
      </w:r>
      <w:proofErr w:type="spellStart"/>
      <w:r w:rsidRPr="008D04A2">
        <w:rPr>
          <w:rFonts w:ascii="Times New Roman" w:eastAsia="Calibri" w:hAnsi="Times New Roman" w:cs="Times New Roman"/>
          <w:sz w:val="26"/>
          <w:szCs w:val="26"/>
          <w:lang w:val="ru-RU" w:eastAsia="ru-RU"/>
        </w:rPr>
        <w:t>надання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дозволу</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розробку</w:t>
      </w:r>
      <w:proofErr w:type="spellEnd"/>
      <w:r w:rsidRPr="008D04A2">
        <w:rPr>
          <w:rFonts w:ascii="Times New Roman" w:eastAsia="Calibri" w:hAnsi="Times New Roman" w:cs="Times New Roman"/>
          <w:sz w:val="26"/>
          <w:szCs w:val="26"/>
          <w:lang w:val="ru-RU" w:eastAsia="ru-RU"/>
        </w:rPr>
        <w:t xml:space="preserve"> </w:t>
      </w:r>
    </w:p>
    <w:p w14:paraId="33F02DDC"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проекту </w:t>
      </w: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p>
    <w:p w14:paraId="201C1C74"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відведення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w:t>
      </w:r>
    </w:p>
    <w:p w14:paraId="717C4536"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в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громадянину</w:t>
      </w:r>
      <w:proofErr w:type="spellEnd"/>
    </w:p>
    <w:p w14:paraId="477815DD"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Кохану</w:t>
      </w:r>
      <w:proofErr w:type="spellEnd"/>
      <w:r w:rsidRPr="008D04A2">
        <w:rPr>
          <w:rFonts w:ascii="Times New Roman" w:eastAsia="Calibri" w:hAnsi="Times New Roman" w:cs="Times New Roman"/>
          <w:sz w:val="26"/>
          <w:szCs w:val="26"/>
          <w:lang w:val="ru-RU" w:eastAsia="ru-RU"/>
        </w:rPr>
        <w:t xml:space="preserve"> Я.В.</w:t>
      </w:r>
    </w:p>
    <w:p w14:paraId="64EB92D4"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
    <w:p w14:paraId="3C6CBD2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32A1A82F"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Розглянувши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заяву</w:t>
      </w:r>
      <w:proofErr w:type="spellEnd"/>
      <w:r w:rsidRPr="008D04A2">
        <w:rPr>
          <w:rFonts w:ascii="Times New Roman" w:eastAsia="Calibri" w:hAnsi="Times New Roman" w:cs="Times New Roman"/>
          <w:sz w:val="26"/>
          <w:szCs w:val="26"/>
          <w:lang w:val="ru-RU" w:eastAsia="ru-RU"/>
        </w:rPr>
        <w:t xml:space="preserve"> гр. </w:t>
      </w:r>
      <w:proofErr w:type="spellStart"/>
      <w:r w:rsidRPr="008D04A2">
        <w:rPr>
          <w:rFonts w:ascii="Times New Roman" w:eastAsia="Calibri" w:hAnsi="Times New Roman" w:cs="Times New Roman"/>
          <w:sz w:val="26"/>
          <w:szCs w:val="26"/>
          <w:lang w:val="ru-RU" w:eastAsia="ru-RU"/>
        </w:rPr>
        <w:t>Кохана</w:t>
      </w:r>
      <w:proofErr w:type="spellEnd"/>
      <w:r w:rsidRPr="008D04A2">
        <w:rPr>
          <w:rFonts w:ascii="Times New Roman" w:eastAsia="Calibri" w:hAnsi="Times New Roman" w:cs="Times New Roman"/>
          <w:sz w:val="26"/>
          <w:szCs w:val="26"/>
          <w:lang w:val="ru-RU" w:eastAsia="ru-RU"/>
        </w:rPr>
        <w:t xml:space="preserve"> Я.В.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ru-RU" w:eastAsia="ru-RU"/>
        </w:rPr>
        <w:t xml:space="preserve"> 28.08.2021 про </w:t>
      </w:r>
      <w:proofErr w:type="spellStart"/>
      <w:r w:rsidRPr="008D04A2">
        <w:rPr>
          <w:rFonts w:ascii="Times New Roman" w:eastAsia="Calibri" w:hAnsi="Times New Roman" w:cs="Times New Roman"/>
          <w:sz w:val="26"/>
          <w:szCs w:val="26"/>
          <w:lang w:val="ru-RU" w:eastAsia="ru-RU"/>
        </w:rPr>
        <w:t>надання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дозволу</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розробку</w:t>
      </w:r>
      <w:proofErr w:type="spellEnd"/>
      <w:r w:rsidRPr="008D04A2">
        <w:rPr>
          <w:rFonts w:ascii="Times New Roman" w:eastAsia="Calibri" w:hAnsi="Times New Roman" w:cs="Times New Roman"/>
          <w:sz w:val="26"/>
          <w:szCs w:val="26"/>
          <w:lang w:val="ru-RU" w:eastAsia="ru-RU"/>
        </w:rPr>
        <w:t xml:space="preserve"> проекту </w:t>
      </w: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для </w:t>
      </w:r>
      <w:proofErr w:type="spellStart"/>
      <w:r w:rsidRPr="008D04A2">
        <w:rPr>
          <w:rFonts w:ascii="Times New Roman" w:eastAsia="Calibri" w:hAnsi="Times New Roman" w:cs="Times New Roman"/>
          <w:sz w:val="26"/>
          <w:szCs w:val="26"/>
          <w:lang w:val="ru-RU" w:eastAsia="ru-RU"/>
        </w:rPr>
        <w:t>сінокосіння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випасання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худоби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підставі</w:t>
      </w:r>
      <w:proofErr w:type="spellEnd"/>
      <w:r w:rsidRPr="008D04A2">
        <w:rPr>
          <w:rFonts w:ascii="Times New Roman" w:eastAsia="Calibri" w:hAnsi="Times New Roman" w:cs="Times New Roman"/>
          <w:sz w:val="26"/>
          <w:szCs w:val="26"/>
          <w:lang w:val="ru-RU" w:eastAsia="ru-RU"/>
        </w:rPr>
        <w:t xml:space="preserve"> статей 12, 22, 34, 116 Земельного кодексу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Закону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землеустрій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керуючись</w:t>
      </w:r>
      <w:proofErr w:type="spellEnd"/>
      <w:r w:rsidRPr="008D04A2">
        <w:rPr>
          <w:rFonts w:ascii="Times New Roman" w:eastAsia="Calibri" w:hAnsi="Times New Roman" w:cs="Times New Roman"/>
          <w:sz w:val="26"/>
          <w:szCs w:val="26"/>
          <w:lang w:val="ru-RU" w:eastAsia="ru-RU"/>
        </w:rPr>
        <w:t xml:space="preserve"> пунктом 34 </w:t>
      </w:r>
      <w:proofErr w:type="spellStart"/>
      <w:r w:rsidRPr="008D04A2">
        <w:rPr>
          <w:rFonts w:ascii="Times New Roman" w:eastAsia="Calibri" w:hAnsi="Times New Roman" w:cs="Times New Roman"/>
          <w:sz w:val="26"/>
          <w:szCs w:val="26"/>
          <w:lang w:val="ru-RU" w:eastAsia="ru-RU"/>
        </w:rPr>
        <w:t>статті</w:t>
      </w:r>
      <w:proofErr w:type="spellEnd"/>
      <w:r w:rsidRPr="008D04A2">
        <w:rPr>
          <w:rFonts w:ascii="Times New Roman" w:eastAsia="Calibri" w:hAnsi="Times New Roman" w:cs="Times New Roman"/>
          <w:sz w:val="26"/>
          <w:szCs w:val="26"/>
          <w:lang w:val="ru-RU" w:eastAsia="ru-RU"/>
        </w:rPr>
        <w:t xml:space="preserve"> 26 Закону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місцеве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самоврядування</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Україні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w:t>
      </w:r>
    </w:p>
    <w:p w14:paraId="7EBDE83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568186D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ВИРІШИЛА:</w:t>
      </w:r>
    </w:p>
    <w:p w14:paraId="421E439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1E12CF45" w14:textId="395280BA" w:rsidR="008D04A2" w:rsidRPr="008D04A2" w:rsidRDefault="008D04A2" w:rsidP="00706A62">
      <w:pPr>
        <w:numPr>
          <w:ilvl w:val="0"/>
          <w:numId w:val="3"/>
        </w:numPr>
        <w:spacing w:before="0" w:after="0" w:line="240" w:lineRule="auto"/>
        <w:ind w:left="0" w:firstLine="709"/>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Надати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дозвіл</w:t>
      </w:r>
      <w:proofErr w:type="spellEnd"/>
      <w:r w:rsidRPr="008D04A2">
        <w:rPr>
          <w:rFonts w:ascii="Times New Roman" w:eastAsia="Calibri" w:hAnsi="Times New Roman" w:cs="Times New Roman"/>
          <w:sz w:val="26"/>
          <w:szCs w:val="26"/>
          <w:lang w:val="ru-RU" w:eastAsia="ru-RU"/>
        </w:rPr>
        <w:t xml:space="preserve"> гр. </w:t>
      </w:r>
      <w:proofErr w:type="spellStart"/>
      <w:r w:rsidRPr="008D04A2">
        <w:rPr>
          <w:rFonts w:ascii="Times New Roman" w:eastAsia="Calibri" w:hAnsi="Times New Roman" w:cs="Times New Roman"/>
          <w:sz w:val="26"/>
          <w:szCs w:val="26"/>
          <w:lang w:val="ru-RU" w:eastAsia="ru-RU"/>
        </w:rPr>
        <w:t>Кохану</w:t>
      </w:r>
      <w:proofErr w:type="spellEnd"/>
      <w:r w:rsidRPr="008D04A2">
        <w:rPr>
          <w:rFonts w:ascii="Times New Roman" w:eastAsia="Calibri" w:hAnsi="Times New Roman" w:cs="Times New Roman"/>
          <w:sz w:val="26"/>
          <w:szCs w:val="26"/>
          <w:lang w:val="ru-RU" w:eastAsia="ru-RU"/>
        </w:rPr>
        <w:t xml:space="preserve"> Ярославу </w:t>
      </w:r>
      <w:proofErr w:type="spellStart"/>
      <w:r w:rsidRPr="008D04A2">
        <w:rPr>
          <w:rFonts w:ascii="Times New Roman" w:eastAsia="Calibri" w:hAnsi="Times New Roman" w:cs="Times New Roman"/>
          <w:sz w:val="26"/>
          <w:szCs w:val="26"/>
          <w:lang w:val="ru-RU" w:eastAsia="ru-RU"/>
        </w:rPr>
        <w:t>Васильовичу</w:t>
      </w:r>
      <w:proofErr w:type="spellEnd"/>
      <w:r w:rsidRPr="008D04A2">
        <w:rPr>
          <w:rFonts w:ascii="Times New Roman" w:eastAsia="Calibri" w:hAnsi="Times New Roman" w:cs="Times New Roman"/>
          <w:sz w:val="26"/>
          <w:szCs w:val="26"/>
          <w:lang w:val="ru-RU" w:eastAsia="ru-RU"/>
        </w:rPr>
        <w:t>, (</w:t>
      </w:r>
      <w:r w:rsidR="00D57E44">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який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зареєстрований</w:t>
      </w:r>
      <w:proofErr w:type="spellEnd"/>
      <w:r w:rsidRPr="008D04A2">
        <w:rPr>
          <w:rFonts w:ascii="Times New Roman" w:eastAsia="Calibri" w:hAnsi="Times New Roman" w:cs="Times New Roman"/>
          <w:sz w:val="26"/>
          <w:szCs w:val="26"/>
          <w:lang w:val="ru-RU" w:eastAsia="ru-RU"/>
        </w:rPr>
        <w:t xml:space="preserve"> за </w:t>
      </w:r>
      <w:proofErr w:type="spellStart"/>
      <w:r w:rsidRPr="008D04A2">
        <w:rPr>
          <w:rFonts w:ascii="Times New Roman" w:eastAsia="Calibri" w:hAnsi="Times New Roman" w:cs="Times New Roman"/>
          <w:sz w:val="26"/>
          <w:szCs w:val="26"/>
          <w:lang w:val="ru-RU" w:eastAsia="ru-RU"/>
        </w:rPr>
        <w:t>адресою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вул</w:t>
      </w:r>
      <w:proofErr w:type="spellEnd"/>
      <w:r w:rsidRPr="008D04A2">
        <w:rPr>
          <w:rFonts w:ascii="Times New Roman" w:eastAsia="Calibri" w:hAnsi="Times New Roman" w:cs="Times New Roman"/>
          <w:sz w:val="26"/>
          <w:szCs w:val="26"/>
          <w:lang w:val="ru-RU" w:eastAsia="ru-RU"/>
        </w:rPr>
        <w:t xml:space="preserve">. Центральна, буд. 96а, </w:t>
      </w:r>
      <w:proofErr w:type="spellStart"/>
      <w:r w:rsidRPr="008D04A2">
        <w:rPr>
          <w:rFonts w:ascii="Times New Roman" w:eastAsia="Calibri" w:hAnsi="Times New Roman" w:cs="Times New Roman"/>
          <w:sz w:val="26"/>
          <w:szCs w:val="26"/>
          <w:lang w:val="ru-RU" w:eastAsia="ru-RU"/>
        </w:rPr>
        <w:t>с.Різниківка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Бахмутського</w:t>
      </w:r>
      <w:proofErr w:type="spellEnd"/>
      <w:r w:rsidRPr="008D04A2">
        <w:rPr>
          <w:rFonts w:ascii="Times New Roman" w:eastAsia="Calibri" w:hAnsi="Times New Roman" w:cs="Times New Roman"/>
          <w:sz w:val="26"/>
          <w:szCs w:val="26"/>
          <w:lang w:val="ru-RU" w:eastAsia="ru-RU"/>
        </w:rPr>
        <w:t xml:space="preserve"> району </w:t>
      </w:r>
      <w:proofErr w:type="spellStart"/>
      <w:r w:rsidRPr="008D04A2">
        <w:rPr>
          <w:rFonts w:ascii="Times New Roman" w:eastAsia="Calibri" w:hAnsi="Times New Roman" w:cs="Times New Roman"/>
          <w:sz w:val="26"/>
          <w:szCs w:val="26"/>
          <w:lang w:val="ru-RU" w:eastAsia="ru-RU"/>
        </w:rPr>
        <w:t>Донецької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області</w:t>
      </w:r>
      <w:proofErr w:type="spellEnd"/>
      <w:r w:rsidRPr="008D04A2">
        <w:rPr>
          <w:rFonts w:ascii="Times New Roman" w:eastAsia="Calibri" w:hAnsi="Times New Roman" w:cs="Times New Roman"/>
          <w:sz w:val="26"/>
          <w:szCs w:val="26"/>
          <w:lang w:val="ru-RU" w:eastAsia="ru-RU"/>
        </w:rPr>
        <w:t xml:space="preserve">, на 3,8100 га, для </w:t>
      </w:r>
      <w:proofErr w:type="spellStart"/>
      <w:r w:rsidRPr="008D04A2">
        <w:rPr>
          <w:rFonts w:ascii="Times New Roman" w:eastAsia="Calibri" w:hAnsi="Times New Roman" w:cs="Times New Roman"/>
          <w:sz w:val="26"/>
          <w:szCs w:val="26"/>
          <w:lang w:val="ru-RU" w:eastAsia="ru-RU"/>
        </w:rPr>
        <w:t>сінокосіння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випасання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худоби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зі</w:t>
      </w:r>
      <w:proofErr w:type="spellEnd"/>
      <w:r w:rsidRPr="008D04A2">
        <w:rPr>
          <w:rFonts w:ascii="Times New Roman" w:eastAsia="Calibri" w:hAnsi="Times New Roman" w:cs="Times New Roman"/>
          <w:sz w:val="26"/>
          <w:szCs w:val="26"/>
          <w:lang w:val="ru-RU" w:eastAsia="ru-RU"/>
        </w:rPr>
        <w:t xml:space="preserve"> складу земель </w:t>
      </w:r>
      <w:proofErr w:type="spellStart"/>
      <w:r w:rsidRPr="008D04A2">
        <w:rPr>
          <w:rFonts w:ascii="Times New Roman" w:eastAsia="Calibri" w:hAnsi="Times New Roman" w:cs="Times New Roman"/>
          <w:sz w:val="26"/>
          <w:szCs w:val="26"/>
          <w:lang w:val="ru-RU" w:eastAsia="ru-RU"/>
        </w:rPr>
        <w:t>комунальної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власності</w:t>
      </w:r>
      <w:proofErr w:type="spellEnd"/>
      <w:r w:rsidRPr="008D04A2">
        <w:rPr>
          <w:rFonts w:ascii="Times New Roman" w:eastAsia="Calibri" w:hAnsi="Times New Roman" w:cs="Times New Roman"/>
          <w:sz w:val="26"/>
          <w:szCs w:val="26"/>
          <w:lang w:val="ru-RU" w:eastAsia="ru-RU"/>
        </w:rPr>
        <w:t xml:space="preserve"> (запас) </w:t>
      </w:r>
      <w:proofErr w:type="spellStart"/>
      <w:r w:rsidRPr="008D04A2">
        <w:rPr>
          <w:rFonts w:ascii="Times New Roman" w:eastAsia="Calibri" w:hAnsi="Times New Roman" w:cs="Times New Roman"/>
          <w:sz w:val="26"/>
          <w:szCs w:val="26"/>
          <w:lang w:val="ru-RU" w:eastAsia="ru-RU"/>
        </w:rPr>
        <w:t>сільськогосподарського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призначення</w:t>
      </w:r>
      <w:proofErr w:type="spellEnd"/>
      <w:r w:rsidRPr="008D04A2">
        <w:rPr>
          <w:rFonts w:ascii="Times New Roman" w:eastAsia="Calibri" w:hAnsi="Times New Roman" w:cs="Times New Roman"/>
          <w:sz w:val="26"/>
          <w:szCs w:val="26"/>
          <w:lang w:val="ru-RU" w:eastAsia="ru-RU"/>
        </w:rPr>
        <w:t xml:space="preserve">, яка </w:t>
      </w:r>
      <w:proofErr w:type="spellStart"/>
      <w:r w:rsidRPr="008D04A2">
        <w:rPr>
          <w:rFonts w:ascii="Times New Roman" w:eastAsia="Calibri" w:hAnsi="Times New Roman" w:cs="Times New Roman"/>
          <w:sz w:val="26"/>
          <w:szCs w:val="26"/>
          <w:lang w:val="ru-RU" w:eastAsia="ru-RU"/>
        </w:rPr>
        <w:t>розташована</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території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Сіверської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міської</w:t>
      </w:r>
      <w:proofErr w:type="spellEnd"/>
      <w:r w:rsidRPr="008D04A2">
        <w:rPr>
          <w:rFonts w:ascii="Times New Roman" w:eastAsia="Calibri" w:hAnsi="Times New Roman" w:cs="Times New Roman"/>
          <w:sz w:val="26"/>
          <w:szCs w:val="26"/>
          <w:lang w:val="ru-RU" w:eastAsia="ru-RU"/>
        </w:rPr>
        <w:t xml:space="preserve"> ради за межами </w:t>
      </w:r>
      <w:proofErr w:type="spellStart"/>
      <w:r w:rsidRPr="008D04A2">
        <w:rPr>
          <w:rFonts w:ascii="Times New Roman" w:eastAsia="Calibri" w:hAnsi="Times New Roman" w:cs="Times New Roman"/>
          <w:sz w:val="26"/>
          <w:szCs w:val="26"/>
          <w:lang w:val="ru-RU" w:eastAsia="ru-RU"/>
        </w:rPr>
        <w:t>населеного</w:t>
      </w:r>
      <w:proofErr w:type="spellEnd"/>
      <w:r w:rsidRPr="008D04A2">
        <w:rPr>
          <w:rFonts w:ascii="Times New Roman" w:eastAsia="Calibri" w:hAnsi="Times New Roman" w:cs="Times New Roman"/>
          <w:sz w:val="26"/>
          <w:szCs w:val="26"/>
          <w:lang w:val="ru-RU" w:eastAsia="ru-RU"/>
        </w:rPr>
        <w:t xml:space="preserve"> пункту.</w:t>
      </w:r>
    </w:p>
    <w:p w14:paraId="52A64961" w14:textId="77777777" w:rsidR="008D04A2" w:rsidRPr="008D04A2" w:rsidRDefault="008D04A2" w:rsidP="00706A62">
      <w:pPr>
        <w:numPr>
          <w:ilvl w:val="0"/>
          <w:numId w:val="3"/>
        </w:numPr>
        <w:spacing w:before="0" w:after="0" w:line="240" w:lineRule="auto"/>
        <w:ind w:left="0" w:firstLine="709"/>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Рекомендувати</w:t>
      </w:r>
      <w:proofErr w:type="spellEnd"/>
      <w:r w:rsidRPr="008D04A2">
        <w:rPr>
          <w:rFonts w:ascii="Times New Roman" w:eastAsia="Calibri" w:hAnsi="Times New Roman" w:cs="Times New Roman"/>
          <w:sz w:val="26"/>
          <w:szCs w:val="26"/>
          <w:lang w:val="ru-RU" w:eastAsia="ru-RU"/>
        </w:rPr>
        <w:t xml:space="preserve"> гр. </w:t>
      </w:r>
      <w:proofErr w:type="spellStart"/>
      <w:r w:rsidRPr="008D04A2">
        <w:rPr>
          <w:rFonts w:ascii="Times New Roman" w:eastAsia="Calibri" w:hAnsi="Times New Roman" w:cs="Times New Roman"/>
          <w:sz w:val="26"/>
          <w:szCs w:val="26"/>
          <w:lang w:val="ru-RU" w:eastAsia="ru-RU"/>
        </w:rPr>
        <w:t>Кохану</w:t>
      </w:r>
      <w:proofErr w:type="spellEnd"/>
      <w:r w:rsidRPr="008D04A2">
        <w:rPr>
          <w:rFonts w:ascii="Times New Roman" w:eastAsia="Calibri" w:hAnsi="Times New Roman" w:cs="Times New Roman"/>
          <w:sz w:val="26"/>
          <w:szCs w:val="26"/>
          <w:lang w:val="ru-RU" w:eastAsia="ru-RU"/>
        </w:rPr>
        <w:t xml:space="preserve"> Я.В. </w:t>
      </w:r>
      <w:proofErr w:type="spellStart"/>
      <w:r w:rsidRPr="008D04A2">
        <w:rPr>
          <w:rFonts w:ascii="Times New Roman" w:eastAsia="Calibri" w:hAnsi="Times New Roman" w:cs="Times New Roman"/>
          <w:sz w:val="26"/>
          <w:szCs w:val="26"/>
          <w:lang w:val="ru-RU" w:eastAsia="ru-RU"/>
        </w:rPr>
        <w:t>замовити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виконання</w:t>
      </w:r>
      <w:proofErr w:type="spellEnd"/>
      <w:r w:rsidRPr="008D04A2">
        <w:rPr>
          <w:rFonts w:ascii="Times New Roman" w:eastAsia="Calibri" w:hAnsi="Times New Roman" w:cs="Times New Roman"/>
          <w:sz w:val="26"/>
          <w:szCs w:val="26"/>
          <w:lang w:val="ru-RU" w:eastAsia="ru-RU"/>
        </w:rPr>
        <w:t xml:space="preserve"> проекту </w:t>
      </w: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суб’єкту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господарювання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який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має</w:t>
      </w:r>
      <w:proofErr w:type="spellEnd"/>
      <w:r w:rsidRPr="008D04A2">
        <w:rPr>
          <w:rFonts w:ascii="Times New Roman" w:eastAsia="Calibri" w:hAnsi="Times New Roman" w:cs="Times New Roman"/>
          <w:sz w:val="26"/>
          <w:szCs w:val="26"/>
          <w:lang w:val="ru-RU" w:eastAsia="ru-RU"/>
        </w:rPr>
        <w:t xml:space="preserve"> право </w:t>
      </w:r>
      <w:proofErr w:type="spellStart"/>
      <w:r w:rsidRPr="008D04A2">
        <w:rPr>
          <w:rFonts w:ascii="Times New Roman" w:eastAsia="Calibri" w:hAnsi="Times New Roman" w:cs="Times New Roman"/>
          <w:sz w:val="26"/>
          <w:szCs w:val="26"/>
          <w:lang w:val="ru-RU" w:eastAsia="ru-RU"/>
        </w:rPr>
        <w:t>виконувати</w:t>
      </w:r>
      <w:proofErr w:type="spellEnd"/>
      <w:r w:rsidRPr="008D04A2">
        <w:rPr>
          <w:rFonts w:ascii="Times New Roman" w:eastAsia="Calibri" w:hAnsi="Times New Roman" w:cs="Times New Roman"/>
          <w:sz w:val="26"/>
          <w:szCs w:val="26"/>
          <w:lang w:val="ru-RU" w:eastAsia="ru-RU"/>
        </w:rPr>
        <w:t xml:space="preserve"> даний вид </w:t>
      </w:r>
      <w:proofErr w:type="spellStart"/>
      <w:r w:rsidRPr="008D04A2">
        <w:rPr>
          <w:rFonts w:ascii="Times New Roman" w:eastAsia="Calibri" w:hAnsi="Times New Roman" w:cs="Times New Roman"/>
          <w:sz w:val="26"/>
          <w:szCs w:val="26"/>
          <w:lang w:val="ru-RU" w:eastAsia="ru-RU"/>
        </w:rPr>
        <w:t>робіт</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відповідно</w:t>
      </w:r>
      <w:proofErr w:type="spellEnd"/>
      <w:r w:rsidRPr="008D04A2">
        <w:rPr>
          <w:rFonts w:ascii="Times New Roman" w:eastAsia="Calibri" w:hAnsi="Times New Roman" w:cs="Times New Roman"/>
          <w:sz w:val="26"/>
          <w:szCs w:val="26"/>
          <w:lang w:val="ru-RU" w:eastAsia="ru-RU"/>
        </w:rPr>
        <w:t xml:space="preserve"> </w:t>
      </w:r>
      <w:proofErr w:type="gramStart"/>
      <w:r w:rsidRPr="008D04A2">
        <w:rPr>
          <w:rFonts w:ascii="Times New Roman" w:eastAsia="Calibri" w:hAnsi="Times New Roman" w:cs="Times New Roman"/>
          <w:sz w:val="26"/>
          <w:szCs w:val="26"/>
          <w:lang w:val="ru-RU" w:eastAsia="ru-RU"/>
        </w:rPr>
        <w:t>до закону</w:t>
      </w:r>
      <w:proofErr w:type="gram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надати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виготовлений</w:t>
      </w:r>
      <w:proofErr w:type="spellEnd"/>
      <w:r w:rsidRPr="008D04A2">
        <w:rPr>
          <w:rFonts w:ascii="Times New Roman" w:eastAsia="Calibri" w:hAnsi="Times New Roman" w:cs="Times New Roman"/>
          <w:sz w:val="26"/>
          <w:szCs w:val="26"/>
          <w:lang w:val="ru-RU" w:eastAsia="ru-RU"/>
        </w:rPr>
        <w:t xml:space="preserve"> проект на </w:t>
      </w:r>
      <w:proofErr w:type="spellStart"/>
      <w:r w:rsidRPr="008D04A2">
        <w:rPr>
          <w:rFonts w:ascii="Times New Roman" w:eastAsia="Calibri" w:hAnsi="Times New Roman" w:cs="Times New Roman"/>
          <w:sz w:val="26"/>
          <w:szCs w:val="26"/>
          <w:lang w:val="ru-RU" w:eastAsia="ru-RU"/>
        </w:rPr>
        <w:t>розгляд</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затвердження</w:t>
      </w:r>
      <w:proofErr w:type="spellEnd"/>
      <w:r w:rsidRPr="008D04A2">
        <w:rPr>
          <w:rFonts w:ascii="Times New Roman" w:eastAsia="Calibri" w:hAnsi="Times New Roman" w:cs="Times New Roman"/>
          <w:sz w:val="26"/>
          <w:szCs w:val="26"/>
          <w:lang w:val="ru-RU" w:eastAsia="ru-RU"/>
        </w:rPr>
        <w:t xml:space="preserve"> до </w:t>
      </w:r>
      <w:proofErr w:type="spellStart"/>
      <w:r w:rsidRPr="008D04A2">
        <w:rPr>
          <w:rFonts w:ascii="Times New Roman" w:eastAsia="Calibri" w:hAnsi="Times New Roman" w:cs="Times New Roman"/>
          <w:sz w:val="26"/>
          <w:szCs w:val="26"/>
          <w:lang w:val="ru-RU" w:eastAsia="ru-RU"/>
        </w:rPr>
        <w:t>міської</w:t>
      </w:r>
      <w:proofErr w:type="spellEnd"/>
      <w:r w:rsidRPr="008D04A2">
        <w:rPr>
          <w:rFonts w:ascii="Times New Roman" w:eastAsia="Calibri" w:hAnsi="Times New Roman" w:cs="Times New Roman"/>
          <w:sz w:val="26"/>
          <w:szCs w:val="26"/>
          <w:lang w:val="ru-RU" w:eastAsia="ru-RU"/>
        </w:rPr>
        <w:t xml:space="preserve"> ради.</w:t>
      </w:r>
    </w:p>
    <w:p w14:paraId="5059FAB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Контроль за </w:t>
      </w:r>
      <w:proofErr w:type="spellStart"/>
      <w:r w:rsidRPr="008D04A2">
        <w:rPr>
          <w:rFonts w:ascii="Times New Roman" w:eastAsia="Calibri" w:hAnsi="Times New Roman" w:cs="Times New Roman"/>
          <w:sz w:val="26"/>
          <w:szCs w:val="26"/>
          <w:lang w:val="ru-RU" w:eastAsia="ru-RU"/>
        </w:rPr>
        <w:t>виконанням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покласти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постійну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комісію</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питань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житлово-комунального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землекористування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(Бабенко).</w:t>
      </w:r>
    </w:p>
    <w:p w14:paraId="26F4D8BD"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1A2B875B"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12F4667C"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450C4DE8"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0415933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roofErr w:type="spellStart"/>
      <w:r w:rsidRPr="008D04A2">
        <w:rPr>
          <w:rFonts w:ascii="Times New Roman" w:eastAsia="Calibri" w:hAnsi="Times New Roman" w:cs="Times New Roman"/>
          <w:sz w:val="26"/>
          <w:szCs w:val="26"/>
          <w:lang w:val="ru-RU" w:eastAsia="ru-RU"/>
        </w:rPr>
        <w:t>Міський</w:t>
      </w:r>
      <w:proofErr w:type="spellEnd"/>
      <w:r w:rsidRPr="008D04A2">
        <w:rPr>
          <w:rFonts w:ascii="Times New Roman" w:eastAsia="Calibri" w:hAnsi="Times New Roman" w:cs="Times New Roman"/>
          <w:sz w:val="26"/>
          <w:szCs w:val="26"/>
          <w:lang w:val="ru-RU" w:eastAsia="ru-RU"/>
        </w:rPr>
        <w:t xml:space="preserve"> голова                                                                                   </w:t>
      </w:r>
      <w:proofErr w:type="spellStart"/>
      <w:r w:rsidRPr="008D04A2">
        <w:rPr>
          <w:rFonts w:ascii="Times New Roman" w:eastAsia="Calibri" w:hAnsi="Times New Roman" w:cs="Times New Roman"/>
          <w:sz w:val="26"/>
          <w:szCs w:val="26"/>
          <w:lang w:val="ru-RU" w:eastAsia="ru-RU"/>
        </w:rPr>
        <w:t>Андрій</w:t>
      </w:r>
      <w:proofErr w:type="spellEnd"/>
      <w:r w:rsidRPr="008D04A2">
        <w:rPr>
          <w:rFonts w:ascii="Times New Roman" w:eastAsia="Calibri" w:hAnsi="Times New Roman" w:cs="Times New Roman"/>
          <w:sz w:val="26"/>
          <w:szCs w:val="26"/>
          <w:lang w:val="ru-RU" w:eastAsia="ru-RU"/>
        </w:rPr>
        <w:t xml:space="preserve"> ЧЕРНЯЄВ</w:t>
      </w:r>
    </w:p>
    <w:p w14:paraId="511D190D" w14:textId="6AECCD9F" w:rsidR="008D04A2" w:rsidRDefault="008D04A2" w:rsidP="00D57E44">
      <w:pPr>
        <w:spacing w:before="0" w:after="0" w:line="240" w:lineRule="auto"/>
        <w:jc w:val="center"/>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5969321B"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373DD034">
          <v:shape id="_x0000_i1055" type="#_x0000_t75" style="width:34pt;height:43.5pt" o:ole="" filled="t">
            <v:fill color2="black"/>
            <v:imagedata r:id="rId6" o:title=""/>
          </v:shape>
          <o:OLEObject Type="Embed" ProgID="Word.Picture.8" ShapeID="_x0000_i1055" DrawAspect="Content" ObjectID="_1697352180" r:id="rId54"/>
        </w:object>
      </w:r>
    </w:p>
    <w:p w14:paraId="33B42022"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2041888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0D1F6429"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08522674"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5299F466"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7741D919"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33344" w:rsidRPr="002D65AA" w14:paraId="7420AB35" w14:textId="77777777" w:rsidTr="00F67289">
        <w:trPr>
          <w:jc w:val="center"/>
        </w:trPr>
        <w:tc>
          <w:tcPr>
            <w:tcW w:w="3095" w:type="dxa"/>
            <w:hideMark/>
          </w:tcPr>
          <w:p w14:paraId="34329170" w14:textId="5FB971B7" w:rsidR="00F33344" w:rsidRPr="002D65AA" w:rsidRDefault="00F33344" w:rsidP="00F33344">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13024B2F" w14:textId="5558A91D" w:rsidR="00F33344" w:rsidRPr="002D65AA" w:rsidRDefault="00F33344" w:rsidP="00F33344">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A0B0737" w14:textId="5B3C8994" w:rsidR="00F33344" w:rsidRPr="002D65AA" w:rsidRDefault="00F33344" w:rsidP="00F33344">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№8/18 - 351</w:t>
            </w:r>
          </w:p>
        </w:tc>
      </w:tr>
    </w:tbl>
    <w:p w14:paraId="19993B82" w14:textId="268CAFB0" w:rsidR="00D57E44" w:rsidRDefault="00D57E44" w:rsidP="00D57E44">
      <w:pPr>
        <w:spacing w:before="0" w:after="0" w:line="240" w:lineRule="auto"/>
        <w:jc w:val="center"/>
        <w:rPr>
          <w:rFonts w:ascii="Times New Roman" w:eastAsia="Times New Roman" w:hAnsi="Times New Roman" w:cs="Times New Roman"/>
          <w:sz w:val="26"/>
          <w:szCs w:val="26"/>
          <w:lang w:eastAsia="ru-RU"/>
        </w:rPr>
      </w:pPr>
    </w:p>
    <w:p w14:paraId="7E3CB505" w14:textId="79F988F5" w:rsidR="00D57E44" w:rsidRDefault="00D57E44" w:rsidP="00D57E44">
      <w:pPr>
        <w:spacing w:before="0" w:after="0" w:line="240" w:lineRule="auto"/>
        <w:jc w:val="center"/>
        <w:rPr>
          <w:rFonts w:ascii="Times New Roman" w:eastAsia="Times New Roman" w:hAnsi="Times New Roman" w:cs="Times New Roman"/>
          <w:sz w:val="26"/>
          <w:szCs w:val="26"/>
          <w:lang w:eastAsia="ru-RU"/>
        </w:rPr>
      </w:pPr>
    </w:p>
    <w:p w14:paraId="750820DA" w14:textId="53E14328" w:rsidR="00D57E44" w:rsidRDefault="00D57E44" w:rsidP="00D57E44">
      <w:pPr>
        <w:spacing w:before="0" w:after="0" w:line="240" w:lineRule="auto"/>
        <w:jc w:val="center"/>
        <w:rPr>
          <w:rFonts w:ascii="Times New Roman" w:eastAsia="Times New Roman" w:hAnsi="Times New Roman" w:cs="Times New Roman"/>
          <w:sz w:val="26"/>
          <w:szCs w:val="26"/>
          <w:lang w:eastAsia="ru-RU"/>
        </w:rPr>
      </w:pPr>
    </w:p>
    <w:p w14:paraId="03DA2808" w14:textId="77777777" w:rsidR="00D57E44" w:rsidRPr="002E7AC5" w:rsidRDefault="00D57E44" w:rsidP="00D57E44">
      <w:pPr>
        <w:spacing w:before="0" w:after="0" w:line="240" w:lineRule="auto"/>
        <w:jc w:val="center"/>
        <w:rPr>
          <w:rFonts w:ascii="Times New Roman" w:eastAsia="Times New Roman" w:hAnsi="Times New Roman" w:cs="Times New Roman"/>
          <w:sz w:val="16"/>
          <w:szCs w:val="16"/>
          <w:lang w:val="ru-RU"/>
        </w:rPr>
      </w:pPr>
    </w:p>
    <w:p w14:paraId="6456F39E" w14:textId="77777777" w:rsidR="008D04A2" w:rsidRPr="008D04A2" w:rsidRDefault="008D04A2" w:rsidP="008D04A2">
      <w:pPr>
        <w:spacing w:before="0" w:after="0" w:line="240" w:lineRule="auto"/>
        <w:rPr>
          <w:rFonts w:ascii="Times New Roman" w:eastAsia="Times New Roman" w:hAnsi="Times New Roman" w:cs="Times New Roman"/>
          <w:sz w:val="24"/>
          <w:szCs w:val="24"/>
        </w:rPr>
      </w:pPr>
      <w:proofErr w:type="gramStart"/>
      <w:r w:rsidRPr="008D04A2">
        <w:rPr>
          <w:rFonts w:ascii="Times New Roman" w:eastAsia="Times New Roman" w:hAnsi="Times New Roman" w:cs="Times New Roman"/>
          <w:sz w:val="24"/>
          <w:szCs w:val="24"/>
          <w:lang w:val="ru-RU"/>
        </w:rPr>
        <w:t>Про</w:t>
      </w:r>
      <w:r w:rsidRPr="002E7AC5">
        <w:rPr>
          <w:rFonts w:ascii="Times New Roman" w:eastAsia="Times New Roman" w:hAnsi="Times New Roman" w:cs="Times New Roman"/>
          <w:sz w:val="24"/>
          <w:szCs w:val="24"/>
          <w:lang w:val="ru-RU"/>
        </w:rPr>
        <w:t xml:space="preserve">  </w:t>
      </w:r>
      <w:r w:rsidRPr="008D04A2">
        <w:rPr>
          <w:rFonts w:ascii="Times New Roman" w:eastAsia="Times New Roman" w:hAnsi="Times New Roman" w:cs="Times New Roman"/>
          <w:sz w:val="24"/>
          <w:szCs w:val="24"/>
        </w:rPr>
        <w:t>надання</w:t>
      </w:r>
      <w:proofErr w:type="gramEnd"/>
      <w:r w:rsidRPr="008D04A2">
        <w:rPr>
          <w:rFonts w:ascii="Times New Roman" w:eastAsia="Times New Roman" w:hAnsi="Times New Roman" w:cs="Times New Roman"/>
          <w:sz w:val="24"/>
          <w:szCs w:val="24"/>
        </w:rPr>
        <w:t xml:space="preserve"> дозволу на розробку</w:t>
      </w:r>
    </w:p>
    <w:p w14:paraId="76CCE3D0"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технічної документації із землеустрою</w:t>
      </w:r>
    </w:p>
    <w:p w14:paraId="2D4CA696"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щодо інвентаризації земель комунальної</w:t>
      </w:r>
    </w:p>
    <w:p w14:paraId="709FA46D"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власності сільськогосподарського</w:t>
      </w:r>
    </w:p>
    <w:p w14:paraId="3773E4EE"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призначення для ведення товарного</w:t>
      </w:r>
    </w:p>
    <w:p w14:paraId="742257B3"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сільськогосподарського виробництва </w:t>
      </w:r>
    </w:p>
    <w:p w14:paraId="648B54AD"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гр.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В.Є.</w:t>
      </w:r>
    </w:p>
    <w:p w14:paraId="503C6B5B" w14:textId="77777777" w:rsidR="008D04A2" w:rsidRPr="008D04A2" w:rsidRDefault="008D04A2" w:rsidP="008D04A2">
      <w:pPr>
        <w:spacing w:before="0" w:after="0" w:line="240" w:lineRule="auto"/>
        <w:jc w:val="both"/>
        <w:rPr>
          <w:rFonts w:ascii="Times New Roman" w:eastAsia="Times New Roman" w:hAnsi="Times New Roman" w:cs="Times New Roman"/>
          <w:sz w:val="16"/>
          <w:szCs w:val="16"/>
          <w:lang w:eastAsia="ru-RU"/>
        </w:rPr>
      </w:pPr>
    </w:p>
    <w:p w14:paraId="38EF5B39"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заяву </w:t>
      </w:r>
      <w:proofErr w:type="spellStart"/>
      <w:r w:rsidRPr="008D04A2">
        <w:rPr>
          <w:rFonts w:ascii="Times New Roman" w:eastAsia="Times New Roman" w:hAnsi="Times New Roman" w:cs="Times New Roman"/>
          <w:sz w:val="24"/>
          <w:szCs w:val="24"/>
          <w:lang w:eastAsia="ru-RU"/>
        </w:rPr>
        <w:t>Коцаря</w:t>
      </w:r>
      <w:proofErr w:type="spellEnd"/>
      <w:r w:rsidRPr="008D04A2">
        <w:rPr>
          <w:rFonts w:ascii="Times New Roman" w:eastAsia="Times New Roman" w:hAnsi="Times New Roman" w:cs="Times New Roman"/>
          <w:sz w:val="24"/>
          <w:szCs w:val="24"/>
          <w:lang w:eastAsia="ru-RU"/>
        </w:rPr>
        <w:t xml:space="preserve"> В.Є від 29.09.2021 року щодо зміни виду угідь  земельних ділянок, переданих в оренду  гр. </w:t>
      </w:r>
      <w:proofErr w:type="spellStart"/>
      <w:r w:rsidRPr="008D04A2">
        <w:rPr>
          <w:rFonts w:ascii="Times New Roman" w:eastAsia="Times New Roman" w:hAnsi="Times New Roman" w:cs="Times New Roman"/>
          <w:sz w:val="24"/>
          <w:szCs w:val="24"/>
          <w:lang w:eastAsia="ru-RU"/>
        </w:rPr>
        <w:t>Коцарю</w:t>
      </w:r>
      <w:proofErr w:type="spellEnd"/>
      <w:r w:rsidRPr="008D04A2">
        <w:rPr>
          <w:rFonts w:ascii="Times New Roman" w:eastAsia="Times New Roman" w:hAnsi="Times New Roman" w:cs="Times New Roman"/>
          <w:sz w:val="24"/>
          <w:szCs w:val="24"/>
          <w:lang w:eastAsia="ru-RU"/>
        </w:rPr>
        <w:t xml:space="preserve"> В.Є. для ведення товарного сільськогосподарського виробництва (КВЦПЗ 01.01), площею </w:t>
      </w:r>
      <w:r w:rsidRPr="008D04A2">
        <w:rPr>
          <w:rFonts w:ascii="Times New Roman" w:eastAsia="Times New Roman" w:hAnsi="Times New Roman" w:cs="Times New Roman"/>
          <w:sz w:val="24"/>
          <w:szCs w:val="24"/>
          <w:lang w:eastAsia="uk-UA"/>
        </w:rPr>
        <w:t>5,1404 га</w:t>
      </w:r>
      <w:r w:rsidRPr="008D04A2">
        <w:rPr>
          <w:rFonts w:ascii="Times New Roman" w:eastAsia="Times New Roman" w:hAnsi="Times New Roman" w:cs="Times New Roman"/>
          <w:sz w:val="24"/>
          <w:szCs w:val="24"/>
          <w:lang w:eastAsia="ru-RU"/>
        </w:rPr>
        <w:t xml:space="preserve">, кадастровий номер: 1420989200:01:154:0005; площею </w:t>
      </w:r>
      <w:r w:rsidRPr="008D04A2">
        <w:rPr>
          <w:rFonts w:ascii="Times New Roman" w:eastAsia="Times New Roman" w:hAnsi="Times New Roman" w:cs="Times New Roman"/>
          <w:sz w:val="24"/>
          <w:szCs w:val="24"/>
          <w:lang w:eastAsia="uk-UA"/>
        </w:rPr>
        <w:t>2,8368 га</w:t>
      </w:r>
      <w:r w:rsidRPr="008D04A2">
        <w:rPr>
          <w:rFonts w:ascii="Times New Roman" w:eastAsia="Times New Roman" w:hAnsi="Times New Roman" w:cs="Times New Roman"/>
          <w:sz w:val="24"/>
          <w:szCs w:val="24"/>
          <w:lang w:eastAsia="ru-RU"/>
        </w:rPr>
        <w:t xml:space="preserve">, кадастровий номер: 1420989200:01:154:0007, площею </w:t>
      </w:r>
      <w:r w:rsidRPr="008D04A2">
        <w:rPr>
          <w:rFonts w:ascii="Times New Roman" w:eastAsia="Times New Roman" w:hAnsi="Times New Roman" w:cs="Times New Roman"/>
          <w:sz w:val="24"/>
          <w:szCs w:val="24"/>
          <w:lang w:eastAsia="uk-UA"/>
        </w:rPr>
        <w:t>18,595 га</w:t>
      </w:r>
      <w:r w:rsidRPr="008D04A2">
        <w:rPr>
          <w:rFonts w:ascii="Times New Roman" w:eastAsia="Times New Roman" w:hAnsi="Times New Roman" w:cs="Times New Roman"/>
          <w:sz w:val="24"/>
          <w:szCs w:val="24"/>
          <w:lang w:eastAsia="ru-RU"/>
        </w:rPr>
        <w:t xml:space="preserve">, кадастровий номер: 1420989200:01:150:0001, площею </w:t>
      </w:r>
      <w:r w:rsidRPr="008D04A2">
        <w:rPr>
          <w:rFonts w:ascii="Times New Roman" w:eastAsia="Times New Roman" w:hAnsi="Times New Roman" w:cs="Times New Roman"/>
          <w:sz w:val="24"/>
          <w:szCs w:val="24"/>
          <w:lang w:eastAsia="uk-UA"/>
        </w:rPr>
        <w:t>22,8662 га</w:t>
      </w:r>
      <w:r w:rsidRPr="008D04A2">
        <w:rPr>
          <w:rFonts w:ascii="Times New Roman" w:eastAsia="Times New Roman" w:hAnsi="Times New Roman" w:cs="Times New Roman"/>
          <w:sz w:val="24"/>
          <w:szCs w:val="24"/>
          <w:lang w:eastAsia="ru-RU"/>
        </w:rPr>
        <w:t>, кадастровий номер: 1420989200:01:170:0026, що розташовані на території Сіверської міської ради (за межами населеного пункту) Бахмутського району, Донецької обл.  із «пасовища» та «сіножаття» на «рілля», враховуючи належне виконання умов та обов’язків договорів оренди земельних ділянок від 09 вересня 2009 року та зареєстрованого у Артемівському райвідділі ДРФ «ЦДЗК» від 09.09.2009 року за №040914800001, керуючись ст.26 Закону України «Про місцеве самоврядування в Україні», ст.52 Закону України «Про землеустрій»  ст.ст.12, 116, 135-136  Земельного кодексу України, міська рада</w:t>
      </w:r>
    </w:p>
    <w:p w14:paraId="518B7964" w14:textId="77777777" w:rsidR="008D04A2" w:rsidRPr="008D04A2" w:rsidRDefault="008D04A2" w:rsidP="008D04A2">
      <w:pPr>
        <w:spacing w:before="0" w:after="0" w:line="240" w:lineRule="auto"/>
        <w:jc w:val="both"/>
        <w:rPr>
          <w:rFonts w:ascii="Times New Roman" w:eastAsia="Times New Roman" w:hAnsi="Times New Roman" w:cs="Times New Roman"/>
          <w:sz w:val="16"/>
          <w:szCs w:val="16"/>
          <w:lang w:eastAsia="ru-RU"/>
        </w:rPr>
      </w:pPr>
    </w:p>
    <w:p w14:paraId="6EBCC971"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5B88E544" w14:textId="77777777" w:rsidR="008D04A2" w:rsidRPr="008D04A2" w:rsidRDefault="008D04A2" w:rsidP="008D04A2">
      <w:pPr>
        <w:spacing w:before="0" w:after="0" w:line="240" w:lineRule="auto"/>
        <w:jc w:val="both"/>
        <w:rPr>
          <w:rFonts w:ascii="Times New Roman" w:eastAsia="Times New Roman" w:hAnsi="Times New Roman" w:cs="Times New Roman"/>
          <w:sz w:val="16"/>
          <w:szCs w:val="16"/>
          <w:lang w:eastAsia="ru-RU"/>
        </w:rPr>
      </w:pPr>
    </w:p>
    <w:p w14:paraId="2DD04D3A" w14:textId="0851C240" w:rsidR="008D04A2" w:rsidRPr="008D04A2" w:rsidRDefault="008D04A2" w:rsidP="00706A62">
      <w:pPr>
        <w:numPr>
          <w:ilvl w:val="0"/>
          <w:numId w:val="4"/>
        </w:numPr>
        <w:spacing w:before="0" w:after="0" w:line="240" w:lineRule="auto"/>
        <w:ind w:firstLine="709"/>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Надати дозвіл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w:t>
      </w:r>
      <w:proofErr w:type="spellStart"/>
      <w:r w:rsidRPr="008D04A2">
        <w:rPr>
          <w:rFonts w:ascii="Times New Roman" w:eastAsia="Times New Roman" w:hAnsi="Times New Roman" w:cs="Times New Roman"/>
          <w:sz w:val="24"/>
          <w:szCs w:val="24"/>
        </w:rPr>
        <w:t>Вячеславу</w:t>
      </w:r>
      <w:proofErr w:type="spellEnd"/>
      <w:r w:rsidRPr="008D04A2">
        <w:rPr>
          <w:rFonts w:ascii="Times New Roman" w:eastAsia="Times New Roman" w:hAnsi="Times New Roman" w:cs="Times New Roman"/>
          <w:sz w:val="24"/>
          <w:szCs w:val="24"/>
        </w:rPr>
        <w:t xml:space="preserve"> Євгеновичу (паспорт </w:t>
      </w:r>
      <w:r w:rsidR="00D57E44">
        <w:rPr>
          <w:rFonts w:ascii="Times New Roman" w:eastAsia="Times New Roman" w:hAnsi="Times New Roman" w:cs="Times New Roman"/>
          <w:sz w:val="24"/>
          <w:szCs w:val="24"/>
        </w:rPr>
        <w:t>***</w:t>
      </w:r>
      <w:r w:rsidRPr="008D04A2">
        <w:rPr>
          <w:rFonts w:ascii="Times New Roman" w:eastAsia="Times New Roman" w:hAnsi="Times New Roman" w:cs="Times New Roman"/>
          <w:sz w:val="24"/>
          <w:szCs w:val="24"/>
        </w:rPr>
        <w:t xml:space="preserve">), що мешкає вул. Травнева, 28, </w:t>
      </w:r>
      <w:proofErr w:type="spellStart"/>
      <w:r w:rsidRPr="008D04A2">
        <w:rPr>
          <w:rFonts w:ascii="Times New Roman" w:eastAsia="Times New Roman" w:hAnsi="Times New Roman" w:cs="Times New Roman"/>
          <w:sz w:val="24"/>
          <w:szCs w:val="24"/>
        </w:rPr>
        <w:t>м.Сіверськ</w:t>
      </w:r>
      <w:proofErr w:type="spellEnd"/>
      <w:r w:rsidRPr="008D04A2">
        <w:rPr>
          <w:rFonts w:ascii="Times New Roman" w:eastAsia="Times New Roman" w:hAnsi="Times New Roman" w:cs="Times New Roman"/>
          <w:sz w:val="24"/>
          <w:szCs w:val="24"/>
        </w:rPr>
        <w:t>, Бахмутського району Донецької області,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w:t>
      </w:r>
    </w:p>
    <w:p w14:paraId="2B2F76A6" w14:textId="77777777" w:rsidR="008D04A2" w:rsidRPr="008D04A2" w:rsidRDefault="008D04A2" w:rsidP="00706A62">
      <w:pPr>
        <w:numPr>
          <w:ilvl w:val="0"/>
          <w:numId w:val="12"/>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5,1404 га, кадастровий номер: 1420989200:01:154:0005; згідно договору оренди землі №1880-СГ від 07.05.2019 року;</w:t>
      </w:r>
    </w:p>
    <w:p w14:paraId="56E78A35" w14:textId="77777777" w:rsidR="008D04A2" w:rsidRPr="008D04A2" w:rsidRDefault="008D04A2" w:rsidP="00706A62">
      <w:pPr>
        <w:numPr>
          <w:ilvl w:val="0"/>
          <w:numId w:val="12"/>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2,8368 га, кадастровий номер: 1420989200:01:154:0007; згідно договору оренди землі №1878-СГ від 07.05.2019 року;</w:t>
      </w:r>
    </w:p>
    <w:p w14:paraId="0BADED2C" w14:textId="77777777" w:rsidR="008D04A2" w:rsidRPr="008D04A2" w:rsidRDefault="008D04A2" w:rsidP="00706A62">
      <w:pPr>
        <w:numPr>
          <w:ilvl w:val="0"/>
          <w:numId w:val="12"/>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18,5950 га, кадастровий номер: 1420989200:01:150:0001; згідно договору оренди землі № 1877-СГ від 07.05.2019 року;</w:t>
      </w:r>
    </w:p>
    <w:p w14:paraId="2A706343" w14:textId="77777777" w:rsidR="008D04A2" w:rsidRPr="008D04A2" w:rsidRDefault="008D04A2" w:rsidP="00706A62">
      <w:pPr>
        <w:numPr>
          <w:ilvl w:val="0"/>
          <w:numId w:val="12"/>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22,8662 га, кадастровий номер: 1420989200:01:170:0026; згідно договору оренди землі №1879-СГ від 07.05.2019 року;</w:t>
      </w:r>
    </w:p>
    <w:p w14:paraId="349CD69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що надані в оренду гр.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В.Є.</w:t>
      </w:r>
    </w:p>
    <w:p w14:paraId="7FE1ED45" w14:textId="77777777" w:rsidR="008D04A2" w:rsidRPr="008D04A2" w:rsidRDefault="008D04A2" w:rsidP="00706A62">
      <w:pPr>
        <w:numPr>
          <w:ilvl w:val="0"/>
          <w:numId w:val="4"/>
        </w:numPr>
        <w:spacing w:before="0" w:after="0" w:line="240" w:lineRule="auto"/>
        <w:ind w:firstLine="709"/>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Гр.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В.Є.  забезпечити подання на затвердження сесією міської ради розроблену та погоджену в установленому Законом порядку технічну документацію із </w:t>
      </w:r>
      <w:r w:rsidRPr="008D04A2">
        <w:rPr>
          <w:rFonts w:ascii="Times New Roman" w:eastAsia="Times New Roman" w:hAnsi="Times New Roman" w:cs="Times New Roman"/>
          <w:sz w:val="24"/>
          <w:szCs w:val="24"/>
        </w:rPr>
        <w:lastRenderedPageBreak/>
        <w:t>землеустрою щодо інвентаризації земельних ділянок комунальної власності, зазначених в п.1 даного Рішення.</w:t>
      </w:r>
    </w:p>
    <w:p w14:paraId="19585EAA" w14:textId="77777777" w:rsidR="008D04A2" w:rsidRPr="008D04A2" w:rsidRDefault="008D04A2" w:rsidP="00706A62">
      <w:pPr>
        <w:numPr>
          <w:ilvl w:val="0"/>
          <w:numId w:val="4"/>
        </w:numPr>
        <w:spacing w:before="0" w:after="0" w:line="240" w:lineRule="auto"/>
        <w:ind w:firstLine="709"/>
        <w:rPr>
          <w:rFonts w:ascii="Times New Roman" w:eastAsia="Times New Roman" w:hAnsi="Times New Roman" w:cs="Times New Roman"/>
          <w:sz w:val="24"/>
          <w:szCs w:val="24"/>
          <w:lang w:eastAsia="uk-UA"/>
        </w:rPr>
      </w:pPr>
      <w:r w:rsidRPr="008D04A2">
        <w:rPr>
          <w:rFonts w:ascii="Times New Roman" w:eastAsia="Times New Roman" w:hAnsi="Times New Roman" w:cs="Times New Roman"/>
          <w:color w:val="000000"/>
          <w:sz w:val="24"/>
          <w:szCs w:val="24"/>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6E34572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uk-UA"/>
        </w:rPr>
      </w:pPr>
    </w:p>
    <w:p w14:paraId="68FF6FB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uk-UA"/>
        </w:rPr>
      </w:pPr>
      <w:r w:rsidRPr="008D04A2">
        <w:rPr>
          <w:rFonts w:ascii="Times New Roman" w:eastAsia="Times New Roman" w:hAnsi="Times New Roman" w:cs="Times New Roman"/>
          <w:sz w:val="24"/>
          <w:szCs w:val="24"/>
          <w:lang w:eastAsia="uk-UA"/>
        </w:rPr>
        <w:t> </w:t>
      </w:r>
      <w:r w:rsidRPr="008D04A2">
        <w:rPr>
          <w:rFonts w:ascii="Times New Roman" w:eastAsia="Times New Roman" w:hAnsi="Times New Roman" w:cs="Times New Roman"/>
          <w:color w:val="000000"/>
          <w:sz w:val="24"/>
          <w:szCs w:val="24"/>
          <w:lang w:eastAsia="uk-UA"/>
        </w:rPr>
        <w:t>            Міський голова                                                                        Андрій ЧЕРНЯЄВ</w:t>
      </w:r>
    </w:p>
    <w:p w14:paraId="2A6EB573"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78673BD3" w14:textId="4395B6DD"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94A2293"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073C8F17">
          <v:shape id="_x0000_i1056" type="#_x0000_t75" style="width:34pt;height:43.5pt" o:ole="" filled="t">
            <v:fill color2="black"/>
            <v:imagedata r:id="rId6" o:title=""/>
          </v:shape>
          <o:OLEObject Type="Embed" ProgID="Word.Picture.8" ShapeID="_x0000_i1056" DrawAspect="Content" ObjectID="_1697352181" r:id="rId55"/>
        </w:object>
      </w:r>
    </w:p>
    <w:p w14:paraId="6C1D243C"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350412E6"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7855DA31"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10A08570"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792BC212"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1EC12912"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7D9F6EE1" w14:textId="77777777" w:rsidTr="00F67289">
        <w:trPr>
          <w:jc w:val="center"/>
        </w:trPr>
        <w:tc>
          <w:tcPr>
            <w:tcW w:w="3095" w:type="dxa"/>
            <w:hideMark/>
          </w:tcPr>
          <w:p w14:paraId="73516D2E" w14:textId="4432800A"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15D66F28" w14:textId="61CF09DD"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E73054E" w14:textId="7EDCFB11"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№8/18 - 352</w:t>
            </w:r>
          </w:p>
        </w:tc>
      </w:tr>
    </w:tbl>
    <w:p w14:paraId="1AB7EF6B"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6965E9E5"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05572C29" w14:textId="78DF1B57" w:rsidR="008D04A2" w:rsidRPr="008D04A2" w:rsidRDefault="008D04A2" w:rsidP="008D04A2">
      <w:pPr>
        <w:keepNext/>
        <w:keepLines/>
        <w:spacing w:before="0" w:after="0" w:line="240" w:lineRule="auto"/>
        <w:rPr>
          <w:rFonts w:ascii="Times New Roman" w:eastAsia="Calibri" w:hAnsi="Times New Roman" w:cs="Times New Roman"/>
          <w:sz w:val="26"/>
          <w:szCs w:val="26"/>
        </w:rPr>
      </w:pPr>
      <w:r w:rsidRPr="008D04A2">
        <w:rPr>
          <w:rFonts w:ascii="Times New Roman" w:eastAsia="Calibri" w:hAnsi="Times New Roman" w:cs="Times New Roman"/>
          <w:sz w:val="26"/>
          <w:szCs w:val="26"/>
        </w:rPr>
        <w:t>Про надання згоди на поділ</w:t>
      </w:r>
    </w:p>
    <w:p w14:paraId="7C45D62A" w14:textId="77777777" w:rsidR="008D04A2" w:rsidRPr="008D04A2" w:rsidRDefault="008D04A2" w:rsidP="008D04A2">
      <w:pPr>
        <w:keepNext/>
        <w:keepLines/>
        <w:spacing w:before="0" w:after="0" w:line="240" w:lineRule="auto"/>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 земельної ділянки комунальної власності</w:t>
      </w:r>
    </w:p>
    <w:p w14:paraId="1E360F15" w14:textId="77777777" w:rsidR="008D04A2" w:rsidRPr="008D04A2" w:rsidRDefault="008D04A2" w:rsidP="008D04A2">
      <w:pPr>
        <w:keepNext/>
        <w:keepLines/>
        <w:spacing w:before="0" w:after="0" w:line="240" w:lineRule="auto"/>
        <w:rPr>
          <w:rFonts w:ascii="Times New Roman" w:eastAsia="Calibri" w:hAnsi="Times New Roman" w:cs="Times New Roman"/>
          <w:sz w:val="26"/>
          <w:szCs w:val="26"/>
        </w:rPr>
      </w:pPr>
    </w:p>
    <w:p w14:paraId="1AED5BFE" w14:textId="77777777" w:rsidR="008D04A2" w:rsidRPr="008D04A2" w:rsidRDefault="008D04A2" w:rsidP="008D04A2">
      <w:pPr>
        <w:keepNext/>
        <w:keepLines/>
        <w:spacing w:before="0" w:after="0" w:line="240" w:lineRule="auto"/>
        <w:jc w:val="both"/>
        <w:rPr>
          <w:rFonts w:ascii="Times New Roman" w:eastAsia="Times New Roman" w:hAnsi="Times New Roman" w:cs="Times New Roman"/>
          <w:sz w:val="26"/>
          <w:szCs w:val="26"/>
          <w:lang w:val="ru-RU" w:eastAsia="ru-RU"/>
        </w:rPr>
      </w:pPr>
      <w:r w:rsidRPr="008D04A2">
        <w:rPr>
          <w:rFonts w:ascii="Times New Roman" w:eastAsia="Calibri" w:hAnsi="Times New Roman" w:cs="Times New Roman"/>
          <w:sz w:val="26"/>
          <w:szCs w:val="26"/>
          <w:lang w:eastAsia="ru-RU"/>
        </w:rPr>
        <w:t>Розглянувши листа Директора ТОВ «Орієнтир-Експерт» Дикун Л.Б. від 01.09.2021 року щодо необхідності поділу земельної ділянки, згідно з статтями 12, 79</w:t>
      </w:r>
      <w:r w:rsidRPr="008D04A2">
        <w:rPr>
          <w:rFonts w:ascii="Times New Roman" w:eastAsia="Calibri" w:hAnsi="Times New Roman" w:cs="Times New Roman"/>
          <w:sz w:val="26"/>
          <w:szCs w:val="26"/>
          <w:vertAlign w:val="superscript"/>
          <w:lang w:eastAsia="ru-RU"/>
        </w:rPr>
        <w:t>1</w:t>
      </w:r>
      <w:r w:rsidRPr="008D04A2">
        <w:rPr>
          <w:rFonts w:ascii="Times New Roman" w:eastAsia="Calibri" w:hAnsi="Times New Roman" w:cs="Times New Roman"/>
          <w:sz w:val="26"/>
          <w:szCs w:val="26"/>
          <w:lang w:eastAsia="ru-RU"/>
        </w:rPr>
        <w:t xml:space="preserve"> Земельного кодексу України, статтею 56 Закону України «Про землеустрій», Закону України про Державний земельний кадастру, керуючись статтею 26 Закону України «Про місцеве самоврядування в Україні», </w:t>
      </w:r>
      <w:r w:rsidRPr="008D04A2">
        <w:rPr>
          <w:rFonts w:ascii="Times New Roman" w:eastAsia="Times New Roman" w:hAnsi="Times New Roman" w:cs="Times New Roman"/>
          <w:sz w:val="26"/>
          <w:szCs w:val="26"/>
          <w:lang w:eastAsia="ru-RU"/>
        </w:rPr>
        <w:t>міська рада</w:t>
      </w:r>
    </w:p>
    <w:p w14:paraId="1EEEDE11"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4CC9EDE5"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79B83B1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 Надати згоду ТОВ «Орієнтир-Експерт» на поділ земельної ділянки комунальної власності площею </w:t>
      </w:r>
      <w:r w:rsidRPr="008D04A2">
        <w:rPr>
          <w:rFonts w:ascii="Times New Roman" w:eastAsia="Calibri" w:hAnsi="Times New Roman" w:cs="Times New Roman"/>
          <w:sz w:val="26"/>
          <w:szCs w:val="26"/>
          <w:lang w:eastAsia="ru-RU"/>
        </w:rPr>
        <w:t xml:space="preserve">3,4423 га, кадастровий номер 1420988400:02:005:0012. </w:t>
      </w:r>
    </w:p>
    <w:p w14:paraId="2BC0A7F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eastAsia="ru-RU"/>
        </w:rPr>
        <w:t xml:space="preserve">2. Рекомендувати ТОВ «Орієнтир-Експерт» виготовлення землевпорядної документації на поділ земельної ділянки, </w:t>
      </w:r>
      <w:r w:rsidRPr="008D04A2">
        <w:rPr>
          <w:rFonts w:ascii="Times New Roman" w:eastAsia="Times New Roman" w:hAnsi="Times New Roman" w:cs="Times New Roman"/>
          <w:sz w:val="26"/>
          <w:szCs w:val="26"/>
          <w:lang w:eastAsia="ru-RU"/>
        </w:rPr>
        <w:t>відповідно до законодавства.</w:t>
      </w:r>
    </w:p>
    <w:p w14:paraId="18F8A63E"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3. Здійснити державну реєстрацію права власності на новостворені земельні ділянки у Державному реєстрі речових прав на нерухоме майно.</w:t>
      </w:r>
    </w:p>
    <w:p w14:paraId="160E678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41A55E36"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001C06C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4E3BB204"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63291B1E"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3B024A0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p>
    <w:p w14:paraId="61DFD419"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17B6CE15" w14:textId="77777777" w:rsidR="00D57E44" w:rsidRDefault="00D57E44" w:rsidP="008D04A2">
      <w:pPr>
        <w:spacing w:before="0" w:after="0" w:line="240" w:lineRule="auto"/>
        <w:rPr>
          <w:rFonts w:ascii="Times New Roman" w:eastAsia="Calibri" w:hAnsi="Times New Roman" w:cs="Times New Roman"/>
          <w:sz w:val="20"/>
          <w:lang w:eastAsia="ru-RU"/>
        </w:rPr>
      </w:pPr>
    </w:p>
    <w:p w14:paraId="13BA0D0C" w14:textId="77777777" w:rsidR="00D57E44" w:rsidRDefault="00D57E44" w:rsidP="008D04A2">
      <w:pPr>
        <w:spacing w:before="0" w:after="0" w:line="240" w:lineRule="auto"/>
        <w:rPr>
          <w:rFonts w:ascii="Times New Roman" w:eastAsia="Calibri" w:hAnsi="Times New Roman" w:cs="Times New Roman"/>
          <w:sz w:val="20"/>
          <w:lang w:eastAsia="ru-RU"/>
        </w:rPr>
      </w:pPr>
    </w:p>
    <w:p w14:paraId="252896B0" w14:textId="77777777" w:rsidR="00D57E44" w:rsidRDefault="00D57E44" w:rsidP="008D04A2">
      <w:pPr>
        <w:spacing w:before="0" w:after="0" w:line="240" w:lineRule="auto"/>
        <w:rPr>
          <w:rFonts w:ascii="Times New Roman" w:eastAsia="Calibri" w:hAnsi="Times New Roman" w:cs="Times New Roman"/>
          <w:sz w:val="20"/>
          <w:lang w:eastAsia="ru-RU"/>
        </w:rPr>
      </w:pPr>
    </w:p>
    <w:p w14:paraId="1DCD9F81"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7AC97655">
          <v:shape id="_x0000_i1057" type="#_x0000_t75" style="width:34pt;height:43.5pt" o:ole="" filled="t">
            <v:fill color2="black"/>
            <v:imagedata r:id="rId6" o:title=""/>
          </v:shape>
          <o:OLEObject Type="Embed" ProgID="Word.Picture.8" ShapeID="_x0000_i1057" DrawAspect="Content" ObjectID="_1697352182" r:id="rId56"/>
        </w:object>
      </w:r>
    </w:p>
    <w:p w14:paraId="746CDED1"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0FACF8A8"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79CBFAE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216560C3"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493DE198"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66046C5E"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4F1DD16C" w14:textId="77777777" w:rsidTr="00F67289">
        <w:trPr>
          <w:jc w:val="center"/>
        </w:trPr>
        <w:tc>
          <w:tcPr>
            <w:tcW w:w="3095" w:type="dxa"/>
            <w:hideMark/>
          </w:tcPr>
          <w:p w14:paraId="52BE3E6B" w14:textId="7F87875D"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676D7AC4" w14:textId="59CC2D36"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E0BA09E" w14:textId="52952F6D"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№8/18 - 353</w:t>
            </w:r>
          </w:p>
        </w:tc>
      </w:tr>
    </w:tbl>
    <w:p w14:paraId="0BDCAD71" w14:textId="63934E1D" w:rsidR="008D04A2" w:rsidRPr="008D04A2" w:rsidRDefault="008D04A2" w:rsidP="008D04A2">
      <w:pPr>
        <w:spacing w:before="0" w:after="0" w:line="240" w:lineRule="auto"/>
        <w:rPr>
          <w:rFonts w:ascii="Times New Roman" w:eastAsia="Calibri" w:hAnsi="Times New Roman" w:cs="Times New Roman"/>
          <w:sz w:val="20"/>
          <w:lang w:eastAsia="ru-RU"/>
        </w:rPr>
      </w:pP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67456" behindDoc="0" locked="0" layoutInCell="1" allowOverlap="1" wp14:anchorId="788AB60B" wp14:editId="7C76AD91">
                <wp:simplePos x="0" y="0"/>
                <wp:positionH relativeFrom="margin">
                  <wp:posOffset>2532380</wp:posOffset>
                </wp:positionH>
                <wp:positionV relativeFrom="paragraph">
                  <wp:posOffset>151765</wp:posOffset>
                </wp:positionV>
                <wp:extent cx="86360" cy="635"/>
                <wp:effectExtent l="12065" t="9525" r="6350" b="889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5B6A4"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" strokeweight=".99pt">
                <v:stroke joinstyle="miter"/>
                <w10:wrap anchorx="margin"/>
              </v:line>
            </w:pict>
          </mc:Fallback>
        </mc:AlternateContent>
      </w: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68480" behindDoc="0" locked="0" layoutInCell="1" allowOverlap="1" wp14:anchorId="6FED9154" wp14:editId="07ED34E3">
                <wp:simplePos x="0" y="0"/>
                <wp:positionH relativeFrom="margin">
                  <wp:posOffset>2628265</wp:posOffset>
                </wp:positionH>
                <wp:positionV relativeFrom="paragraph">
                  <wp:posOffset>149860</wp:posOffset>
                </wp:positionV>
                <wp:extent cx="635" cy="86360"/>
                <wp:effectExtent l="12700" t="7620" r="15240" b="1079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588F3" id="Прямая соединительная линия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" strokeweight=".99pt">
                <v:stroke joinstyle="miter"/>
                <w10:wrap anchorx="margin"/>
              </v:line>
            </w:pict>
          </mc:Fallback>
        </mc:AlternateContent>
      </w: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69504" behindDoc="0" locked="0" layoutInCell="1" allowOverlap="1" wp14:anchorId="32129533" wp14:editId="0DF289DE">
                <wp:simplePos x="0" y="0"/>
                <wp:positionH relativeFrom="margin">
                  <wp:posOffset>32385</wp:posOffset>
                </wp:positionH>
                <wp:positionV relativeFrom="paragraph">
                  <wp:posOffset>150495</wp:posOffset>
                </wp:positionV>
                <wp:extent cx="86360" cy="635"/>
                <wp:effectExtent l="7620" t="8255" r="1079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4FFD2" id="Прямая соединительная линия 2"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" strokeweight=".99pt">
                <v:stroke joinstyle="miter"/>
                <w10:wrap anchorx="margin"/>
              </v:line>
            </w:pict>
          </mc:Fallback>
        </mc:AlternateContent>
      </w: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70528" behindDoc="0" locked="0" layoutInCell="1" allowOverlap="1" wp14:anchorId="2C9FAFF0" wp14:editId="052D5D10">
                <wp:simplePos x="0" y="0"/>
                <wp:positionH relativeFrom="margin">
                  <wp:posOffset>31750</wp:posOffset>
                </wp:positionH>
                <wp:positionV relativeFrom="paragraph">
                  <wp:posOffset>156845</wp:posOffset>
                </wp:positionV>
                <wp:extent cx="635" cy="86360"/>
                <wp:effectExtent l="6985" t="1460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A6545" id="Прямая соединительная линия 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" strokeweight=".99pt">
                <v:stroke joinstyle="miter"/>
                <w10:wrap anchorx="margin"/>
              </v:line>
            </w:pict>
          </mc:Fallback>
        </mc:AlternateContent>
      </w:r>
    </w:p>
    <w:p w14:paraId="2BF67B4E"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Про затвердження проекту землеустрою</w:t>
      </w:r>
    </w:p>
    <w:p w14:paraId="29E51C1B"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щодо відведення земельної ділянки</w:t>
      </w:r>
    </w:p>
    <w:p w14:paraId="5573F732"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приватної власності, цільове призначення</w:t>
      </w:r>
    </w:p>
    <w:p w14:paraId="5CDF2CA1"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якої змінюється</w:t>
      </w:r>
    </w:p>
    <w:p w14:paraId="78BFF2CD" w14:textId="77777777" w:rsidR="008D04A2" w:rsidRPr="008D04A2" w:rsidRDefault="008D04A2" w:rsidP="008D04A2">
      <w:pPr>
        <w:keepNext/>
        <w:keepLines/>
        <w:spacing w:before="0" w:after="0" w:line="240" w:lineRule="auto"/>
        <w:rPr>
          <w:rFonts w:ascii="Times New Roman" w:eastAsia="Calibri" w:hAnsi="Times New Roman" w:cs="Times New Roman"/>
          <w:sz w:val="24"/>
          <w:szCs w:val="24"/>
        </w:rPr>
      </w:pPr>
    </w:p>
    <w:p w14:paraId="76D2AC4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Розглянувши заяву громадянина Бабенко С.В. від 16.09.2021, про затвердження проекту землеустрою щодо відведення земельної ділянки приватної власності, цільове призначення якої змінюється, відповідно до статей 12, 20  Земельного кодексу, статтею, 20,25 Закону України «Про землеустрій», керуючись статтею 26 Закону України «Про місцеве самоврядування в Україні», міська рада </w:t>
      </w:r>
    </w:p>
    <w:p w14:paraId="0B27880B"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069AD1A9" w14:textId="1D94A103"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1. Затвердити гр. Бабенко Сергію Вікторовичу (</w:t>
      </w:r>
      <w:r w:rsidR="00D57E44">
        <w:rPr>
          <w:rFonts w:ascii="Times New Roman" w:eastAsia="Calibri" w:hAnsi="Times New Roman" w:cs="Times New Roman"/>
          <w:sz w:val="24"/>
          <w:szCs w:val="24"/>
          <w:lang w:eastAsia="ru-RU"/>
        </w:rPr>
        <w:t>****</w:t>
      </w:r>
      <w:r w:rsidRPr="008D04A2">
        <w:rPr>
          <w:rFonts w:ascii="Times New Roman" w:eastAsia="Calibri" w:hAnsi="Times New Roman" w:cs="Times New Roman"/>
          <w:sz w:val="24"/>
          <w:szCs w:val="24"/>
          <w:lang w:eastAsia="ru-RU"/>
        </w:rPr>
        <w:t xml:space="preserve">) проект землеустрою, щодо відведення земельної ділянки, цільове призначення якої змінюється на «для будівництва і обслуговування жилого будинку, господарських будівель і споруд» площею 0,5528 га, кадастровий номер 1420988400:04:000:0123,  розташованої на території Сіверської міської ради Бахмутського району Донецької області за </w:t>
      </w:r>
      <w:proofErr w:type="spellStart"/>
      <w:r w:rsidRPr="008D04A2">
        <w:rPr>
          <w:rFonts w:ascii="Times New Roman" w:eastAsia="Calibri" w:hAnsi="Times New Roman" w:cs="Times New Roman"/>
          <w:sz w:val="24"/>
          <w:szCs w:val="24"/>
          <w:lang w:eastAsia="ru-RU"/>
        </w:rPr>
        <w:t>адресою</w:t>
      </w:r>
      <w:proofErr w:type="spellEnd"/>
      <w:r w:rsidRPr="008D04A2">
        <w:rPr>
          <w:rFonts w:ascii="Times New Roman" w:eastAsia="Calibri" w:hAnsi="Times New Roman" w:cs="Times New Roman"/>
          <w:sz w:val="24"/>
          <w:szCs w:val="24"/>
          <w:lang w:eastAsia="ru-RU"/>
        </w:rPr>
        <w:t>: с. Свято-Покровське, вул. Поштова, буд. 18.</w:t>
      </w:r>
    </w:p>
    <w:p w14:paraId="7C69F4B1"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Змінити цільове призначення земельної ділянки площею 0,5528 га (кадастровий номер 1420988400:04:000:0123), розташованої  по вул. Поштова, буд. 18. в с. Свято-Покровське, яка перебуває в приватній власності гр. Бабенко Сергія Вікторовича «для будівництва і обслуговування житлового будинку, господарських будівель і споруд».</w:t>
      </w:r>
    </w:p>
    <w:p w14:paraId="07DD224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3. Громадянину Бабенко Сергію Вікторовичу здійснити заходи щодо внесення до Державного земельного кадастру відомостей (зміни до них)  про земельну ділянку та державної реєстрації речових прав на земельну ділянку. </w:t>
      </w:r>
    </w:p>
    <w:p w14:paraId="497836D6"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4. Контроль за виконанням покласти на постійну комісію з питань житлово-комунального господарства, землекористування та екології (Бабенко).</w:t>
      </w:r>
    </w:p>
    <w:p w14:paraId="23DC890F"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5E82CBB4"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                                                                                   Андрій ЧЕРНЯЄВ</w:t>
      </w:r>
    </w:p>
    <w:p w14:paraId="5ACDAEA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5436919D" w14:textId="69F1B732" w:rsidR="008D04A2" w:rsidRDefault="008D04A2" w:rsidP="008D04A2">
      <w:pPr>
        <w:spacing w:before="0" w:after="0" w:line="240" w:lineRule="auto"/>
        <w:rPr>
          <w:rFonts w:ascii="Times New Roman" w:eastAsia="Times New Roman" w:hAnsi="Times New Roman" w:cs="Times New Roman"/>
          <w:sz w:val="24"/>
          <w:szCs w:val="24"/>
          <w:lang w:eastAsia="ru-RU"/>
        </w:rPr>
      </w:pPr>
    </w:p>
    <w:p w14:paraId="7E45A7A5"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5D115DBB">
          <v:shape id="_x0000_i1058" type="#_x0000_t75" style="width:34pt;height:43.5pt" o:ole="" filled="t">
            <v:fill color2="black"/>
            <v:imagedata r:id="rId6" o:title=""/>
          </v:shape>
          <o:OLEObject Type="Embed" ProgID="Word.Picture.8" ShapeID="_x0000_i1058" DrawAspect="Content" ObjectID="_1697352183" r:id="rId57"/>
        </w:object>
      </w:r>
    </w:p>
    <w:p w14:paraId="513D678A"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3BBA0A0D"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6B20644B"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54B48DB3"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2DAD00FE"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610BD881"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1ABA67AA" w14:textId="77777777" w:rsidTr="00F67289">
        <w:trPr>
          <w:jc w:val="center"/>
        </w:trPr>
        <w:tc>
          <w:tcPr>
            <w:tcW w:w="3095" w:type="dxa"/>
            <w:hideMark/>
          </w:tcPr>
          <w:p w14:paraId="1E7DAA9A" w14:textId="480A6532"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56069256" w14:textId="0C2A54D6"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528D684" w14:textId="5C13F025"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№8/18 - 354</w:t>
            </w:r>
          </w:p>
        </w:tc>
      </w:tr>
    </w:tbl>
    <w:p w14:paraId="10889F78" w14:textId="645A8015" w:rsidR="00D57E44" w:rsidRDefault="00D57E44" w:rsidP="008D04A2">
      <w:pPr>
        <w:spacing w:before="0" w:after="0" w:line="240" w:lineRule="auto"/>
        <w:rPr>
          <w:rFonts w:ascii="Times New Roman" w:eastAsia="Times New Roman" w:hAnsi="Times New Roman" w:cs="Times New Roman"/>
          <w:sz w:val="24"/>
          <w:szCs w:val="24"/>
          <w:lang w:eastAsia="ru-RU"/>
        </w:rPr>
      </w:pPr>
    </w:p>
    <w:p w14:paraId="79151860" w14:textId="77777777" w:rsidR="00D57E44" w:rsidRPr="008D04A2" w:rsidRDefault="00D57E44" w:rsidP="008D04A2">
      <w:pPr>
        <w:spacing w:before="0" w:after="0" w:line="240" w:lineRule="auto"/>
        <w:rPr>
          <w:rFonts w:ascii="Times New Roman" w:eastAsia="Times New Roman" w:hAnsi="Times New Roman" w:cs="Times New Roman"/>
          <w:sz w:val="24"/>
          <w:szCs w:val="24"/>
          <w:lang w:eastAsia="ru-RU"/>
        </w:rPr>
      </w:pPr>
    </w:p>
    <w:p w14:paraId="4C7D270D"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Про надання дозволу на розробку </w:t>
      </w:r>
    </w:p>
    <w:p w14:paraId="784FF097"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проекту землеустрою щодо</w:t>
      </w:r>
    </w:p>
    <w:p w14:paraId="2DCDCD03"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відведення земельної ділянки </w:t>
      </w:r>
    </w:p>
    <w:p w14:paraId="4B3EC52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громадянину</w:t>
      </w:r>
    </w:p>
    <w:p w14:paraId="421F4E6D"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Радченку С.В.</w:t>
      </w:r>
    </w:p>
    <w:p w14:paraId="461087D6"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p>
    <w:p w14:paraId="0337E73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2AE3E51"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Розглянувши заяву гр. Радченка С.В. від 16.09.2021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1995D47"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339C51F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0F009300"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24141190" w14:textId="50186862" w:rsidR="008D04A2" w:rsidRPr="008D04A2" w:rsidRDefault="008D04A2" w:rsidP="00706A62">
      <w:pPr>
        <w:numPr>
          <w:ilvl w:val="0"/>
          <w:numId w:val="14"/>
        </w:num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Надати дозвіл гр. Радченку Сергію Володимировичу, (паспорт </w:t>
      </w:r>
      <w:r w:rsidR="00D57E44">
        <w:rPr>
          <w:rFonts w:ascii="Times New Roman" w:eastAsia="Times New Roman" w:hAnsi="Times New Roman" w:cs="Times New Roman"/>
          <w:sz w:val="24"/>
          <w:szCs w:val="24"/>
          <w:lang w:eastAsia="ru-RU"/>
        </w:rPr>
        <w:t>***</w:t>
      </w:r>
      <w:r w:rsidRPr="008D04A2">
        <w:rPr>
          <w:rFonts w:ascii="Times New Roman" w:eastAsia="Times New Roman" w:hAnsi="Times New Roman" w:cs="Times New Roman"/>
          <w:sz w:val="24"/>
          <w:szCs w:val="24"/>
          <w:lang w:eastAsia="ru-RU"/>
        </w:rPr>
        <w:t xml:space="preserve">), що зареєстрований за </w:t>
      </w:r>
      <w:proofErr w:type="spellStart"/>
      <w:r w:rsidRPr="008D04A2">
        <w:rPr>
          <w:rFonts w:ascii="Times New Roman" w:eastAsia="Times New Roman" w:hAnsi="Times New Roman" w:cs="Times New Roman"/>
          <w:sz w:val="24"/>
          <w:szCs w:val="24"/>
          <w:lang w:eastAsia="ru-RU"/>
        </w:rPr>
        <w:t>адресою</w:t>
      </w:r>
      <w:proofErr w:type="spellEnd"/>
      <w:r w:rsidRPr="008D04A2">
        <w:rPr>
          <w:rFonts w:ascii="Times New Roman" w:eastAsia="Times New Roman" w:hAnsi="Times New Roman" w:cs="Times New Roman"/>
          <w:sz w:val="24"/>
          <w:szCs w:val="24"/>
          <w:lang w:eastAsia="ru-RU"/>
        </w:rPr>
        <w:t>: вул. Зелена, буд. 43, м. Сіверськ, на розробку проекту землеустрою щодо відведення земельної ділянки в оренду площею до 5,0000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м. Сіверськ.</w:t>
      </w:r>
    </w:p>
    <w:p w14:paraId="30F27B62" w14:textId="77777777" w:rsidR="008D04A2" w:rsidRPr="008D04A2" w:rsidRDefault="008D04A2" w:rsidP="00706A62">
      <w:pPr>
        <w:numPr>
          <w:ilvl w:val="0"/>
          <w:numId w:val="14"/>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Рекомендувати гр. Радченку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1742FA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155C7D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2E0E56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58CCF61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4A096BC7"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66789D90"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Міський голова                                                                                             Андрій ЧЕРНЯЄВ</w:t>
      </w:r>
    </w:p>
    <w:p w14:paraId="3C418936"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br w:type="page"/>
      </w:r>
    </w:p>
    <w:p w14:paraId="4719A031" w14:textId="4B1BC551"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06DC3B2"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2FB7FCE6">
          <v:shape id="_x0000_i1059" type="#_x0000_t75" style="width:34pt;height:43.5pt" o:ole="" filled="t">
            <v:fill color2="black"/>
            <v:imagedata r:id="rId6" o:title=""/>
          </v:shape>
          <o:OLEObject Type="Embed" ProgID="Word.Picture.8" ShapeID="_x0000_i1059" DrawAspect="Content" ObjectID="_1697352184" r:id="rId58"/>
        </w:object>
      </w:r>
    </w:p>
    <w:p w14:paraId="4DF949B9"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6F8E11AD"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38490106"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63B921AA"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504D5278"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4161AC05"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2F1A7750" w14:textId="77777777" w:rsidTr="00F67289">
        <w:trPr>
          <w:jc w:val="center"/>
        </w:trPr>
        <w:tc>
          <w:tcPr>
            <w:tcW w:w="3095" w:type="dxa"/>
            <w:hideMark/>
          </w:tcPr>
          <w:p w14:paraId="5B112145" w14:textId="2E6F2412"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B362BA8" w14:textId="1DB3D729"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2835B2D6" w14:textId="21C28F4C"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№8/18 - 355</w:t>
            </w:r>
          </w:p>
        </w:tc>
      </w:tr>
    </w:tbl>
    <w:p w14:paraId="036D8DAB" w14:textId="1CE09969" w:rsidR="00D57E44" w:rsidRDefault="00D57E44"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6F6A2523" w14:textId="77777777" w:rsidR="00D57E44" w:rsidRPr="008D04A2" w:rsidRDefault="00D57E44"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D236460"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p>
    <w:p w14:paraId="11CE88ED"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Про затвердження технічної </w:t>
      </w:r>
    </w:p>
    <w:p w14:paraId="3B679B9A"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документації із землеустрою щодо</w:t>
      </w:r>
    </w:p>
    <w:p w14:paraId="10C942EF"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встановлення (відновлення) меж земельної </w:t>
      </w:r>
    </w:p>
    <w:p w14:paraId="1419721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ділянки в натурі (на місцевості)</w:t>
      </w:r>
      <w:r w:rsidRPr="008D04A2">
        <w:rPr>
          <w:rFonts w:ascii="Times New Roman" w:eastAsia="Calibri" w:hAnsi="Times New Roman" w:cs="Times New Roman"/>
          <w:sz w:val="24"/>
          <w:szCs w:val="24"/>
          <w:lang w:val="ru-RU" w:eastAsia="ru-RU"/>
        </w:rPr>
        <w:t xml:space="preserve"> та передачу</w:t>
      </w:r>
    </w:p>
    <w:p w14:paraId="2F3A96BA"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її у власність громадянину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w:t>
      </w:r>
    </w:p>
    <w:p w14:paraId="75B52426" w14:textId="77777777" w:rsidR="008D04A2" w:rsidRPr="008D04A2" w:rsidRDefault="008D04A2" w:rsidP="008D04A2">
      <w:pPr>
        <w:keepNext/>
        <w:keepLines/>
        <w:spacing w:before="0" w:after="0" w:line="240" w:lineRule="auto"/>
        <w:rPr>
          <w:rFonts w:ascii="Times New Roman" w:eastAsia="Times New Roman" w:hAnsi="Times New Roman" w:cs="Times New Roman"/>
          <w:sz w:val="24"/>
          <w:szCs w:val="24"/>
        </w:rPr>
      </w:pPr>
    </w:p>
    <w:p w14:paraId="4138CA0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Розглянувши заяву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 від 01.09.2021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AAC457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7DF2B468"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62FFFE7A" w14:textId="4355BC0B"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1. Затвердити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Петру Олексійовичу (паспорт </w:t>
      </w:r>
      <w:r w:rsidR="00D57E44">
        <w:rPr>
          <w:rFonts w:ascii="Times New Roman" w:eastAsia="Calibri" w:hAnsi="Times New Roman" w:cs="Times New Roman"/>
          <w:sz w:val="24"/>
          <w:szCs w:val="24"/>
          <w:lang w:eastAsia="ru-RU"/>
        </w:rPr>
        <w:t>***</w:t>
      </w:r>
      <w:r w:rsidRPr="008D04A2">
        <w:rPr>
          <w:rFonts w:ascii="Times New Roman" w:eastAsia="Calibri" w:hAnsi="Times New Roman" w:cs="Times New Roman"/>
          <w:sz w:val="24"/>
          <w:szCs w:val="24"/>
          <w:lang w:eastAsia="ru-RU"/>
        </w:rPr>
        <w:t xml:space="preserve">), який мешкає: вул. Поштова, буд. 10, </w:t>
      </w:r>
      <w:proofErr w:type="spellStart"/>
      <w:r w:rsidRPr="008D04A2">
        <w:rPr>
          <w:rFonts w:ascii="Times New Roman" w:eastAsia="Calibri" w:hAnsi="Times New Roman" w:cs="Times New Roman"/>
          <w:sz w:val="24"/>
          <w:szCs w:val="24"/>
          <w:lang w:eastAsia="ru-RU"/>
        </w:rPr>
        <w:t>с.Свято</w:t>
      </w:r>
      <w:proofErr w:type="spellEnd"/>
      <w:r w:rsidRPr="008D04A2">
        <w:rPr>
          <w:rFonts w:ascii="Times New Roman" w:eastAsia="Calibri" w:hAnsi="Times New Roman" w:cs="Times New Roman"/>
          <w:sz w:val="24"/>
          <w:szCs w:val="24"/>
          <w:lang w:eastAsia="ru-RU"/>
        </w:rPr>
        <w:t xml:space="preserve">-Покровське Бахмутського району Донецької області,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та споруд (присадибна ділянка), розташована за </w:t>
      </w:r>
      <w:proofErr w:type="spellStart"/>
      <w:r w:rsidRPr="008D04A2">
        <w:rPr>
          <w:rFonts w:ascii="Times New Roman" w:eastAsia="Calibri" w:hAnsi="Times New Roman" w:cs="Times New Roman"/>
          <w:sz w:val="24"/>
          <w:szCs w:val="24"/>
          <w:lang w:eastAsia="ru-RU"/>
        </w:rPr>
        <w:t>адресою</w:t>
      </w:r>
      <w:proofErr w:type="spellEnd"/>
      <w:r w:rsidRPr="008D04A2">
        <w:rPr>
          <w:rFonts w:ascii="Times New Roman" w:eastAsia="Calibri" w:hAnsi="Times New Roman" w:cs="Times New Roman"/>
          <w:sz w:val="24"/>
          <w:szCs w:val="24"/>
          <w:lang w:eastAsia="ru-RU"/>
        </w:rPr>
        <w:t>: вул. Поштова, буд. 10, с. Свято-Покровське, Бахмутського району Донецької області із земель житлової та громадської забудови, комунальної власності Сіверської міської ради.</w:t>
      </w:r>
    </w:p>
    <w:p w14:paraId="11D2828A"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2. Передати у власність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 означену у пункті 1 цього рішення земельну ділянку площею 0,2500 га, кадастровий номер 1420988400:04:000:0148, розташовану за </w:t>
      </w:r>
      <w:proofErr w:type="spellStart"/>
      <w:r w:rsidRPr="008D04A2">
        <w:rPr>
          <w:rFonts w:ascii="Times New Roman" w:eastAsia="Calibri" w:hAnsi="Times New Roman" w:cs="Times New Roman"/>
          <w:sz w:val="24"/>
          <w:szCs w:val="24"/>
          <w:lang w:eastAsia="ru-RU"/>
        </w:rPr>
        <w:t>адресою</w:t>
      </w:r>
      <w:proofErr w:type="spellEnd"/>
      <w:r w:rsidRPr="008D04A2">
        <w:rPr>
          <w:rFonts w:ascii="Times New Roman" w:eastAsia="Calibri" w:hAnsi="Times New Roman" w:cs="Times New Roman"/>
          <w:sz w:val="24"/>
          <w:szCs w:val="24"/>
          <w:lang w:eastAsia="ru-RU"/>
        </w:rPr>
        <w:t>: вул. Поштова, буд.10, с. Свято-Покровське,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53E6910B"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3. Рекомендувати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 оформити право власності на землю згідно чинного законодавства. </w:t>
      </w:r>
    </w:p>
    <w:p w14:paraId="4F57339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5F6293C6"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63CBF90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231E7E08"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63D5BA9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196524B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583DD70B" w14:textId="77777777" w:rsidR="008D04A2" w:rsidRPr="002E7AC5" w:rsidRDefault="008D04A2" w:rsidP="008D04A2">
      <w:pPr>
        <w:spacing w:before="0" w:after="0" w:line="240" w:lineRule="auto"/>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Міський голова</w:t>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t>Андрій ЧЕРНЯЄВ</w:t>
      </w:r>
    </w:p>
    <w:p w14:paraId="52380811" w14:textId="561FA14E" w:rsidR="008D04A2" w:rsidRDefault="008D04A2" w:rsidP="008D04A2">
      <w:pPr>
        <w:spacing w:before="0" w:after="0" w:line="240" w:lineRule="auto"/>
        <w:rPr>
          <w:rFonts w:ascii="Times New Roman" w:eastAsia="Times New Roman" w:hAnsi="Times New Roman" w:cs="Times New Roman"/>
          <w:sz w:val="24"/>
          <w:szCs w:val="24"/>
          <w:lang w:eastAsia="ru-RU"/>
        </w:rPr>
      </w:pPr>
    </w:p>
    <w:p w14:paraId="167C1544" w14:textId="314882B5" w:rsidR="00D57E44" w:rsidRDefault="00D57E44" w:rsidP="008D04A2">
      <w:pPr>
        <w:spacing w:before="0" w:after="0" w:line="240" w:lineRule="auto"/>
        <w:rPr>
          <w:rFonts w:ascii="Times New Roman" w:eastAsia="Times New Roman" w:hAnsi="Times New Roman" w:cs="Times New Roman"/>
          <w:sz w:val="24"/>
          <w:szCs w:val="24"/>
          <w:lang w:eastAsia="ru-RU"/>
        </w:rPr>
      </w:pPr>
    </w:p>
    <w:p w14:paraId="45CB2BA7" w14:textId="1E566D9A" w:rsidR="00D57E44" w:rsidRDefault="00D57E44" w:rsidP="008D04A2">
      <w:pPr>
        <w:spacing w:before="0" w:after="0" w:line="240" w:lineRule="auto"/>
        <w:rPr>
          <w:rFonts w:ascii="Times New Roman" w:eastAsia="Times New Roman" w:hAnsi="Times New Roman" w:cs="Times New Roman"/>
          <w:sz w:val="24"/>
          <w:szCs w:val="24"/>
          <w:lang w:eastAsia="ru-RU"/>
        </w:rPr>
      </w:pPr>
    </w:p>
    <w:p w14:paraId="74B76ECE" w14:textId="3C22C814" w:rsidR="00D57E44" w:rsidRDefault="00D57E44" w:rsidP="008D04A2">
      <w:pPr>
        <w:spacing w:before="0" w:after="0" w:line="240" w:lineRule="auto"/>
        <w:rPr>
          <w:rFonts w:ascii="Times New Roman" w:eastAsia="Times New Roman" w:hAnsi="Times New Roman" w:cs="Times New Roman"/>
          <w:sz w:val="24"/>
          <w:szCs w:val="24"/>
          <w:lang w:eastAsia="ru-RU"/>
        </w:rPr>
      </w:pPr>
    </w:p>
    <w:p w14:paraId="1D6268D5" w14:textId="635C6461" w:rsidR="00D57E44" w:rsidRDefault="00D57E44" w:rsidP="008D04A2">
      <w:pPr>
        <w:spacing w:before="0" w:after="0" w:line="240" w:lineRule="auto"/>
        <w:rPr>
          <w:rFonts w:ascii="Times New Roman" w:eastAsia="Times New Roman" w:hAnsi="Times New Roman" w:cs="Times New Roman"/>
          <w:sz w:val="24"/>
          <w:szCs w:val="24"/>
          <w:lang w:eastAsia="ru-RU"/>
        </w:rPr>
      </w:pPr>
    </w:p>
    <w:p w14:paraId="6A83D57F" w14:textId="5EA2576E" w:rsidR="00D57E44" w:rsidRDefault="00D57E44" w:rsidP="008D04A2">
      <w:pPr>
        <w:spacing w:before="0" w:after="0" w:line="240" w:lineRule="auto"/>
        <w:rPr>
          <w:rFonts w:ascii="Times New Roman" w:eastAsia="Times New Roman" w:hAnsi="Times New Roman" w:cs="Times New Roman"/>
          <w:sz w:val="24"/>
          <w:szCs w:val="24"/>
          <w:lang w:eastAsia="ru-RU"/>
        </w:rPr>
      </w:pPr>
    </w:p>
    <w:p w14:paraId="1500FF30" w14:textId="624AA150" w:rsidR="00D57E44" w:rsidRDefault="00D57E44" w:rsidP="008D04A2">
      <w:pPr>
        <w:spacing w:before="0" w:after="0" w:line="240" w:lineRule="auto"/>
        <w:rPr>
          <w:rFonts w:ascii="Times New Roman" w:eastAsia="Times New Roman" w:hAnsi="Times New Roman" w:cs="Times New Roman"/>
          <w:sz w:val="24"/>
          <w:szCs w:val="24"/>
          <w:lang w:eastAsia="ru-RU"/>
        </w:rPr>
      </w:pPr>
    </w:p>
    <w:p w14:paraId="641B61D6" w14:textId="09853E8A" w:rsidR="00D57E44" w:rsidRDefault="00D57E44" w:rsidP="008D04A2">
      <w:pPr>
        <w:spacing w:before="0" w:after="0" w:line="240" w:lineRule="auto"/>
        <w:rPr>
          <w:rFonts w:ascii="Times New Roman" w:eastAsia="Times New Roman" w:hAnsi="Times New Roman" w:cs="Times New Roman"/>
          <w:sz w:val="24"/>
          <w:szCs w:val="24"/>
          <w:lang w:eastAsia="ru-RU"/>
        </w:rPr>
      </w:pPr>
    </w:p>
    <w:p w14:paraId="149E7566"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3DB645BF">
          <v:shape id="_x0000_i1060" type="#_x0000_t75" style="width:34pt;height:43.5pt" o:ole="" filled="t">
            <v:fill color2="black"/>
            <v:imagedata r:id="rId6" o:title=""/>
          </v:shape>
          <o:OLEObject Type="Embed" ProgID="Word.Picture.8" ShapeID="_x0000_i1060" DrawAspect="Content" ObjectID="_1697352185" r:id="rId59"/>
        </w:object>
      </w:r>
    </w:p>
    <w:p w14:paraId="1E0A88B2"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152AE8D0"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2A32265E"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60F69D78"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7003DCB5"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5F36FCF8"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48D8B31F" w14:textId="77777777" w:rsidTr="00F67289">
        <w:trPr>
          <w:jc w:val="center"/>
        </w:trPr>
        <w:tc>
          <w:tcPr>
            <w:tcW w:w="3095" w:type="dxa"/>
            <w:hideMark/>
          </w:tcPr>
          <w:p w14:paraId="5B93A19D" w14:textId="390BF93A"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49ABF6FA" w14:textId="0DD412A5"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52EA0B9" w14:textId="364F988B"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№8/18 - 356</w:t>
            </w:r>
          </w:p>
        </w:tc>
      </w:tr>
    </w:tbl>
    <w:p w14:paraId="74EEF40B" w14:textId="77777777" w:rsidR="00D57E44" w:rsidRPr="008D04A2" w:rsidRDefault="00D57E44" w:rsidP="008D04A2">
      <w:pPr>
        <w:spacing w:before="0" w:after="0" w:line="240" w:lineRule="auto"/>
        <w:rPr>
          <w:rFonts w:ascii="Times New Roman" w:eastAsia="Times New Roman" w:hAnsi="Times New Roman" w:cs="Times New Roman"/>
          <w:sz w:val="24"/>
          <w:szCs w:val="24"/>
          <w:lang w:eastAsia="ru-RU"/>
        </w:rPr>
      </w:pPr>
    </w:p>
    <w:p w14:paraId="4A9A4399"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Про  надання дозволу на розробку</w:t>
      </w:r>
    </w:p>
    <w:p w14:paraId="1B20331B"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технічної документації</w:t>
      </w:r>
    </w:p>
    <w:p w14:paraId="3D554336"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із землеустрою щодо інвентаризації</w:t>
      </w:r>
    </w:p>
    <w:p w14:paraId="0B00557F"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земель комунальної власності</w:t>
      </w:r>
    </w:p>
    <w:p w14:paraId="26DCABAD"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сільськогосподарського призначення</w:t>
      </w:r>
    </w:p>
    <w:p w14:paraId="7AB2CAB6"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для ведення товарного</w:t>
      </w:r>
    </w:p>
    <w:p w14:paraId="3817912B"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сільськогосподарського виробництва</w:t>
      </w:r>
      <w:r w:rsidRPr="008D04A2">
        <w:rPr>
          <w:rFonts w:ascii="Times New Roman" w:eastAsia="Times New Roman" w:hAnsi="Times New Roman" w:cs="Times New Roman"/>
          <w:szCs w:val="22"/>
        </w:rPr>
        <w:t xml:space="preserve"> СФГ «Обрій» </w:t>
      </w:r>
      <w:r w:rsidRPr="008D04A2">
        <w:rPr>
          <w:rFonts w:ascii="Times New Roman" w:eastAsia="Times New Roman" w:hAnsi="Times New Roman" w:cs="Times New Roman"/>
          <w:sz w:val="24"/>
          <w:szCs w:val="24"/>
        </w:rPr>
        <w:t xml:space="preserve"> </w:t>
      </w:r>
    </w:p>
    <w:p w14:paraId="7B28EB92" w14:textId="77777777" w:rsidR="008D04A2" w:rsidRPr="008D04A2" w:rsidRDefault="008D04A2" w:rsidP="008D04A2">
      <w:pPr>
        <w:spacing w:before="0" w:after="0" w:line="240" w:lineRule="auto"/>
        <w:jc w:val="both"/>
        <w:rPr>
          <w:rFonts w:ascii="Times New Roman" w:eastAsia="Times New Roman" w:hAnsi="Times New Roman" w:cs="Times New Roman"/>
          <w:i/>
          <w:sz w:val="24"/>
          <w:szCs w:val="24"/>
          <w:lang w:eastAsia="ru-RU"/>
        </w:rPr>
      </w:pPr>
    </w:p>
    <w:p w14:paraId="6BE22EC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клопотання  голови СФГ «Обрій» Бабенко Сергія Вікторовича від 08.09.2021 р. щодо зміни виду угідь  земельної ділянки, переданої в оренду  СФГ «Обрій» для ведення товарного сільськогосподарського виробництва (КВЦПЗ 01.01), площею </w:t>
      </w:r>
      <w:r w:rsidRPr="008D04A2">
        <w:rPr>
          <w:rFonts w:ascii="Times New Roman" w:eastAsia="Times New Roman" w:hAnsi="Times New Roman" w:cs="Times New Roman"/>
          <w:sz w:val="24"/>
          <w:szCs w:val="24"/>
          <w:lang w:eastAsia="uk-UA"/>
        </w:rPr>
        <w:t>21,9702 га</w:t>
      </w:r>
      <w:r w:rsidRPr="008D04A2">
        <w:rPr>
          <w:rFonts w:ascii="Times New Roman" w:eastAsia="Times New Roman" w:hAnsi="Times New Roman" w:cs="Times New Roman"/>
          <w:sz w:val="24"/>
          <w:szCs w:val="24"/>
          <w:lang w:eastAsia="ru-RU"/>
        </w:rPr>
        <w:t>, кадастровий номер: 1420988400:03:000:0104, що розташована на території Сіверської міської ради (за межами населеного пункту) Бахмутського району, Донецької обл.  із «сіножаті» на «рілля», враховуючи належне виконання умов та обов’язків договору оренди земельних ділянок від 13 жовтня 2009 року та зареєстрованого у Артемівському райвідділі ДРФ «ЦДЗК» від 31.03.2014 року за №5177461 зі змінами від 12.04.2019 року, керуючись ст.26 Закону України «Про місцеве самоврядування в Україні», ст.52 Закону України «Про землеустрій»  ст.ст.12, 116, 135-136  Земельного кодексу України, міська рада</w:t>
      </w:r>
    </w:p>
    <w:p w14:paraId="5F299A7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5A1822D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6AFDA137"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F1EB8A3" w14:textId="77777777" w:rsidR="008D04A2" w:rsidRPr="008D04A2" w:rsidRDefault="008D04A2" w:rsidP="00706A62">
      <w:pPr>
        <w:numPr>
          <w:ilvl w:val="0"/>
          <w:numId w:val="15"/>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Надати дозвіл Селянському (фермерському) господарству «Обрій»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w:t>
      </w:r>
      <w:r w:rsidRPr="008D04A2">
        <w:rPr>
          <w:rFonts w:ascii="Times New Roman" w:eastAsia="Times New Roman" w:hAnsi="Times New Roman" w:cs="Times New Roman"/>
          <w:sz w:val="24"/>
          <w:szCs w:val="24"/>
          <w:lang w:eastAsia="ru-RU"/>
        </w:rPr>
        <w:t xml:space="preserve"> </w:t>
      </w:r>
      <w:r w:rsidRPr="008D04A2">
        <w:rPr>
          <w:rFonts w:ascii="Times New Roman" w:eastAsia="Times New Roman" w:hAnsi="Times New Roman" w:cs="Times New Roman"/>
          <w:sz w:val="24"/>
          <w:szCs w:val="24"/>
        </w:rPr>
        <w:t xml:space="preserve">площею 21,9702 га, кадастровий номер: 1420988400:03:000:0104, </w:t>
      </w:r>
      <w:r w:rsidRPr="008D04A2">
        <w:rPr>
          <w:rFonts w:ascii="Times New Roman" w:eastAsia="Times New Roman" w:hAnsi="Times New Roman" w:cs="Times New Roman"/>
          <w:szCs w:val="22"/>
        </w:rPr>
        <w:t xml:space="preserve">переданих в оренду  </w:t>
      </w:r>
      <w:proofErr w:type="spellStart"/>
      <w:r w:rsidRPr="008D04A2">
        <w:rPr>
          <w:rFonts w:ascii="Times New Roman" w:eastAsia="Times New Roman" w:hAnsi="Times New Roman" w:cs="Times New Roman"/>
          <w:szCs w:val="22"/>
        </w:rPr>
        <w:t>СФГ«Обрій</w:t>
      </w:r>
      <w:proofErr w:type="spellEnd"/>
      <w:r w:rsidRPr="008D04A2">
        <w:rPr>
          <w:rFonts w:ascii="Times New Roman" w:eastAsia="Times New Roman" w:hAnsi="Times New Roman" w:cs="Times New Roman"/>
          <w:szCs w:val="22"/>
        </w:rPr>
        <w:t>»</w:t>
      </w:r>
      <w:r w:rsidRPr="008D04A2">
        <w:rPr>
          <w:rFonts w:ascii="Times New Roman" w:eastAsia="Times New Roman" w:hAnsi="Times New Roman" w:cs="Times New Roman"/>
          <w:sz w:val="24"/>
          <w:szCs w:val="24"/>
          <w:lang w:eastAsia="ru-RU"/>
        </w:rPr>
        <w:t xml:space="preserve"> згідно </w:t>
      </w:r>
      <w:r w:rsidRPr="008D04A2">
        <w:rPr>
          <w:rFonts w:ascii="Times New Roman" w:eastAsia="Times New Roman" w:hAnsi="Times New Roman" w:cs="Times New Roman"/>
          <w:szCs w:val="22"/>
        </w:rPr>
        <w:t>договору оренди земельних ділянок від 13 жовтня 2009 року зареєстрованого у Артемівському райвідділі ДРФ «ЦДЗК» від 31.03.2014 року за №5177461, зі змінами від 14.04.2019 року</w:t>
      </w:r>
      <w:r w:rsidRPr="008D04A2">
        <w:rPr>
          <w:rFonts w:ascii="Times New Roman" w:eastAsia="Times New Roman" w:hAnsi="Times New Roman" w:cs="Times New Roman"/>
          <w:sz w:val="24"/>
          <w:szCs w:val="24"/>
        </w:rPr>
        <w:t xml:space="preserve">. </w:t>
      </w:r>
    </w:p>
    <w:p w14:paraId="789E1037" w14:textId="77777777" w:rsidR="008D04A2" w:rsidRPr="008D04A2" w:rsidRDefault="008D04A2" w:rsidP="00706A62">
      <w:pPr>
        <w:numPr>
          <w:ilvl w:val="0"/>
          <w:numId w:val="15"/>
        </w:numPr>
        <w:spacing w:before="0" w:after="0" w:line="240" w:lineRule="auto"/>
        <w:ind w:left="0" w:firstLine="709"/>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Селянському (фермерському) господарству «Обрій»  забезпечити подання на затвердження сесією міської ради розроблену та погоджену в установленому Законом порядку технічну документацію із землеустрою щодо інвентаризації земельних ділянок комунальної власності, зазначених в п.1 даного Рішення.</w:t>
      </w:r>
    </w:p>
    <w:p w14:paraId="62E1075D" w14:textId="77777777" w:rsidR="008D04A2" w:rsidRPr="008D04A2" w:rsidRDefault="008D04A2" w:rsidP="00706A62">
      <w:pPr>
        <w:numPr>
          <w:ilvl w:val="0"/>
          <w:numId w:val="15"/>
        </w:numPr>
        <w:spacing w:before="0" w:after="0" w:line="240" w:lineRule="auto"/>
        <w:ind w:left="0" w:firstLine="709"/>
        <w:rPr>
          <w:rFonts w:ascii="Times New Roman" w:eastAsia="Times New Roman" w:hAnsi="Times New Roman" w:cs="Times New Roman"/>
          <w:sz w:val="24"/>
          <w:szCs w:val="24"/>
          <w:lang w:eastAsia="uk-UA"/>
        </w:rPr>
      </w:pPr>
      <w:r w:rsidRPr="008D04A2">
        <w:rPr>
          <w:rFonts w:ascii="Times New Roman" w:eastAsia="Times New Roman" w:hAnsi="Times New Roman" w:cs="Times New Roman"/>
          <w:color w:val="000000"/>
          <w:sz w:val="24"/>
          <w:szCs w:val="24"/>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6DE45E83" w14:textId="77777777" w:rsidR="008D04A2" w:rsidRPr="008D04A2" w:rsidRDefault="008D04A2" w:rsidP="008D04A2">
      <w:pPr>
        <w:spacing w:before="0" w:after="0" w:line="240" w:lineRule="auto"/>
        <w:rPr>
          <w:rFonts w:ascii="Times New Roman" w:eastAsia="Times New Roman" w:hAnsi="Times New Roman" w:cs="Times New Roman"/>
          <w:color w:val="000000"/>
          <w:sz w:val="24"/>
          <w:szCs w:val="24"/>
          <w:lang w:eastAsia="ru-RU"/>
        </w:rPr>
      </w:pPr>
      <w:r w:rsidRPr="008D04A2">
        <w:rPr>
          <w:rFonts w:ascii="Times New Roman" w:eastAsia="Times New Roman" w:hAnsi="Times New Roman" w:cs="Times New Roman"/>
          <w:sz w:val="24"/>
          <w:szCs w:val="24"/>
          <w:lang w:eastAsia="uk-UA"/>
        </w:rPr>
        <w:t> </w:t>
      </w:r>
      <w:r w:rsidRPr="008D04A2">
        <w:rPr>
          <w:rFonts w:ascii="Times New Roman" w:eastAsia="Times New Roman" w:hAnsi="Times New Roman" w:cs="Times New Roman"/>
          <w:color w:val="000000"/>
          <w:sz w:val="24"/>
          <w:szCs w:val="24"/>
          <w:lang w:eastAsia="ru-RU"/>
        </w:rPr>
        <w:t>            Міський голова                                                                        Андрій ЧЕРНЯЄВ</w:t>
      </w:r>
      <w:r w:rsidRPr="008D04A2">
        <w:rPr>
          <w:rFonts w:ascii="Times New Roman" w:eastAsia="Times New Roman" w:hAnsi="Times New Roman" w:cs="Times New Roman"/>
          <w:color w:val="000000"/>
          <w:sz w:val="24"/>
          <w:szCs w:val="24"/>
          <w:lang w:eastAsia="ru-RU"/>
        </w:rPr>
        <w:br w:type="page"/>
      </w:r>
    </w:p>
    <w:p w14:paraId="6081C712" w14:textId="77777777" w:rsidR="00D57E44" w:rsidRDefault="00D57E44" w:rsidP="008D04A2">
      <w:pPr>
        <w:spacing w:before="0" w:after="0" w:line="240" w:lineRule="auto"/>
        <w:rPr>
          <w:rFonts w:ascii="Times New Roman" w:eastAsia="Calibri" w:hAnsi="Times New Roman" w:cs="Times New Roman"/>
          <w:sz w:val="26"/>
          <w:szCs w:val="26"/>
          <w:lang w:eastAsia="ru-RU"/>
        </w:rPr>
      </w:pPr>
    </w:p>
    <w:p w14:paraId="6AC70492"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7804CA04">
          <v:shape id="_x0000_i1061" type="#_x0000_t75" style="width:34pt;height:43.5pt" o:ole="" filled="t">
            <v:fill color2="black"/>
            <v:imagedata r:id="rId6" o:title=""/>
          </v:shape>
          <o:OLEObject Type="Embed" ProgID="Word.Picture.8" ShapeID="_x0000_i1061" DrawAspect="Content" ObjectID="_1697352186" r:id="rId60"/>
        </w:object>
      </w:r>
    </w:p>
    <w:p w14:paraId="70073E76"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60F42495"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112C61BE"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6EAE61EE"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32EFD23C"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35611B7E"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77845D83" w14:textId="77777777" w:rsidTr="00F67289">
        <w:trPr>
          <w:jc w:val="center"/>
        </w:trPr>
        <w:tc>
          <w:tcPr>
            <w:tcW w:w="3095" w:type="dxa"/>
            <w:hideMark/>
          </w:tcPr>
          <w:p w14:paraId="6968867D" w14:textId="529C98A1"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69FC61D1" w14:textId="59BAC50D"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12418B29" w14:textId="17BC5311"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№8/18 - 357</w:t>
            </w:r>
          </w:p>
        </w:tc>
      </w:tr>
    </w:tbl>
    <w:p w14:paraId="4F507F47" w14:textId="77777777" w:rsidR="00D57E44" w:rsidRDefault="00D57E44" w:rsidP="008D04A2">
      <w:pPr>
        <w:spacing w:before="0" w:after="0" w:line="240" w:lineRule="auto"/>
        <w:rPr>
          <w:rFonts w:ascii="Times New Roman" w:eastAsia="Calibri" w:hAnsi="Times New Roman" w:cs="Times New Roman"/>
          <w:sz w:val="26"/>
          <w:szCs w:val="26"/>
          <w:lang w:eastAsia="ru-RU"/>
        </w:rPr>
      </w:pPr>
    </w:p>
    <w:p w14:paraId="654BEBD9" w14:textId="77777777" w:rsidR="00D57E44" w:rsidRDefault="00D57E44" w:rsidP="008D04A2">
      <w:pPr>
        <w:spacing w:before="0" w:after="0" w:line="240" w:lineRule="auto"/>
        <w:rPr>
          <w:rFonts w:ascii="Times New Roman" w:eastAsia="Calibri" w:hAnsi="Times New Roman" w:cs="Times New Roman"/>
          <w:sz w:val="26"/>
          <w:szCs w:val="26"/>
          <w:lang w:eastAsia="ru-RU"/>
        </w:rPr>
      </w:pPr>
    </w:p>
    <w:p w14:paraId="25A572F3" w14:textId="5E2FA7F9"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Про надання дозволу на розробку </w:t>
      </w:r>
    </w:p>
    <w:p w14:paraId="573789B3"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проекту землеустрою щодо</w:t>
      </w:r>
    </w:p>
    <w:p w14:paraId="08AA856D"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відведення земельної ділянки </w:t>
      </w:r>
    </w:p>
    <w:p w14:paraId="10CD619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 оренду Сіверському міському</w:t>
      </w:r>
    </w:p>
    <w:p w14:paraId="3224CFA5"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споживчому товариству</w:t>
      </w:r>
      <w:r w:rsidRPr="008D04A2">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eastAsia="ru-RU"/>
        </w:rPr>
        <w:t>для обслуговування</w:t>
      </w:r>
    </w:p>
    <w:p w14:paraId="493EA9DC" w14:textId="77777777" w:rsidR="008D04A2" w:rsidRPr="002E7AC5"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 нежитлового приміщення магазин №50</w:t>
      </w:r>
      <w:r w:rsidRPr="002E7AC5">
        <w:rPr>
          <w:rFonts w:ascii="Times New Roman" w:eastAsia="Calibri" w:hAnsi="Times New Roman" w:cs="Times New Roman"/>
          <w:sz w:val="26"/>
          <w:szCs w:val="26"/>
          <w:lang w:eastAsia="ru-RU"/>
        </w:rPr>
        <w:t>)</w:t>
      </w:r>
    </w:p>
    <w:p w14:paraId="04072A4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21EC9E1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Розглянувши заяву директора Сіверського міського споживчого товариства Фесенко О.Д. від 30.08.2021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8D04A2">
        <w:rPr>
          <w:rFonts w:ascii="Times New Roman" w:eastAsia="Calibri" w:hAnsi="Times New Roman" w:cs="Times New Roman"/>
          <w:sz w:val="26"/>
          <w:szCs w:val="26"/>
          <w:vertAlign w:val="superscript"/>
          <w:lang w:eastAsia="ru-RU"/>
        </w:rPr>
        <w:t>1</w:t>
      </w:r>
      <w:r w:rsidRPr="008D04A2">
        <w:rPr>
          <w:rFonts w:ascii="Times New Roman" w:eastAsia="Calibri" w:hAnsi="Times New Roman" w:cs="Times New Roman"/>
          <w:sz w:val="26"/>
          <w:szCs w:val="26"/>
          <w:lang w:eastAsia="ru-RU"/>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0D7A6F3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2D0A538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0033FA47"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6515362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0,0295 га із земель комунальної власності Сіверської міської ради, для будівництва і обслуговування будівель торгівлі (нежитлове приміщення магазин №50), із земель житлової та громадської забудови, за </w:t>
      </w:r>
      <w:proofErr w:type="spellStart"/>
      <w:r w:rsidRPr="008D04A2">
        <w:rPr>
          <w:rFonts w:ascii="Times New Roman" w:eastAsia="Calibri" w:hAnsi="Times New Roman" w:cs="Times New Roman"/>
          <w:sz w:val="26"/>
          <w:szCs w:val="26"/>
          <w:lang w:eastAsia="ru-RU"/>
        </w:rPr>
        <w:t>адресою</w:t>
      </w:r>
      <w:proofErr w:type="spellEnd"/>
      <w:r w:rsidRPr="008D04A2">
        <w:rPr>
          <w:rFonts w:ascii="Times New Roman" w:eastAsia="Calibri" w:hAnsi="Times New Roman" w:cs="Times New Roman"/>
          <w:sz w:val="26"/>
          <w:szCs w:val="26"/>
          <w:lang w:eastAsia="ru-RU"/>
        </w:rPr>
        <w:t xml:space="preserve">: </w:t>
      </w:r>
      <w:proofErr w:type="spellStart"/>
      <w:r w:rsidRPr="008D04A2">
        <w:rPr>
          <w:rFonts w:ascii="Times New Roman" w:eastAsia="Calibri" w:hAnsi="Times New Roman" w:cs="Times New Roman"/>
          <w:sz w:val="26"/>
          <w:szCs w:val="26"/>
          <w:lang w:eastAsia="ru-RU"/>
        </w:rPr>
        <w:t>с.Серебрянка</w:t>
      </w:r>
      <w:proofErr w:type="spellEnd"/>
      <w:r w:rsidRPr="008D04A2">
        <w:rPr>
          <w:rFonts w:ascii="Times New Roman" w:eastAsia="Calibri" w:hAnsi="Times New Roman" w:cs="Times New Roman"/>
          <w:sz w:val="26"/>
          <w:szCs w:val="26"/>
          <w:lang w:eastAsia="ru-RU"/>
        </w:rPr>
        <w:t>, вул. Центральна, б/н.</w:t>
      </w:r>
    </w:p>
    <w:p w14:paraId="79CB777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DB418A2"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Контроль за </w:t>
      </w:r>
      <w:proofErr w:type="spellStart"/>
      <w:r w:rsidRPr="008D04A2">
        <w:rPr>
          <w:rFonts w:ascii="Times New Roman" w:eastAsia="Calibri" w:hAnsi="Times New Roman" w:cs="Times New Roman"/>
          <w:sz w:val="26"/>
          <w:szCs w:val="26"/>
          <w:lang w:val="ru-RU" w:eastAsia="ru-RU"/>
        </w:rPr>
        <w:t>виконанням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покласти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постійну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комісію</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питань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житлово-комунального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землекористування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(Бабенко).</w:t>
      </w:r>
    </w:p>
    <w:p w14:paraId="5121BC1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1638C16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1A5F5A9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5724119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                                                                                    Андрій ЧЕРНЯЄВ</w:t>
      </w:r>
    </w:p>
    <w:p w14:paraId="1DC40F3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2356A2A3"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10AC3FD1"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63BD4D30"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655E0A48">
          <v:shape id="_x0000_i1062" type="#_x0000_t75" style="width:34pt;height:43.5pt" o:ole="" filled="t">
            <v:fill color2="black"/>
            <v:imagedata r:id="rId6" o:title=""/>
          </v:shape>
          <o:OLEObject Type="Embed" ProgID="Word.Picture.8" ShapeID="_x0000_i1062" DrawAspect="Content" ObjectID="_1697352187" r:id="rId61"/>
        </w:object>
      </w:r>
    </w:p>
    <w:p w14:paraId="70470CE4"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70C67A9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0959E520"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58B7B040"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19F166DC"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5D03D711"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4086BAF7" w14:textId="77777777" w:rsidTr="00F67289">
        <w:trPr>
          <w:jc w:val="center"/>
        </w:trPr>
        <w:tc>
          <w:tcPr>
            <w:tcW w:w="3095" w:type="dxa"/>
            <w:hideMark/>
          </w:tcPr>
          <w:p w14:paraId="775E9C83" w14:textId="6F83DE90"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3A738AB" w14:textId="21F2A454"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41359AF7" w14:textId="312005F3"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№8/18 - 358</w:t>
            </w:r>
          </w:p>
        </w:tc>
      </w:tr>
    </w:tbl>
    <w:p w14:paraId="456A8B29"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1F5A3A5F"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74B491DB"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7D867106" w14:textId="637E05E2"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Про надання дозволу на розробку </w:t>
      </w:r>
    </w:p>
    <w:p w14:paraId="29AAF69B"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проекту землеустрою щодо</w:t>
      </w:r>
    </w:p>
    <w:p w14:paraId="1EC362DD"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відведення земельної ділянки </w:t>
      </w:r>
    </w:p>
    <w:p w14:paraId="48B487DC"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 оренду Сіверському міському</w:t>
      </w:r>
    </w:p>
    <w:p w14:paraId="50CCD904"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споживчому товариству </w:t>
      </w:r>
      <w:r w:rsidRPr="008D04A2">
        <w:rPr>
          <w:rFonts w:ascii="Times New Roman" w:eastAsia="Times New Roman" w:hAnsi="Times New Roman" w:cs="Times New Roman"/>
          <w:sz w:val="26"/>
          <w:szCs w:val="26"/>
          <w:lang w:val="ru-RU" w:eastAsia="ru-RU"/>
        </w:rPr>
        <w:t>(</w:t>
      </w:r>
      <w:r w:rsidRPr="008D04A2">
        <w:rPr>
          <w:rFonts w:ascii="Times New Roman" w:eastAsia="Times New Roman" w:hAnsi="Times New Roman" w:cs="Times New Roman"/>
          <w:sz w:val="26"/>
          <w:szCs w:val="26"/>
          <w:lang w:eastAsia="ru-RU"/>
        </w:rPr>
        <w:t>для обслуговування</w:t>
      </w:r>
    </w:p>
    <w:p w14:paraId="5DAE3CFA" w14:textId="77777777" w:rsidR="008D04A2" w:rsidRPr="002E7AC5"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 нежитлового приміщення магазин №68</w:t>
      </w:r>
      <w:r w:rsidRPr="002E7AC5">
        <w:rPr>
          <w:rFonts w:ascii="Times New Roman" w:eastAsia="Times New Roman" w:hAnsi="Times New Roman" w:cs="Times New Roman"/>
          <w:sz w:val="26"/>
          <w:szCs w:val="26"/>
          <w:lang w:eastAsia="ru-RU"/>
        </w:rPr>
        <w:t>)</w:t>
      </w:r>
    </w:p>
    <w:p w14:paraId="00662A73"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6A773945"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7ADCEE72"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Розглянувши заяву директора Сіверського міського споживчого товариства Фесенко О.Д. від 30.08.2021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8D04A2">
        <w:rPr>
          <w:rFonts w:ascii="Times New Roman" w:eastAsia="Times New Roman" w:hAnsi="Times New Roman" w:cs="Times New Roman"/>
          <w:sz w:val="26"/>
          <w:szCs w:val="26"/>
          <w:vertAlign w:val="superscript"/>
          <w:lang w:eastAsia="ru-RU"/>
        </w:rPr>
        <w:t>1</w:t>
      </w:r>
      <w:r w:rsidRPr="008D04A2">
        <w:rPr>
          <w:rFonts w:ascii="Times New Roman" w:eastAsia="Times New Roman" w:hAnsi="Times New Roman" w:cs="Times New Roman"/>
          <w:sz w:val="26"/>
          <w:szCs w:val="26"/>
          <w:lang w:eastAsia="ru-RU"/>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08B4869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109C66B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5B1E1B41"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2D08681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0,0248 га із земель комунальної власності Сіверської міської ради, для будівництва і обслуговування будівель торгівлі (нежитлове приміщення магазин №68), із земель житлової та громадської забудови, за </w:t>
      </w:r>
      <w:proofErr w:type="spellStart"/>
      <w:r w:rsidRPr="008D04A2">
        <w:rPr>
          <w:rFonts w:ascii="Times New Roman" w:eastAsia="Times New Roman" w:hAnsi="Times New Roman" w:cs="Times New Roman"/>
          <w:sz w:val="26"/>
          <w:szCs w:val="26"/>
          <w:lang w:eastAsia="ru-RU"/>
        </w:rPr>
        <w:t>адресою</w:t>
      </w:r>
      <w:proofErr w:type="spellEnd"/>
      <w:r w:rsidRPr="008D04A2">
        <w:rPr>
          <w:rFonts w:ascii="Times New Roman" w:eastAsia="Times New Roman" w:hAnsi="Times New Roman" w:cs="Times New Roman"/>
          <w:sz w:val="26"/>
          <w:szCs w:val="26"/>
          <w:lang w:eastAsia="ru-RU"/>
        </w:rPr>
        <w:t xml:space="preserve">: </w:t>
      </w:r>
      <w:proofErr w:type="spellStart"/>
      <w:r w:rsidRPr="008D04A2">
        <w:rPr>
          <w:rFonts w:ascii="Times New Roman" w:eastAsia="Times New Roman" w:hAnsi="Times New Roman" w:cs="Times New Roman"/>
          <w:sz w:val="26"/>
          <w:szCs w:val="26"/>
          <w:lang w:eastAsia="ru-RU"/>
        </w:rPr>
        <w:t>с.Серебрянка</w:t>
      </w:r>
      <w:proofErr w:type="spellEnd"/>
      <w:r w:rsidRPr="008D04A2">
        <w:rPr>
          <w:rFonts w:ascii="Times New Roman" w:eastAsia="Times New Roman" w:hAnsi="Times New Roman" w:cs="Times New Roman"/>
          <w:sz w:val="26"/>
          <w:szCs w:val="26"/>
          <w:lang w:eastAsia="ru-RU"/>
        </w:rPr>
        <w:t>, вул. Центральна, б/н.</w:t>
      </w:r>
    </w:p>
    <w:p w14:paraId="368E7EF8"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3A9BB8D" w14:textId="77777777" w:rsidR="008D04A2" w:rsidRPr="008D04A2" w:rsidRDefault="008D04A2" w:rsidP="008D04A2">
      <w:pPr>
        <w:spacing w:before="0" w:after="160" w:line="256" w:lineRule="auto"/>
        <w:rPr>
          <w:rFonts w:ascii="Times New Roman" w:eastAsia="Times New Roman" w:hAnsi="Times New Roman" w:cs="Times New Roman"/>
          <w:sz w:val="26"/>
          <w:szCs w:val="26"/>
          <w:lang w:val="ru-RU"/>
        </w:rPr>
      </w:pPr>
      <w:r w:rsidRPr="008D04A2">
        <w:rPr>
          <w:rFonts w:ascii="Times New Roman" w:eastAsia="Times New Roman" w:hAnsi="Times New Roman" w:cs="Times New Roman"/>
          <w:sz w:val="26"/>
          <w:szCs w:val="26"/>
          <w:lang w:val="ru-RU"/>
        </w:rPr>
        <w:t xml:space="preserve">3. Контроль за </w:t>
      </w:r>
      <w:proofErr w:type="spellStart"/>
      <w:r w:rsidRPr="008D04A2">
        <w:rPr>
          <w:rFonts w:ascii="Times New Roman" w:eastAsia="Times New Roman" w:hAnsi="Times New Roman" w:cs="Times New Roman"/>
          <w:sz w:val="26"/>
          <w:szCs w:val="26"/>
          <w:lang w:val="ru-RU"/>
        </w:rPr>
        <w:t>виконанням</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покласти</w:t>
      </w:r>
      <w:proofErr w:type="spellEnd"/>
      <w:r w:rsidRPr="008D04A2">
        <w:rPr>
          <w:rFonts w:ascii="Times New Roman" w:eastAsia="Times New Roman" w:hAnsi="Times New Roman" w:cs="Times New Roman"/>
          <w:sz w:val="26"/>
          <w:szCs w:val="26"/>
          <w:lang w:val="ru-RU"/>
        </w:rPr>
        <w:t xml:space="preserve"> на </w:t>
      </w:r>
      <w:proofErr w:type="spellStart"/>
      <w:r w:rsidRPr="008D04A2">
        <w:rPr>
          <w:rFonts w:ascii="Times New Roman" w:eastAsia="Times New Roman" w:hAnsi="Times New Roman" w:cs="Times New Roman"/>
          <w:sz w:val="26"/>
          <w:szCs w:val="26"/>
          <w:lang w:val="ru-RU"/>
        </w:rPr>
        <w:t>постійну</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комісію</w:t>
      </w:r>
      <w:proofErr w:type="spellEnd"/>
      <w:r w:rsidRPr="008D04A2">
        <w:rPr>
          <w:rFonts w:ascii="Times New Roman" w:eastAsia="Times New Roman" w:hAnsi="Times New Roman" w:cs="Times New Roman"/>
          <w:sz w:val="26"/>
          <w:szCs w:val="26"/>
          <w:lang w:val="ru-RU"/>
        </w:rPr>
        <w:t xml:space="preserve"> з </w:t>
      </w:r>
      <w:proofErr w:type="spellStart"/>
      <w:r w:rsidRPr="008D04A2">
        <w:rPr>
          <w:rFonts w:ascii="Times New Roman" w:eastAsia="Times New Roman" w:hAnsi="Times New Roman" w:cs="Times New Roman"/>
          <w:sz w:val="26"/>
          <w:szCs w:val="26"/>
          <w:lang w:val="ru-RU"/>
        </w:rPr>
        <w:t>питань</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житлово-комунального</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господарства</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землекористування</w:t>
      </w:r>
      <w:proofErr w:type="spellEnd"/>
      <w:r w:rsidRPr="008D04A2">
        <w:rPr>
          <w:rFonts w:ascii="Times New Roman" w:eastAsia="Times New Roman" w:hAnsi="Times New Roman" w:cs="Times New Roman"/>
          <w:sz w:val="26"/>
          <w:szCs w:val="26"/>
          <w:lang w:val="ru-RU"/>
        </w:rPr>
        <w:t xml:space="preserve"> та </w:t>
      </w:r>
      <w:proofErr w:type="spellStart"/>
      <w:r w:rsidRPr="008D04A2">
        <w:rPr>
          <w:rFonts w:ascii="Times New Roman" w:eastAsia="Times New Roman" w:hAnsi="Times New Roman" w:cs="Times New Roman"/>
          <w:sz w:val="26"/>
          <w:szCs w:val="26"/>
          <w:lang w:val="ru-RU"/>
        </w:rPr>
        <w:t>екології</w:t>
      </w:r>
      <w:proofErr w:type="spellEnd"/>
      <w:r w:rsidRPr="008D04A2">
        <w:rPr>
          <w:rFonts w:ascii="Times New Roman" w:eastAsia="Times New Roman" w:hAnsi="Times New Roman" w:cs="Times New Roman"/>
          <w:sz w:val="26"/>
          <w:szCs w:val="26"/>
          <w:lang w:val="ru-RU"/>
        </w:rPr>
        <w:t xml:space="preserve"> (Бабенко).</w:t>
      </w:r>
    </w:p>
    <w:p w14:paraId="718CC053"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val="ru-RU" w:eastAsia="ru-RU"/>
        </w:rPr>
      </w:pPr>
    </w:p>
    <w:p w14:paraId="3FBB218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0901BE6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22F2ACD8"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52DDA71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64383829"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3C7B9941"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5860286B"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4D5531B1">
          <v:shape id="_x0000_i1063" type="#_x0000_t75" style="width:34pt;height:43.5pt" o:ole="" filled="t">
            <v:fill color2="black"/>
            <v:imagedata r:id="rId6" o:title=""/>
          </v:shape>
          <o:OLEObject Type="Embed" ProgID="Word.Picture.8" ShapeID="_x0000_i1063" DrawAspect="Content" ObjectID="_1697352188" r:id="rId62"/>
        </w:object>
      </w:r>
    </w:p>
    <w:p w14:paraId="7BFB77E5"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79338306"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483680AE"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6DF364A8"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2D696BE1"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405C717A"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6921DBF4" w14:textId="77777777" w:rsidTr="00F67289">
        <w:trPr>
          <w:jc w:val="center"/>
        </w:trPr>
        <w:tc>
          <w:tcPr>
            <w:tcW w:w="3095" w:type="dxa"/>
            <w:hideMark/>
          </w:tcPr>
          <w:p w14:paraId="357A2DE3" w14:textId="6E57AD1E"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2B3F2BC4" w14:textId="750D2648"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317ED0ED" w14:textId="34271E73"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№8/18 - 359</w:t>
            </w:r>
          </w:p>
        </w:tc>
      </w:tr>
    </w:tbl>
    <w:p w14:paraId="75FFAAAD"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1945334E" w14:textId="7BBD8AA9"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Про затвердження проекту</w:t>
      </w:r>
    </w:p>
    <w:p w14:paraId="0ECDE545"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землеустрою та передачу </w:t>
      </w:r>
    </w:p>
    <w:p w14:paraId="0BE148CF"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 оренду земельної ділянки</w:t>
      </w:r>
    </w:p>
    <w:p w14:paraId="5CB2DE4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Сіверському міському споживчому товариству</w:t>
      </w:r>
    </w:p>
    <w:p w14:paraId="550622A8"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за </w:t>
      </w:r>
      <w:proofErr w:type="spellStart"/>
      <w:r w:rsidRPr="008D04A2">
        <w:rPr>
          <w:rFonts w:ascii="Times New Roman" w:eastAsia="Calibri" w:hAnsi="Times New Roman" w:cs="Times New Roman"/>
          <w:sz w:val="24"/>
          <w:szCs w:val="24"/>
          <w:lang w:eastAsia="ru-RU"/>
        </w:rPr>
        <w:t>адресою</w:t>
      </w:r>
      <w:proofErr w:type="spellEnd"/>
      <w:r w:rsidRPr="008D04A2">
        <w:rPr>
          <w:rFonts w:ascii="Times New Roman" w:eastAsia="Calibri" w:hAnsi="Times New Roman" w:cs="Times New Roman"/>
          <w:sz w:val="24"/>
          <w:szCs w:val="24"/>
          <w:lang w:eastAsia="ru-RU"/>
        </w:rPr>
        <w:t xml:space="preserve">: </w:t>
      </w:r>
      <w:proofErr w:type="spellStart"/>
      <w:r w:rsidRPr="008D04A2">
        <w:rPr>
          <w:rFonts w:ascii="Times New Roman" w:eastAsia="Calibri" w:hAnsi="Times New Roman" w:cs="Times New Roman"/>
          <w:sz w:val="24"/>
          <w:szCs w:val="24"/>
          <w:lang w:eastAsia="ru-RU"/>
        </w:rPr>
        <w:t>м.Сіверськ</w:t>
      </w:r>
      <w:proofErr w:type="spellEnd"/>
      <w:r w:rsidRPr="008D04A2">
        <w:rPr>
          <w:rFonts w:ascii="Times New Roman" w:eastAsia="Calibri" w:hAnsi="Times New Roman" w:cs="Times New Roman"/>
          <w:sz w:val="24"/>
          <w:szCs w:val="24"/>
          <w:lang w:eastAsia="ru-RU"/>
        </w:rPr>
        <w:t>, вул. Зарічна, 35</w:t>
      </w:r>
    </w:p>
    <w:p w14:paraId="676C713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463FC07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16C86B2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21C2A42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4320843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w:t>
      </w:r>
    </w:p>
    <w:p w14:paraId="517C610F" w14:textId="77777777" w:rsidR="008D04A2" w:rsidRPr="008D04A2" w:rsidRDefault="008D04A2" w:rsidP="00706A62">
      <w:pPr>
        <w:numPr>
          <w:ilvl w:val="0"/>
          <w:numId w:val="5"/>
        </w:numPr>
        <w:spacing w:before="0" w:after="0" w:line="240" w:lineRule="auto"/>
        <w:ind w:left="0" w:firstLine="840"/>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w:t>
      </w:r>
      <w:proofErr w:type="spellStart"/>
      <w:r w:rsidRPr="008D04A2">
        <w:rPr>
          <w:rFonts w:ascii="Times New Roman" w:eastAsia="Calibri" w:hAnsi="Times New Roman" w:cs="Times New Roman"/>
          <w:sz w:val="24"/>
          <w:szCs w:val="24"/>
          <w:lang w:eastAsia="ru-RU"/>
        </w:rPr>
        <w:t>адресою</w:t>
      </w:r>
      <w:proofErr w:type="spellEnd"/>
      <w:r w:rsidRPr="008D04A2">
        <w:rPr>
          <w:rFonts w:ascii="Times New Roman" w:eastAsia="Calibri" w:hAnsi="Times New Roman" w:cs="Times New Roman"/>
          <w:sz w:val="24"/>
          <w:szCs w:val="24"/>
          <w:lang w:eastAsia="ru-RU"/>
        </w:rPr>
        <w:t>: м. Сіверськ, вул. Зарічна, 35, (нежитлова будівля магазину №47) Бахмутського району Донецької області.</w:t>
      </w:r>
    </w:p>
    <w:p w14:paraId="2BA44FB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1420910400:00:002:1666, площею 0,0320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№47) по вул. Зарічна, буд. 35, м. Сіверськ, Бахмутського району Донецької області).</w:t>
      </w:r>
    </w:p>
    <w:p w14:paraId="599231EF"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5892889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Calibri" w:hAnsi="Times New Roman" w:cs="Times New Roman"/>
          <w:sz w:val="24"/>
          <w:szCs w:val="24"/>
          <w:lang w:eastAsia="ru-RU"/>
        </w:rPr>
        <w:t>Виниченко</w:t>
      </w:r>
      <w:proofErr w:type="spellEnd"/>
      <w:r w:rsidRPr="008D04A2">
        <w:rPr>
          <w:rFonts w:ascii="Times New Roman" w:eastAsia="Calibri"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088F293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772C7EA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5</w:t>
      </w:r>
      <w:r w:rsidRPr="008D04A2">
        <w:rPr>
          <w:rFonts w:ascii="Times New Roman" w:eastAsia="Calibri" w:hAnsi="Times New Roman" w:cs="Times New Roman"/>
          <w:sz w:val="24"/>
          <w:szCs w:val="24"/>
          <w:lang w:val="ru-RU" w:eastAsia="ru-RU"/>
        </w:rPr>
        <w:t xml:space="preserve">. Контроль за </w:t>
      </w:r>
      <w:proofErr w:type="spellStart"/>
      <w:r w:rsidRPr="008D04A2">
        <w:rPr>
          <w:rFonts w:ascii="Times New Roman" w:eastAsia="Calibri" w:hAnsi="Times New Roman" w:cs="Times New Roman"/>
          <w:sz w:val="24"/>
          <w:szCs w:val="24"/>
          <w:lang w:val="ru-RU" w:eastAsia="ru-RU"/>
        </w:rPr>
        <w:t>виконанням</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покласти</w:t>
      </w:r>
      <w:proofErr w:type="spellEnd"/>
      <w:r w:rsidRPr="008D04A2">
        <w:rPr>
          <w:rFonts w:ascii="Times New Roman" w:eastAsia="Calibri" w:hAnsi="Times New Roman" w:cs="Times New Roman"/>
          <w:sz w:val="24"/>
          <w:szCs w:val="24"/>
          <w:lang w:val="ru-RU" w:eastAsia="ru-RU"/>
        </w:rPr>
        <w:t xml:space="preserve"> на </w:t>
      </w:r>
      <w:proofErr w:type="spellStart"/>
      <w:r w:rsidRPr="008D04A2">
        <w:rPr>
          <w:rFonts w:ascii="Times New Roman" w:eastAsia="Calibri" w:hAnsi="Times New Roman" w:cs="Times New Roman"/>
          <w:sz w:val="24"/>
          <w:szCs w:val="24"/>
          <w:lang w:val="ru-RU" w:eastAsia="ru-RU"/>
        </w:rPr>
        <w:t>постійну</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комісію</w:t>
      </w:r>
      <w:proofErr w:type="spellEnd"/>
      <w:r w:rsidRPr="008D04A2">
        <w:rPr>
          <w:rFonts w:ascii="Times New Roman" w:eastAsia="Calibri" w:hAnsi="Times New Roman" w:cs="Times New Roman"/>
          <w:sz w:val="24"/>
          <w:szCs w:val="24"/>
          <w:lang w:val="ru-RU" w:eastAsia="ru-RU"/>
        </w:rPr>
        <w:t xml:space="preserve"> з </w:t>
      </w:r>
      <w:proofErr w:type="spellStart"/>
      <w:r w:rsidRPr="008D04A2">
        <w:rPr>
          <w:rFonts w:ascii="Times New Roman" w:eastAsia="Calibri" w:hAnsi="Times New Roman" w:cs="Times New Roman"/>
          <w:sz w:val="24"/>
          <w:szCs w:val="24"/>
          <w:lang w:val="ru-RU" w:eastAsia="ru-RU"/>
        </w:rPr>
        <w:t>питань</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житлово-комунального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господарства</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землекористування</w:t>
      </w:r>
      <w:proofErr w:type="spellEnd"/>
      <w:r w:rsidRPr="008D04A2">
        <w:rPr>
          <w:rFonts w:ascii="Times New Roman" w:eastAsia="Calibri" w:hAnsi="Times New Roman" w:cs="Times New Roman"/>
          <w:sz w:val="24"/>
          <w:szCs w:val="24"/>
          <w:lang w:val="ru-RU" w:eastAsia="ru-RU"/>
        </w:rPr>
        <w:t xml:space="preserve"> та </w:t>
      </w:r>
      <w:proofErr w:type="spellStart"/>
      <w:r w:rsidRPr="008D04A2">
        <w:rPr>
          <w:rFonts w:ascii="Times New Roman" w:eastAsia="Calibri" w:hAnsi="Times New Roman" w:cs="Times New Roman"/>
          <w:sz w:val="24"/>
          <w:szCs w:val="24"/>
          <w:lang w:val="ru-RU" w:eastAsia="ru-RU"/>
        </w:rPr>
        <w:t>екології</w:t>
      </w:r>
      <w:proofErr w:type="spellEnd"/>
      <w:r w:rsidRPr="008D04A2">
        <w:rPr>
          <w:rFonts w:ascii="Times New Roman" w:eastAsia="Calibri" w:hAnsi="Times New Roman" w:cs="Times New Roman"/>
          <w:sz w:val="24"/>
          <w:szCs w:val="24"/>
          <w:lang w:val="ru-RU" w:eastAsia="ru-RU"/>
        </w:rPr>
        <w:t xml:space="preserve"> (Бабенко).</w:t>
      </w:r>
    </w:p>
    <w:p w14:paraId="01032FC0"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724B8807"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56AE65FC"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7B8B5A12"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Міський голова</w:t>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t>Андрій ЧЕРНЯЄВ</w:t>
      </w:r>
    </w:p>
    <w:p w14:paraId="2C0B6977"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1F114E28"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7BB21F9C"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65C2C2A5">
          <v:shape id="_x0000_i1064" type="#_x0000_t75" style="width:34pt;height:43.5pt" o:ole="" filled="t">
            <v:fill color2="black"/>
            <v:imagedata r:id="rId6" o:title=""/>
          </v:shape>
          <o:OLEObject Type="Embed" ProgID="Word.Picture.8" ShapeID="_x0000_i1064" DrawAspect="Content" ObjectID="_1697352189" r:id="rId63"/>
        </w:object>
      </w:r>
    </w:p>
    <w:p w14:paraId="7B73A48C"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1E7C78E3"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283650D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46C820AC"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069A34CA"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64E7D5BD"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7F4C3640" w14:textId="77777777" w:rsidTr="00F67289">
        <w:trPr>
          <w:jc w:val="center"/>
        </w:trPr>
        <w:tc>
          <w:tcPr>
            <w:tcW w:w="3095" w:type="dxa"/>
            <w:hideMark/>
          </w:tcPr>
          <w:p w14:paraId="2CFFA1E2" w14:textId="186CC524"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65F215FE" w14:textId="17D72A58"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1342A8A3" w14:textId="740DEE36"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№8/18 - 360</w:t>
            </w:r>
          </w:p>
        </w:tc>
      </w:tr>
    </w:tbl>
    <w:p w14:paraId="4921310A"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0E34A5B3"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2284D6DC" w14:textId="3A171E30"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 затвердження проекту</w:t>
      </w:r>
    </w:p>
    <w:p w14:paraId="5D3386B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землеустрою та передачу </w:t>
      </w:r>
    </w:p>
    <w:p w14:paraId="1CC32D2A"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земельної ділянки</w:t>
      </w:r>
    </w:p>
    <w:p w14:paraId="06A85736"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Сіверському міському споживчому товариству</w:t>
      </w:r>
    </w:p>
    <w:p w14:paraId="032679E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 </w:t>
      </w:r>
      <w:proofErr w:type="spellStart"/>
      <w:r w:rsidRPr="008D04A2">
        <w:rPr>
          <w:rFonts w:ascii="Times New Roman" w:eastAsia="Times New Roman" w:hAnsi="Times New Roman" w:cs="Times New Roman"/>
          <w:sz w:val="24"/>
          <w:szCs w:val="24"/>
          <w:lang w:eastAsia="ru-RU"/>
        </w:rPr>
        <w:t>адресою</w:t>
      </w:r>
      <w:proofErr w:type="spellEnd"/>
      <w:r w:rsidRPr="008D04A2">
        <w:rPr>
          <w:rFonts w:ascii="Times New Roman" w:eastAsia="Times New Roman" w:hAnsi="Times New Roman" w:cs="Times New Roman"/>
          <w:sz w:val="24"/>
          <w:szCs w:val="24"/>
          <w:lang w:eastAsia="ru-RU"/>
        </w:rPr>
        <w:t xml:space="preserve">: </w:t>
      </w:r>
      <w:proofErr w:type="spellStart"/>
      <w:r w:rsidRPr="008D04A2">
        <w:rPr>
          <w:rFonts w:ascii="Times New Roman" w:eastAsia="Times New Roman" w:hAnsi="Times New Roman" w:cs="Times New Roman"/>
          <w:sz w:val="24"/>
          <w:szCs w:val="24"/>
          <w:lang w:eastAsia="ru-RU"/>
        </w:rPr>
        <w:t>м.Сіверськ</w:t>
      </w:r>
      <w:proofErr w:type="spellEnd"/>
      <w:r w:rsidRPr="008D04A2">
        <w:rPr>
          <w:rFonts w:ascii="Times New Roman" w:eastAsia="Times New Roman" w:hAnsi="Times New Roman" w:cs="Times New Roman"/>
          <w:sz w:val="24"/>
          <w:szCs w:val="24"/>
          <w:lang w:eastAsia="ru-RU"/>
        </w:rPr>
        <w:t>, вул. Поштова, 16</w:t>
      </w:r>
    </w:p>
    <w:p w14:paraId="761E563F"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4DFA0D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122AC69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E11E20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5F1814F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w:t>
      </w:r>
    </w:p>
    <w:p w14:paraId="39E8D79E" w14:textId="77777777" w:rsidR="008D04A2" w:rsidRPr="008D04A2" w:rsidRDefault="008D04A2" w:rsidP="00706A62">
      <w:pPr>
        <w:numPr>
          <w:ilvl w:val="0"/>
          <w:numId w:val="16"/>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w:t>
      </w:r>
      <w:proofErr w:type="spellStart"/>
      <w:r w:rsidRPr="008D04A2">
        <w:rPr>
          <w:rFonts w:ascii="Times New Roman" w:eastAsia="Times New Roman" w:hAnsi="Times New Roman" w:cs="Times New Roman"/>
          <w:sz w:val="24"/>
          <w:szCs w:val="24"/>
          <w:lang w:eastAsia="ru-RU"/>
        </w:rPr>
        <w:t>адресою</w:t>
      </w:r>
      <w:proofErr w:type="spellEnd"/>
      <w:r w:rsidRPr="008D04A2">
        <w:rPr>
          <w:rFonts w:ascii="Times New Roman" w:eastAsia="Times New Roman" w:hAnsi="Times New Roman" w:cs="Times New Roman"/>
          <w:sz w:val="24"/>
          <w:szCs w:val="24"/>
          <w:lang w:eastAsia="ru-RU"/>
        </w:rPr>
        <w:t>: м. Сіверськ, вул. Поштова, 16, (нежитлова будівля магазину №70) Бахмутського району Донецької області.</w:t>
      </w:r>
    </w:p>
    <w:p w14:paraId="34A48F5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1420910400:00:002:1668, площею 0,0393 га) терміном на 7(сім)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№70) по вул. Поштова, буд. 16, м. Сіверськ, Бахмутського району Донецької області).</w:t>
      </w:r>
    </w:p>
    <w:p w14:paraId="281C706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6611BB5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4"/>
          <w:szCs w:val="24"/>
          <w:lang w:eastAsia="ru-RU"/>
        </w:rPr>
        <w:t>Виниченко</w:t>
      </w:r>
      <w:proofErr w:type="spellEnd"/>
      <w:r w:rsidRPr="008D04A2">
        <w:rPr>
          <w:rFonts w:ascii="Times New Roman" w:eastAsia="Times New Roman"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514C1BB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6FCF4C8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5</w:t>
      </w:r>
      <w:r w:rsidRPr="008D04A2">
        <w:rPr>
          <w:rFonts w:ascii="Times New Roman" w:eastAsia="Times New Roman" w:hAnsi="Times New Roman" w:cs="Times New Roman"/>
          <w:sz w:val="24"/>
          <w:szCs w:val="24"/>
          <w:lang w:val="ru-RU" w:eastAsia="ru-RU"/>
        </w:rPr>
        <w:t xml:space="preserve">. Контроль за </w:t>
      </w:r>
      <w:proofErr w:type="spellStart"/>
      <w:r w:rsidRPr="008D04A2">
        <w:rPr>
          <w:rFonts w:ascii="Times New Roman" w:eastAsia="Times New Roman" w:hAnsi="Times New Roman" w:cs="Times New Roman"/>
          <w:sz w:val="24"/>
          <w:szCs w:val="24"/>
          <w:lang w:val="ru-RU" w:eastAsia="ru-RU"/>
        </w:rPr>
        <w:t>виконанням</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покласти</w:t>
      </w:r>
      <w:proofErr w:type="spellEnd"/>
      <w:r w:rsidRPr="008D04A2">
        <w:rPr>
          <w:rFonts w:ascii="Times New Roman" w:eastAsia="Times New Roman" w:hAnsi="Times New Roman" w:cs="Times New Roman"/>
          <w:sz w:val="24"/>
          <w:szCs w:val="24"/>
          <w:lang w:val="ru-RU" w:eastAsia="ru-RU"/>
        </w:rPr>
        <w:t xml:space="preserve"> на </w:t>
      </w:r>
      <w:proofErr w:type="spellStart"/>
      <w:r w:rsidRPr="008D04A2">
        <w:rPr>
          <w:rFonts w:ascii="Times New Roman" w:eastAsia="Times New Roman" w:hAnsi="Times New Roman" w:cs="Times New Roman"/>
          <w:sz w:val="24"/>
          <w:szCs w:val="24"/>
          <w:lang w:val="ru-RU" w:eastAsia="ru-RU"/>
        </w:rPr>
        <w:t>постійну</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комісію</w:t>
      </w:r>
      <w:proofErr w:type="spellEnd"/>
      <w:r w:rsidRPr="008D04A2">
        <w:rPr>
          <w:rFonts w:ascii="Times New Roman" w:eastAsia="Times New Roman" w:hAnsi="Times New Roman" w:cs="Times New Roman"/>
          <w:sz w:val="24"/>
          <w:szCs w:val="24"/>
          <w:lang w:val="ru-RU" w:eastAsia="ru-RU"/>
        </w:rPr>
        <w:t xml:space="preserve"> з </w:t>
      </w:r>
      <w:proofErr w:type="spellStart"/>
      <w:r w:rsidRPr="008D04A2">
        <w:rPr>
          <w:rFonts w:ascii="Times New Roman" w:eastAsia="Times New Roman" w:hAnsi="Times New Roman" w:cs="Times New Roman"/>
          <w:sz w:val="24"/>
          <w:szCs w:val="24"/>
          <w:lang w:val="ru-RU" w:eastAsia="ru-RU"/>
        </w:rPr>
        <w:t>питань</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житлово-комунального</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господарства</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землекористування</w:t>
      </w:r>
      <w:proofErr w:type="spellEnd"/>
      <w:r w:rsidRPr="008D04A2">
        <w:rPr>
          <w:rFonts w:ascii="Times New Roman" w:eastAsia="Times New Roman" w:hAnsi="Times New Roman" w:cs="Times New Roman"/>
          <w:sz w:val="24"/>
          <w:szCs w:val="24"/>
          <w:lang w:val="ru-RU" w:eastAsia="ru-RU"/>
        </w:rPr>
        <w:t xml:space="preserve"> та </w:t>
      </w:r>
      <w:proofErr w:type="spellStart"/>
      <w:r w:rsidRPr="008D04A2">
        <w:rPr>
          <w:rFonts w:ascii="Times New Roman" w:eastAsia="Times New Roman" w:hAnsi="Times New Roman" w:cs="Times New Roman"/>
          <w:sz w:val="24"/>
          <w:szCs w:val="24"/>
          <w:lang w:val="ru-RU" w:eastAsia="ru-RU"/>
        </w:rPr>
        <w:t>екології</w:t>
      </w:r>
      <w:proofErr w:type="spellEnd"/>
      <w:r w:rsidRPr="008D04A2">
        <w:rPr>
          <w:rFonts w:ascii="Times New Roman" w:eastAsia="Times New Roman" w:hAnsi="Times New Roman" w:cs="Times New Roman"/>
          <w:sz w:val="24"/>
          <w:szCs w:val="24"/>
          <w:lang w:val="ru-RU" w:eastAsia="ru-RU"/>
        </w:rPr>
        <w:t xml:space="preserve"> (Бабенко).</w:t>
      </w:r>
    </w:p>
    <w:p w14:paraId="7EB7170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50FC496E"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7999D69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1DCAC364" w14:textId="77777777" w:rsidR="008D04A2" w:rsidRPr="008D04A2" w:rsidRDefault="008D04A2" w:rsidP="008D04A2">
      <w:pPr>
        <w:spacing w:before="0" w:after="0" w:line="240" w:lineRule="auto"/>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Міський голова</w:t>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t>Андрій ЧЕРНЯЄВ</w:t>
      </w:r>
    </w:p>
    <w:p w14:paraId="5E22FE64" w14:textId="78261B4B" w:rsidR="008D04A2" w:rsidRDefault="008D04A2" w:rsidP="008D04A2">
      <w:pPr>
        <w:spacing w:before="0" w:after="0" w:line="240" w:lineRule="auto"/>
        <w:rPr>
          <w:rFonts w:ascii="Times New Roman" w:eastAsia="Calibri" w:hAnsi="Times New Roman" w:cs="Times New Roman"/>
          <w:sz w:val="20"/>
          <w:lang w:eastAsia="ru-RU"/>
        </w:rPr>
      </w:pPr>
    </w:p>
    <w:p w14:paraId="68F1FD9C" w14:textId="269B4322" w:rsidR="00D57E44" w:rsidRDefault="00D57E44" w:rsidP="008D04A2">
      <w:pPr>
        <w:spacing w:before="0" w:after="0" w:line="240" w:lineRule="auto"/>
        <w:rPr>
          <w:rFonts w:ascii="Times New Roman" w:eastAsia="Calibri" w:hAnsi="Times New Roman" w:cs="Times New Roman"/>
          <w:sz w:val="20"/>
          <w:lang w:eastAsia="ru-RU"/>
        </w:rPr>
      </w:pPr>
    </w:p>
    <w:p w14:paraId="2D6B33B0" w14:textId="04AAB398" w:rsidR="00D57E44" w:rsidRDefault="00D57E44" w:rsidP="008D04A2">
      <w:pPr>
        <w:spacing w:before="0" w:after="0" w:line="240" w:lineRule="auto"/>
        <w:rPr>
          <w:rFonts w:ascii="Times New Roman" w:eastAsia="Calibri" w:hAnsi="Times New Roman" w:cs="Times New Roman"/>
          <w:sz w:val="20"/>
          <w:lang w:eastAsia="ru-RU"/>
        </w:rPr>
      </w:pPr>
    </w:p>
    <w:p w14:paraId="23B87ABA" w14:textId="7749075C" w:rsidR="00D57E44" w:rsidRDefault="00D57E44" w:rsidP="008D04A2">
      <w:pPr>
        <w:spacing w:before="0" w:after="0" w:line="240" w:lineRule="auto"/>
        <w:rPr>
          <w:rFonts w:ascii="Times New Roman" w:eastAsia="Calibri" w:hAnsi="Times New Roman" w:cs="Times New Roman"/>
          <w:sz w:val="20"/>
          <w:lang w:eastAsia="ru-RU"/>
        </w:rPr>
      </w:pPr>
    </w:p>
    <w:p w14:paraId="47AC53CD" w14:textId="3917B138" w:rsidR="00D57E44" w:rsidRDefault="00D57E44" w:rsidP="008D04A2">
      <w:pPr>
        <w:spacing w:before="0" w:after="0" w:line="240" w:lineRule="auto"/>
        <w:rPr>
          <w:rFonts w:ascii="Times New Roman" w:eastAsia="Calibri" w:hAnsi="Times New Roman" w:cs="Times New Roman"/>
          <w:sz w:val="20"/>
          <w:lang w:eastAsia="ru-RU"/>
        </w:rPr>
      </w:pPr>
    </w:p>
    <w:p w14:paraId="5CF691B3" w14:textId="7A40707E" w:rsidR="00D57E44" w:rsidRDefault="00D57E44" w:rsidP="008D04A2">
      <w:pPr>
        <w:spacing w:before="0" w:after="0" w:line="240" w:lineRule="auto"/>
        <w:rPr>
          <w:rFonts w:ascii="Times New Roman" w:eastAsia="Calibri" w:hAnsi="Times New Roman" w:cs="Times New Roman"/>
          <w:sz w:val="20"/>
          <w:lang w:eastAsia="ru-RU"/>
        </w:rPr>
      </w:pPr>
    </w:p>
    <w:p w14:paraId="15288444" w14:textId="4E66ED29" w:rsidR="00D57E44" w:rsidRDefault="00D57E44" w:rsidP="008D04A2">
      <w:pPr>
        <w:spacing w:before="0" w:after="0" w:line="240" w:lineRule="auto"/>
        <w:rPr>
          <w:rFonts w:ascii="Times New Roman" w:eastAsia="Calibri" w:hAnsi="Times New Roman" w:cs="Times New Roman"/>
          <w:sz w:val="20"/>
          <w:lang w:eastAsia="ru-RU"/>
        </w:rPr>
      </w:pPr>
    </w:p>
    <w:p w14:paraId="379764BA"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71A73B35">
          <v:shape id="_x0000_i1065" type="#_x0000_t75" style="width:34pt;height:43.5pt" o:ole="" filled="t">
            <v:fill color2="black"/>
            <v:imagedata r:id="rId6" o:title=""/>
          </v:shape>
          <o:OLEObject Type="Embed" ProgID="Word.Picture.8" ShapeID="_x0000_i1065" DrawAspect="Content" ObjectID="_1697352190" r:id="rId64"/>
        </w:object>
      </w:r>
    </w:p>
    <w:p w14:paraId="460012CE"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0BDE3D82"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67EA6171"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25A91541"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62A112FD"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58624C79"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7D2FBB2C" w14:textId="77777777" w:rsidTr="00F67289">
        <w:trPr>
          <w:jc w:val="center"/>
        </w:trPr>
        <w:tc>
          <w:tcPr>
            <w:tcW w:w="3095" w:type="dxa"/>
            <w:hideMark/>
          </w:tcPr>
          <w:p w14:paraId="4E1CB29F" w14:textId="7D576F3A"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DFD507C" w14:textId="70E64E0A"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3A056CE7" w14:textId="11CFA649"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№8/18 - 361</w:t>
            </w:r>
          </w:p>
        </w:tc>
      </w:tr>
    </w:tbl>
    <w:p w14:paraId="4AD2283F" w14:textId="77777777" w:rsidR="00D57E44" w:rsidRPr="008D04A2" w:rsidRDefault="00D57E44" w:rsidP="008D04A2">
      <w:pPr>
        <w:spacing w:before="0" w:after="0" w:line="240" w:lineRule="auto"/>
        <w:rPr>
          <w:rFonts w:ascii="Times New Roman" w:eastAsia="Calibri" w:hAnsi="Times New Roman" w:cs="Times New Roman"/>
          <w:sz w:val="20"/>
          <w:lang w:eastAsia="ru-RU"/>
        </w:rPr>
      </w:pPr>
    </w:p>
    <w:p w14:paraId="7F86355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Про затвердження проекту</w:t>
      </w:r>
    </w:p>
    <w:p w14:paraId="5AB943D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землеустрою та передачу </w:t>
      </w:r>
    </w:p>
    <w:p w14:paraId="106C650D"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 оренду земельної ділянки</w:t>
      </w:r>
    </w:p>
    <w:p w14:paraId="296D6450"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Сіверському міському споживчому товариству</w:t>
      </w:r>
    </w:p>
    <w:p w14:paraId="64AE1A91"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за </w:t>
      </w:r>
      <w:proofErr w:type="spellStart"/>
      <w:r w:rsidRPr="008D04A2">
        <w:rPr>
          <w:rFonts w:ascii="Times New Roman" w:eastAsia="Calibri" w:hAnsi="Times New Roman" w:cs="Times New Roman"/>
          <w:sz w:val="24"/>
          <w:szCs w:val="24"/>
          <w:lang w:eastAsia="ru-RU"/>
        </w:rPr>
        <w:t>адресою</w:t>
      </w:r>
      <w:proofErr w:type="spellEnd"/>
      <w:r w:rsidRPr="008D04A2">
        <w:rPr>
          <w:rFonts w:ascii="Times New Roman" w:eastAsia="Calibri" w:hAnsi="Times New Roman" w:cs="Times New Roman"/>
          <w:sz w:val="24"/>
          <w:szCs w:val="24"/>
          <w:lang w:eastAsia="ru-RU"/>
        </w:rPr>
        <w:t xml:space="preserve">: </w:t>
      </w:r>
      <w:proofErr w:type="spellStart"/>
      <w:r w:rsidRPr="008D04A2">
        <w:rPr>
          <w:rFonts w:ascii="Times New Roman" w:eastAsia="Calibri" w:hAnsi="Times New Roman" w:cs="Times New Roman"/>
          <w:sz w:val="24"/>
          <w:szCs w:val="24"/>
          <w:lang w:eastAsia="ru-RU"/>
        </w:rPr>
        <w:t>м.Сіверськ</w:t>
      </w:r>
      <w:proofErr w:type="spellEnd"/>
      <w:r w:rsidRPr="008D04A2">
        <w:rPr>
          <w:rFonts w:ascii="Times New Roman" w:eastAsia="Calibri" w:hAnsi="Times New Roman" w:cs="Times New Roman"/>
          <w:sz w:val="24"/>
          <w:szCs w:val="24"/>
          <w:lang w:eastAsia="ru-RU"/>
        </w:rPr>
        <w:t>, вул. Поштова, 18</w:t>
      </w:r>
    </w:p>
    <w:p w14:paraId="063E0DC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15A39B1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40813DE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3930DFD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2308574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w:t>
      </w:r>
    </w:p>
    <w:p w14:paraId="12084723" w14:textId="77777777" w:rsidR="008D04A2" w:rsidRPr="008D04A2" w:rsidRDefault="008D04A2" w:rsidP="00706A62">
      <w:pPr>
        <w:numPr>
          <w:ilvl w:val="0"/>
          <w:numId w:val="17"/>
        </w:numPr>
        <w:tabs>
          <w:tab w:val="left" w:pos="851"/>
        </w:tabs>
        <w:spacing w:before="0" w:after="0" w:line="240" w:lineRule="auto"/>
        <w:ind w:left="0" w:firstLine="709"/>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w:t>
      </w:r>
      <w:proofErr w:type="spellStart"/>
      <w:r w:rsidRPr="008D04A2">
        <w:rPr>
          <w:rFonts w:ascii="Times New Roman" w:eastAsia="Calibri" w:hAnsi="Times New Roman" w:cs="Times New Roman"/>
          <w:sz w:val="24"/>
          <w:szCs w:val="24"/>
          <w:lang w:eastAsia="ru-RU"/>
        </w:rPr>
        <w:t>адресою</w:t>
      </w:r>
      <w:proofErr w:type="spellEnd"/>
      <w:r w:rsidRPr="008D04A2">
        <w:rPr>
          <w:rFonts w:ascii="Times New Roman" w:eastAsia="Calibri" w:hAnsi="Times New Roman" w:cs="Times New Roman"/>
          <w:sz w:val="24"/>
          <w:szCs w:val="24"/>
          <w:lang w:eastAsia="ru-RU"/>
        </w:rPr>
        <w:t>: м. Сіверськ, вул. Поштова, 1</w:t>
      </w:r>
      <w:r w:rsidRPr="008D04A2">
        <w:rPr>
          <w:rFonts w:ascii="Times New Roman" w:eastAsia="Calibri" w:hAnsi="Times New Roman" w:cs="Times New Roman"/>
          <w:sz w:val="24"/>
          <w:szCs w:val="24"/>
          <w:lang w:val="en-US" w:eastAsia="ru-RU"/>
        </w:rPr>
        <w:t>8</w:t>
      </w:r>
      <w:r w:rsidRPr="008D04A2">
        <w:rPr>
          <w:rFonts w:ascii="Times New Roman" w:eastAsia="Calibri" w:hAnsi="Times New Roman" w:cs="Times New Roman"/>
          <w:sz w:val="24"/>
          <w:szCs w:val="24"/>
          <w:lang w:eastAsia="ru-RU"/>
        </w:rPr>
        <w:t>, (нежитлова будівля магазину №</w:t>
      </w:r>
      <w:r w:rsidRPr="008D04A2">
        <w:rPr>
          <w:rFonts w:ascii="Times New Roman" w:eastAsia="Calibri" w:hAnsi="Times New Roman" w:cs="Times New Roman"/>
          <w:sz w:val="24"/>
          <w:szCs w:val="24"/>
          <w:lang w:val="en-US" w:eastAsia="ru-RU"/>
        </w:rPr>
        <w:t>55</w:t>
      </w:r>
      <w:r w:rsidRPr="008D04A2">
        <w:rPr>
          <w:rFonts w:ascii="Times New Roman" w:eastAsia="Calibri" w:hAnsi="Times New Roman" w:cs="Times New Roman"/>
          <w:sz w:val="24"/>
          <w:szCs w:val="24"/>
          <w:lang w:eastAsia="ru-RU"/>
        </w:rPr>
        <w:t>) Бахмутського району Донецької області.</w:t>
      </w:r>
    </w:p>
    <w:p w14:paraId="629DBA1E"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1420910400:00:002:16</w:t>
      </w:r>
      <w:r w:rsidRPr="008D04A2">
        <w:rPr>
          <w:rFonts w:ascii="Times New Roman" w:eastAsia="Calibri" w:hAnsi="Times New Roman" w:cs="Times New Roman"/>
          <w:sz w:val="24"/>
          <w:szCs w:val="24"/>
          <w:lang w:val="ru-RU" w:eastAsia="ru-RU"/>
        </w:rPr>
        <w:t>73</w:t>
      </w:r>
      <w:r w:rsidRPr="008D04A2">
        <w:rPr>
          <w:rFonts w:ascii="Times New Roman" w:eastAsia="Calibri" w:hAnsi="Times New Roman" w:cs="Times New Roman"/>
          <w:sz w:val="24"/>
          <w:szCs w:val="24"/>
          <w:lang w:eastAsia="ru-RU"/>
        </w:rPr>
        <w:t>, площею 0,0425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№55) по вул. Поштова, буд. 18, м. Сіверськ, Бахмутського району Донецької області).</w:t>
      </w:r>
    </w:p>
    <w:p w14:paraId="57F9F7C6"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2BA34FD5"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Calibri" w:hAnsi="Times New Roman" w:cs="Times New Roman"/>
          <w:sz w:val="24"/>
          <w:szCs w:val="24"/>
          <w:lang w:eastAsia="ru-RU"/>
        </w:rPr>
        <w:t>Виниченко</w:t>
      </w:r>
      <w:proofErr w:type="spellEnd"/>
      <w:r w:rsidRPr="008D04A2">
        <w:rPr>
          <w:rFonts w:ascii="Times New Roman" w:eastAsia="Calibri"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333A5D3F"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6117FC92"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5</w:t>
      </w:r>
      <w:r w:rsidRPr="008D04A2">
        <w:rPr>
          <w:rFonts w:ascii="Times New Roman" w:eastAsia="Calibri" w:hAnsi="Times New Roman" w:cs="Times New Roman"/>
          <w:sz w:val="24"/>
          <w:szCs w:val="24"/>
          <w:lang w:val="ru-RU" w:eastAsia="ru-RU"/>
        </w:rPr>
        <w:t xml:space="preserve">. Контроль за </w:t>
      </w:r>
      <w:proofErr w:type="spellStart"/>
      <w:r w:rsidRPr="008D04A2">
        <w:rPr>
          <w:rFonts w:ascii="Times New Roman" w:eastAsia="Calibri" w:hAnsi="Times New Roman" w:cs="Times New Roman"/>
          <w:sz w:val="24"/>
          <w:szCs w:val="24"/>
          <w:lang w:val="ru-RU" w:eastAsia="ru-RU"/>
        </w:rPr>
        <w:t>виконанням</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покласти</w:t>
      </w:r>
      <w:proofErr w:type="spellEnd"/>
      <w:r w:rsidRPr="008D04A2">
        <w:rPr>
          <w:rFonts w:ascii="Times New Roman" w:eastAsia="Calibri" w:hAnsi="Times New Roman" w:cs="Times New Roman"/>
          <w:sz w:val="24"/>
          <w:szCs w:val="24"/>
          <w:lang w:val="ru-RU" w:eastAsia="ru-RU"/>
        </w:rPr>
        <w:t xml:space="preserve"> на </w:t>
      </w:r>
      <w:proofErr w:type="spellStart"/>
      <w:r w:rsidRPr="008D04A2">
        <w:rPr>
          <w:rFonts w:ascii="Times New Roman" w:eastAsia="Calibri" w:hAnsi="Times New Roman" w:cs="Times New Roman"/>
          <w:sz w:val="24"/>
          <w:szCs w:val="24"/>
          <w:lang w:val="ru-RU" w:eastAsia="ru-RU"/>
        </w:rPr>
        <w:t>постійну</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комісію</w:t>
      </w:r>
      <w:proofErr w:type="spellEnd"/>
      <w:r w:rsidRPr="008D04A2">
        <w:rPr>
          <w:rFonts w:ascii="Times New Roman" w:eastAsia="Calibri" w:hAnsi="Times New Roman" w:cs="Times New Roman"/>
          <w:sz w:val="24"/>
          <w:szCs w:val="24"/>
          <w:lang w:val="ru-RU" w:eastAsia="ru-RU"/>
        </w:rPr>
        <w:t xml:space="preserve"> з </w:t>
      </w:r>
      <w:proofErr w:type="spellStart"/>
      <w:r w:rsidRPr="008D04A2">
        <w:rPr>
          <w:rFonts w:ascii="Times New Roman" w:eastAsia="Calibri" w:hAnsi="Times New Roman" w:cs="Times New Roman"/>
          <w:sz w:val="24"/>
          <w:szCs w:val="24"/>
          <w:lang w:val="ru-RU" w:eastAsia="ru-RU"/>
        </w:rPr>
        <w:t>питань</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житлово-комунального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господарства</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землекористування</w:t>
      </w:r>
      <w:proofErr w:type="spellEnd"/>
      <w:r w:rsidRPr="008D04A2">
        <w:rPr>
          <w:rFonts w:ascii="Times New Roman" w:eastAsia="Calibri" w:hAnsi="Times New Roman" w:cs="Times New Roman"/>
          <w:sz w:val="24"/>
          <w:szCs w:val="24"/>
          <w:lang w:val="ru-RU" w:eastAsia="ru-RU"/>
        </w:rPr>
        <w:t xml:space="preserve"> та </w:t>
      </w:r>
      <w:proofErr w:type="spellStart"/>
      <w:r w:rsidRPr="008D04A2">
        <w:rPr>
          <w:rFonts w:ascii="Times New Roman" w:eastAsia="Calibri" w:hAnsi="Times New Roman" w:cs="Times New Roman"/>
          <w:sz w:val="24"/>
          <w:szCs w:val="24"/>
          <w:lang w:val="ru-RU" w:eastAsia="ru-RU"/>
        </w:rPr>
        <w:t>екології</w:t>
      </w:r>
      <w:proofErr w:type="spellEnd"/>
      <w:r w:rsidRPr="008D04A2">
        <w:rPr>
          <w:rFonts w:ascii="Times New Roman" w:eastAsia="Calibri" w:hAnsi="Times New Roman" w:cs="Times New Roman"/>
          <w:sz w:val="24"/>
          <w:szCs w:val="24"/>
          <w:lang w:val="ru-RU" w:eastAsia="ru-RU"/>
        </w:rPr>
        <w:t xml:space="preserve"> (Бабенко).</w:t>
      </w:r>
    </w:p>
    <w:p w14:paraId="7041603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17148BB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0A401F9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59084A87"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Міський голова</w:t>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t>Андрій ЧЕРНЯЄВ</w:t>
      </w:r>
    </w:p>
    <w:p w14:paraId="3370205E" w14:textId="7B5ED2CC" w:rsidR="008D04A2" w:rsidRDefault="008D04A2" w:rsidP="008D04A2">
      <w:pPr>
        <w:spacing w:before="0" w:after="0" w:line="240" w:lineRule="auto"/>
        <w:rPr>
          <w:rFonts w:ascii="Times New Roman" w:eastAsia="Times New Roman" w:hAnsi="Times New Roman" w:cs="Times New Roman"/>
          <w:sz w:val="28"/>
          <w:szCs w:val="28"/>
          <w:lang w:eastAsia="ru-RU"/>
        </w:rPr>
      </w:pPr>
    </w:p>
    <w:p w14:paraId="7FC9DB1C" w14:textId="7DE7BCE0" w:rsidR="00D57E44" w:rsidRDefault="00D57E44" w:rsidP="008D04A2">
      <w:pPr>
        <w:spacing w:before="0" w:after="0" w:line="240" w:lineRule="auto"/>
        <w:rPr>
          <w:rFonts w:ascii="Times New Roman" w:eastAsia="Times New Roman" w:hAnsi="Times New Roman" w:cs="Times New Roman"/>
          <w:sz w:val="28"/>
          <w:szCs w:val="28"/>
          <w:lang w:eastAsia="ru-RU"/>
        </w:rPr>
      </w:pPr>
    </w:p>
    <w:p w14:paraId="3E45D962" w14:textId="18B14FC2" w:rsidR="00D57E44" w:rsidRDefault="00D57E44" w:rsidP="008D04A2">
      <w:pPr>
        <w:spacing w:before="0" w:after="0" w:line="240" w:lineRule="auto"/>
        <w:rPr>
          <w:rFonts w:ascii="Times New Roman" w:eastAsia="Times New Roman" w:hAnsi="Times New Roman" w:cs="Times New Roman"/>
          <w:sz w:val="28"/>
          <w:szCs w:val="28"/>
          <w:lang w:eastAsia="ru-RU"/>
        </w:rPr>
      </w:pPr>
    </w:p>
    <w:p w14:paraId="654D8012" w14:textId="69370E06" w:rsidR="00D57E44" w:rsidRDefault="00D57E44" w:rsidP="008D04A2">
      <w:pPr>
        <w:spacing w:before="0" w:after="0" w:line="240" w:lineRule="auto"/>
        <w:rPr>
          <w:rFonts w:ascii="Times New Roman" w:eastAsia="Times New Roman" w:hAnsi="Times New Roman" w:cs="Times New Roman"/>
          <w:sz w:val="28"/>
          <w:szCs w:val="28"/>
          <w:lang w:eastAsia="ru-RU"/>
        </w:rPr>
      </w:pPr>
    </w:p>
    <w:p w14:paraId="78494DFD" w14:textId="2F41DBFF" w:rsidR="00D57E44" w:rsidRDefault="00D57E44" w:rsidP="008D04A2">
      <w:pPr>
        <w:spacing w:before="0" w:after="0" w:line="240" w:lineRule="auto"/>
        <w:rPr>
          <w:rFonts w:ascii="Times New Roman" w:eastAsia="Times New Roman" w:hAnsi="Times New Roman" w:cs="Times New Roman"/>
          <w:sz w:val="28"/>
          <w:szCs w:val="28"/>
          <w:lang w:eastAsia="ru-RU"/>
        </w:rPr>
      </w:pPr>
    </w:p>
    <w:p w14:paraId="0CA18D7F" w14:textId="2CBDFC08" w:rsidR="00D57E44" w:rsidRDefault="00D57E44" w:rsidP="008D04A2">
      <w:pPr>
        <w:spacing w:before="0" w:after="0" w:line="240" w:lineRule="auto"/>
        <w:rPr>
          <w:rFonts w:ascii="Times New Roman" w:eastAsia="Times New Roman" w:hAnsi="Times New Roman" w:cs="Times New Roman"/>
          <w:sz w:val="28"/>
          <w:szCs w:val="28"/>
          <w:lang w:eastAsia="ru-RU"/>
        </w:rPr>
      </w:pPr>
    </w:p>
    <w:p w14:paraId="42FA5CDA"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3D3C078C">
          <v:shape id="_x0000_i1066" type="#_x0000_t75" style="width:34pt;height:43.5pt" o:ole="" filled="t">
            <v:fill color2="black"/>
            <v:imagedata r:id="rId6" o:title=""/>
          </v:shape>
          <o:OLEObject Type="Embed" ProgID="Word.Picture.8" ShapeID="_x0000_i1066" DrawAspect="Content" ObjectID="_1697352191" r:id="rId65"/>
        </w:object>
      </w:r>
    </w:p>
    <w:p w14:paraId="19C8EC9E"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4C2A1F92"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070A0A65"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273D7CD1"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7CEA1345"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3AF24ADB"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77264DF6" w14:textId="77777777" w:rsidTr="00F67289">
        <w:trPr>
          <w:jc w:val="center"/>
        </w:trPr>
        <w:tc>
          <w:tcPr>
            <w:tcW w:w="3095" w:type="dxa"/>
            <w:hideMark/>
          </w:tcPr>
          <w:p w14:paraId="7C2E9915" w14:textId="254C2260"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22B3BF8E" w14:textId="577762F3"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4C8670D" w14:textId="0A5D18E6"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№8/18 - 362</w:t>
            </w:r>
          </w:p>
        </w:tc>
      </w:tr>
    </w:tbl>
    <w:p w14:paraId="1620A812"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6F969754"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 затвердження проекту</w:t>
      </w:r>
    </w:p>
    <w:p w14:paraId="7F3861E8"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землеустрою та передачу </w:t>
      </w:r>
    </w:p>
    <w:p w14:paraId="3110ECC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земельної ділянки</w:t>
      </w:r>
    </w:p>
    <w:p w14:paraId="7159677C"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Сіверському міському споживчому товариству</w:t>
      </w:r>
    </w:p>
    <w:p w14:paraId="0DE3F949"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 </w:t>
      </w:r>
      <w:proofErr w:type="spellStart"/>
      <w:r w:rsidRPr="008D04A2">
        <w:rPr>
          <w:rFonts w:ascii="Times New Roman" w:eastAsia="Times New Roman" w:hAnsi="Times New Roman" w:cs="Times New Roman"/>
          <w:sz w:val="24"/>
          <w:szCs w:val="24"/>
          <w:lang w:eastAsia="ru-RU"/>
        </w:rPr>
        <w:t>адресою</w:t>
      </w:r>
      <w:proofErr w:type="spellEnd"/>
      <w:r w:rsidRPr="008D04A2">
        <w:rPr>
          <w:rFonts w:ascii="Times New Roman" w:eastAsia="Times New Roman" w:hAnsi="Times New Roman" w:cs="Times New Roman"/>
          <w:sz w:val="24"/>
          <w:szCs w:val="24"/>
          <w:lang w:eastAsia="ru-RU"/>
        </w:rPr>
        <w:t xml:space="preserve">: </w:t>
      </w:r>
      <w:proofErr w:type="spellStart"/>
      <w:r w:rsidRPr="008D04A2">
        <w:rPr>
          <w:rFonts w:ascii="Times New Roman" w:eastAsia="Times New Roman" w:hAnsi="Times New Roman" w:cs="Times New Roman"/>
          <w:sz w:val="24"/>
          <w:szCs w:val="24"/>
          <w:lang w:eastAsia="ru-RU"/>
        </w:rPr>
        <w:t>с.Різниківка</w:t>
      </w:r>
      <w:proofErr w:type="spellEnd"/>
      <w:r w:rsidRPr="008D04A2">
        <w:rPr>
          <w:rFonts w:ascii="Times New Roman" w:eastAsia="Times New Roman" w:hAnsi="Times New Roman" w:cs="Times New Roman"/>
          <w:sz w:val="24"/>
          <w:szCs w:val="24"/>
          <w:lang w:eastAsia="ru-RU"/>
        </w:rPr>
        <w:t>, вул. Центральна, 117</w:t>
      </w:r>
    </w:p>
    <w:p w14:paraId="7DDF151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7239470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1A66EDE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79C265D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31CA4459"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w:t>
      </w:r>
    </w:p>
    <w:p w14:paraId="37ACD064" w14:textId="77777777" w:rsidR="008D04A2" w:rsidRPr="008D04A2" w:rsidRDefault="008D04A2" w:rsidP="00706A62">
      <w:pPr>
        <w:numPr>
          <w:ilvl w:val="0"/>
          <w:numId w:val="18"/>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w:t>
      </w:r>
      <w:proofErr w:type="spellStart"/>
      <w:r w:rsidRPr="008D04A2">
        <w:rPr>
          <w:rFonts w:ascii="Times New Roman" w:eastAsia="Times New Roman" w:hAnsi="Times New Roman" w:cs="Times New Roman"/>
          <w:sz w:val="24"/>
          <w:szCs w:val="24"/>
          <w:lang w:eastAsia="ru-RU"/>
        </w:rPr>
        <w:t>адресою</w:t>
      </w:r>
      <w:proofErr w:type="spellEnd"/>
      <w:r w:rsidRPr="008D04A2">
        <w:rPr>
          <w:rFonts w:ascii="Times New Roman" w:eastAsia="Times New Roman" w:hAnsi="Times New Roman" w:cs="Times New Roman"/>
          <w:sz w:val="24"/>
          <w:szCs w:val="24"/>
          <w:lang w:eastAsia="ru-RU"/>
        </w:rPr>
        <w:t xml:space="preserve">: с. </w:t>
      </w:r>
      <w:proofErr w:type="spellStart"/>
      <w:r w:rsidRPr="008D04A2">
        <w:rPr>
          <w:rFonts w:ascii="Times New Roman" w:eastAsia="Times New Roman" w:hAnsi="Times New Roman" w:cs="Times New Roman"/>
          <w:sz w:val="24"/>
          <w:szCs w:val="24"/>
          <w:lang w:eastAsia="ru-RU"/>
        </w:rPr>
        <w:t>Різниківка</w:t>
      </w:r>
      <w:proofErr w:type="spellEnd"/>
      <w:r w:rsidRPr="008D04A2">
        <w:rPr>
          <w:rFonts w:ascii="Times New Roman" w:eastAsia="Times New Roman" w:hAnsi="Times New Roman" w:cs="Times New Roman"/>
          <w:sz w:val="24"/>
          <w:szCs w:val="24"/>
          <w:lang w:eastAsia="ru-RU"/>
        </w:rPr>
        <w:t>, вул. Центральна, 117, (нежитлова будівля магазину №71) Бахмутського району Донецької області.</w:t>
      </w:r>
    </w:p>
    <w:p w14:paraId="7BC35FC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2. Передати в оренду Сіверському міському споживчому товариству (ЄДРПОУ 01747965), земельну ділянку (кадастровий номер 1420988400:01:030:0001, площею 0,0606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№71) по вул. Центральна, буд. 117, с. </w:t>
      </w:r>
      <w:proofErr w:type="spellStart"/>
      <w:r w:rsidRPr="008D04A2">
        <w:rPr>
          <w:rFonts w:ascii="Times New Roman" w:eastAsia="Times New Roman" w:hAnsi="Times New Roman" w:cs="Times New Roman"/>
          <w:sz w:val="24"/>
          <w:szCs w:val="24"/>
          <w:lang w:eastAsia="ru-RU"/>
        </w:rPr>
        <w:t>Різниківка</w:t>
      </w:r>
      <w:proofErr w:type="spellEnd"/>
      <w:r w:rsidRPr="008D04A2">
        <w:rPr>
          <w:rFonts w:ascii="Times New Roman" w:eastAsia="Times New Roman" w:hAnsi="Times New Roman" w:cs="Times New Roman"/>
          <w:sz w:val="24"/>
          <w:szCs w:val="24"/>
          <w:lang w:eastAsia="ru-RU"/>
        </w:rPr>
        <w:t>, Бахмутського району Донецької області).</w:t>
      </w:r>
    </w:p>
    <w:p w14:paraId="113EFC4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Встановити орендну плату у розмірі 5(п’ять) відсотків від нормативно грошової оцінки земель міста Сіверськ Бахмутського району Донецької області.</w:t>
      </w:r>
    </w:p>
    <w:p w14:paraId="38615B01"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4"/>
          <w:szCs w:val="24"/>
          <w:lang w:eastAsia="ru-RU"/>
        </w:rPr>
        <w:t>Виниченко</w:t>
      </w:r>
      <w:proofErr w:type="spellEnd"/>
      <w:r w:rsidRPr="008D04A2">
        <w:rPr>
          <w:rFonts w:ascii="Times New Roman" w:eastAsia="Times New Roman"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09ED111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66B4EC5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5</w:t>
      </w:r>
      <w:r w:rsidRPr="008D04A2">
        <w:rPr>
          <w:rFonts w:ascii="Times New Roman" w:eastAsia="Times New Roman" w:hAnsi="Times New Roman" w:cs="Times New Roman"/>
          <w:sz w:val="24"/>
          <w:szCs w:val="24"/>
          <w:lang w:val="ru-RU" w:eastAsia="ru-RU"/>
        </w:rPr>
        <w:t xml:space="preserve">. Контроль за </w:t>
      </w:r>
      <w:proofErr w:type="spellStart"/>
      <w:r w:rsidRPr="008D04A2">
        <w:rPr>
          <w:rFonts w:ascii="Times New Roman" w:eastAsia="Times New Roman" w:hAnsi="Times New Roman" w:cs="Times New Roman"/>
          <w:sz w:val="24"/>
          <w:szCs w:val="24"/>
          <w:lang w:val="ru-RU" w:eastAsia="ru-RU"/>
        </w:rPr>
        <w:t>виконанням</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покласти</w:t>
      </w:r>
      <w:proofErr w:type="spellEnd"/>
      <w:r w:rsidRPr="008D04A2">
        <w:rPr>
          <w:rFonts w:ascii="Times New Roman" w:eastAsia="Times New Roman" w:hAnsi="Times New Roman" w:cs="Times New Roman"/>
          <w:sz w:val="24"/>
          <w:szCs w:val="24"/>
          <w:lang w:val="ru-RU" w:eastAsia="ru-RU"/>
        </w:rPr>
        <w:t xml:space="preserve"> на </w:t>
      </w:r>
      <w:proofErr w:type="spellStart"/>
      <w:r w:rsidRPr="008D04A2">
        <w:rPr>
          <w:rFonts w:ascii="Times New Roman" w:eastAsia="Times New Roman" w:hAnsi="Times New Roman" w:cs="Times New Roman"/>
          <w:sz w:val="24"/>
          <w:szCs w:val="24"/>
          <w:lang w:val="ru-RU" w:eastAsia="ru-RU"/>
        </w:rPr>
        <w:t>постійну</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комісію</w:t>
      </w:r>
      <w:proofErr w:type="spellEnd"/>
      <w:r w:rsidRPr="008D04A2">
        <w:rPr>
          <w:rFonts w:ascii="Times New Roman" w:eastAsia="Times New Roman" w:hAnsi="Times New Roman" w:cs="Times New Roman"/>
          <w:sz w:val="24"/>
          <w:szCs w:val="24"/>
          <w:lang w:val="ru-RU" w:eastAsia="ru-RU"/>
        </w:rPr>
        <w:t xml:space="preserve"> з </w:t>
      </w:r>
      <w:proofErr w:type="spellStart"/>
      <w:r w:rsidRPr="008D04A2">
        <w:rPr>
          <w:rFonts w:ascii="Times New Roman" w:eastAsia="Times New Roman" w:hAnsi="Times New Roman" w:cs="Times New Roman"/>
          <w:sz w:val="24"/>
          <w:szCs w:val="24"/>
          <w:lang w:val="ru-RU" w:eastAsia="ru-RU"/>
        </w:rPr>
        <w:t>питань</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житлово-комунального</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господарства</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землекористування</w:t>
      </w:r>
      <w:proofErr w:type="spellEnd"/>
      <w:r w:rsidRPr="008D04A2">
        <w:rPr>
          <w:rFonts w:ascii="Times New Roman" w:eastAsia="Times New Roman" w:hAnsi="Times New Roman" w:cs="Times New Roman"/>
          <w:sz w:val="24"/>
          <w:szCs w:val="24"/>
          <w:lang w:val="ru-RU" w:eastAsia="ru-RU"/>
        </w:rPr>
        <w:t xml:space="preserve"> та </w:t>
      </w:r>
      <w:proofErr w:type="spellStart"/>
      <w:r w:rsidRPr="008D04A2">
        <w:rPr>
          <w:rFonts w:ascii="Times New Roman" w:eastAsia="Times New Roman" w:hAnsi="Times New Roman" w:cs="Times New Roman"/>
          <w:sz w:val="24"/>
          <w:szCs w:val="24"/>
          <w:lang w:val="ru-RU" w:eastAsia="ru-RU"/>
        </w:rPr>
        <w:t>екології</w:t>
      </w:r>
      <w:proofErr w:type="spellEnd"/>
      <w:r w:rsidRPr="008D04A2">
        <w:rPr>
          <w:rFonts w:ascii="Times New Roman" w:eastAsia="Times New Roman" w:hAnsi="Times New Roman" w:cs="Times New Roman"/>
          <w:sz w:val="24"/>
          <w:szCs w:val="24"/>
          <w:lang w:val="ru-RU" w:eastAsia="ru-RU"/>
        </w:rPr>
        <w:t xml:space="preserve"> (Бабенко).</w:t>
      </w:r>
    </w:p>
    <w:p w14:paraId="45DB37F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05FEFCB0"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2230AC6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Міський голова</w:t>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t>Андрій ЧЕРНЯЄВ</w:t>
      </w:r>
    </w:p>
    <w:p w14:paraId="4051C0C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br w:type="page"/>
      </w:r>
    </w:p>
    <w:p w14:paraId="33AB78D4" w14:textId="7DDC6672" w:rsidR="008D04A2" w:rsidRDefault="008D04A2" w:rsidP="008D04A2">
      <w:pPr>
        <w:spacing w:before="0" w:after="0" w:line="240" w:lineRule="auto"/>
        <w:rPr>
          <w:rFonts w:ascii="Times New Roman" w:eastAsia="Times New Roman" w:hAnsi="Times New Roman" w:cs="Times New Roman"/>
          <w:sz w:val="28"/>
          <w:szCs w:val="28"/>
          <w:lang w:eastAsia="ru-RU"/>
        </w:rPr>
      </w:pPr>
    </w:p>
    <w:p w14:paraId="00E4A95D" w14:textId="5F420E67" w:rsidR="00D57E44" w:rsidRDefault="00D57E44" w:rsidP="008D04A2">
      <w:pPr>
        <w:spacing w:before="0" w:after="0" w:line="240" w:lineRule="auto"/>
        <w:rPr>
          <w:rFonts w:ascii="Times New Roman" w:eastAsia="Times New Roman" w:hAnsi="Times New Roman" w:cs="Times New Roman"/>
          <w:sz w:val="28"/>
          <w:szCs w:val="28"/>
          <w:lang w:eastAsia="ru-RU"/>
        </w:rPr>
      </w:pPr>
    </w:p>
    <w:p w14:paraId="444DD6F1"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1C109C6E">
          <v:shape id="_x0000_i1067" type="#_x0000_t75" style="width:34pt;height:43.5pt" o:ole="" filled="t">
            <v:fill color2="black"/>
            <v:imagedata r:id="rId6" o:title=""/>
          </v:shape>
          <o:OLEObject Type="Embed" ProgID="Word.Picture.8" ShapeID="_x0000_i1067" DrawAspect="Content" ObjectID="_1697352192" r:id="rId66"/>
        </w:object>
      </w:r>
    </w:p>
    <w:p w14:paraId="793BB11E"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0206B660"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568F38B2"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4F7EEADE"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53052E33"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08CA356B"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1006A8C2" w14:textId="77777777" w:rsidTr="00F67289">
        <w:trPr>
          <w:jc w:val="center"/>
        </w:trPr>
        <w:tc>
          <w:tcPr>
            <w:tcW w:w="3095" w:type="dxa"/>
            <w:hideMark/>
          </w:tcPr>
          <w:p w14:paraId="50700A02" w14:textId="749E9A41"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753CDB25" w14:textId="60767984"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3AB01447" w14:textId="4A514CEB"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№8/18 - 363</w:t>
            </w:r>
          </w:p>
        </w:tc>
      </w:tr>
    </w:tbl>
    <w:p w14:paraId="5715FB0F"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54472459"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 затвердження проекту</w:t>
      </w:r>
    </w:p>
    <w:p w14:paraId="484A412C"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землеустрою та передачу </w:t>
      </w:r>
    </w:p>
    <w:p w14:paraId="63B322D4"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земельної ділянки</w:t>
      </w:r>
    </w:p>
    <w:p w14:paraId="6A4C03CB"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Сіверському міському споживчому товариству</w:t>
      </w:r>
    </w:p>
    <w:p w14:paraId="013A685A"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 </w:t>
      </w:r>
      <w:proofErr w:type="spellStart"/>
      <w:r w:rsidRPr="008D04A2">
        <w:rPr>
          <w:rFonts w:ascii="Times New Roman" w:eastAsia="Times New Roman" w:hAnsi="Times New Roman" w:cs="Times New Roman"/>
          <w:sz w:val="24"/>
          <w:szCs w:val="24"/>
          <w:lang w:eastAsia="ru-RU"/>
        </w:rPr>
        <w:t>адресою</w:t>
      </w:r>
      <w:proofErr w:type="spellEnd"/>
      <w:r w:rsidRPr="008D04A2">
        <w:rPr>
          <w:rFonts w:ascii="Times New Roman" w:eastAsia="Times New Roman" w:hAnsi="Times New Roman" w:cs="Times New Roman"/>
          <w:sz w:val="24"/>
          <w:szCs w:val="24"/>
          <w:lang w:eastAsia="ru-RU"/>
        </w:rPr>
        <w:t xml:space="preserve">: </w:t>
      </w:r>
      <w:proofErr w:type="spellStart"/>
      <w:r w:rsidRPr="008D04A2">
        <w:rPr>
          <w:rFonts w:ascii="Times New Roman" w:eastAsia="Times New Roman" w:hAnsi="Times New Roman" w:cs="Times New Roman"/>
          <w:sz w:val="24"/>
          <w:szCs w:val="24"/>
          <w:lang w:eastAsia="ru-RU"/>
        </w:rPr>
        <w:t>с.Свято</w:t>
      </w:r>
      <w:proofErr w:type="spellEnd"/>
      <w:r w:rsidRPr="008D04A2">
        <w:rPr>
          <w:rFonts w:ascii="Times New Roman" w:eastAsia="Times New Roman" w:hAnsi="Times New Roman" w:cs="Times New Roman"/>
          <w:sz w:val="24"/>
          <w:szCs w:val="24"/>
          <w:lang w:eastAsia="ru-RU"/>
        </w:rPr>
        <w:t>-Покровське, вул. Поштова, б/н</w:t>
      </w:r>
    </w:p>
    <w:p w14:paraId="38C203D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61AED7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521575D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C56204F"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2F22257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w:t>
      </w:r>
    </w:p>
    <w:p w14:paraId="4C03BA2B" w14:textId="77777777" w:rsidR="008D04A2" w:rsidRPr="008D04A2" w:rsidRDefault="008D04A2" w:rsidP="00706A62">
      <w:pPr>
        <w:numPr>
          <w:ilvl w:val="0"/>
          <w:numId w:val="19"/>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Затвердити проект землеустрою щодо відведення земельної ділянки комунальної власності в оренду Сіверському міському споживчому товариству для будівництва та обслуговування будівель торгівлі (нежитлова будівля магазину №49) із земель житлової та громадської забудови за </w:t>
      </w:r>
      <w:proofErr w:type="spellStart"/>
      <w:r w:rsidRPr="008D04A2">
        <w:rPr>
          <w:rFonts w:ascii="Times New Roman" w:eastAsia="Times New Roman" w:hAnsi="Times New Roman" w:cs="Times New Roman"/>
          <w:sz w:val="24"/>
          <w:szCs w:val="24"/>
          <w:lang w:eastAsia="ru-RU"/>
        </w:rPr>
        <w:t>адресою</w:t>
      </w:r>
      <w:proofErr w:type="spellEnd"/>
      <w:r w:rsidRPr="008D04A2">
        <w:rPr>
          <w:rFonts w:ascii="Times New Roman" w:eastAsia="Times New Roman" w:hAnsi="Times New Roman" w:cs="Times New Roman"/>
          <w:sz w:val="24"/>
          <w:szCs w:val="24"/>
          <w:lang w:eastAsia="ru-RU"/>
        </w:rPr>
        <w:t>: с. Свято-Покровське, вул. Поштова, б/н, Бахмутського району Донецької області.</w:t>
      </w:r>
    </w:p>
    <w:p w14:paraId="4609D41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1420988400:04:000:0110, площею 0,0350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№49) по вул. Поштова, б/н, с. Свято-Покровське, Бахмутського району Донецької області).</w:t>
      </w:r>
    </w:p>
    <w:p w14:paraId="021A79B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4CBBD830"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4"/>
          <w:szCs w:val="24"/>
          <w:lang w:eastAsia="ru-RU"/>
        </w:rPr>
        <w:t>Виниченко</w:t>
      </w:r>
      <w:proofErr w:type="spellEnd"/>
      <w:r w:rsidRPr="008D04A2">
        <w:rPr>
          <w:rFonts w:ascii="Times New Roman" w:eastAsia="Times New Roman"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5D61958F"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03B383E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5</w:t>
      </w:r>
      <w:r w:rsidRPr="008D04A2">
        <w:rPr>
          <w:rFonts w:ascii="Times New Roman" w:eastAsia="Times New Roman" w:hAnsi="Times New Roman" w:cs="Times New Roman"/>
          <w:sz w:val="24"/>
          <w:szCs w:val="24"/>
          <w:lang w:val="ru-RU" w:eastAsia="ru-RU"/>
        </w:rPr>
        <w:t xml:space="preserve">. Контроль за </w:t>
      </w:r>
      <w:proofErr w:type="spellStart"/>
      <w:r w:rsidRPr="008D04A2">
        <w:rPr>
          <w:rFonts w:ascii="Times New Roman" w:eastAsia="Times New Roman" w:hAnsi="Times New Roman" w:cs="Times New Roman"/>
          <w:sz w:val="24"/>
          <w:szCs w:val="24"/>
          <w:lang w:val="ru-RU" w:eastAsia="ru-RU"/>
        </w:rPr>
        <w:t>виконанням</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покласти</w:t>
      </w:r>
      <w:proofErr w:type="spellEnd"/>
      <w:r w:rsidRPr="008D04A2">
        <w:rPr>
          <w:rFonts w:ascii="Times New Roman" w:eastAsia="Times New Roman" w:hAnsi="Times New Roman" w:cs="Times New Roman"/>
          <w:sz w:val="24"/>
          <w:szCs w:val="24"/>
          <w:lang w:val="ru-RU" w:eastAsia="ru-RU"/>
        </w:rPr>
        <w:t xml:space="preserve"> на </w:t>
      </w:r>
      <w:proofErr w:type="spellStart"/>
      <w:r w:rsidRPr="008D04A2">
        <w:rPr>
          <w:rFonts w:ascii="Times New Roman" w:eastAsia="Times New Roman" w:hAnsi="Times New Roman" w:cs="Times New Roman"/>
          <w:sz w:val="24"/>
          <w:szCs w:val="24"/>
          <w:lang w:val="ru-RU" w:eastAsia="ru-RU"/>
        </w:rPr>
        <w:t>постійну</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комісію</w:t>
      </w:r>
      <w:proofErr w:type="spellEnd"/>
      <w:r w:rsidRPr="008D04A2">
        <w:rPr>
          <w:rFonts w:ascii="Times New Roman" w:eastAsia="Times New Roman" w:hAnsi="Times New Roman" w:cs="Times New Roman"/>
          <w:sz w:val="24"/>
          <w:szCs w:val="24"/>
          <w:lang w:val="ru-RU" w:eastAsia="ru-RU"/>
        </w:rPr>
        <w:t xml:space="preserve"> з </w:t>
      </w:r>
      <w:proofErr w:type="spellStart"/>
      <w:r w:rsidRPr="008D04A2">
        <w:rPr>
          <w:rFonts w:ascii="Times New Roman" w:eastAsia="Times New Roman" w:hAnsi="Times New Roman" w:cs="Times New Roman"/>
          <w:sz w:val="24"/>
          <w:szCs w:val="24"/>
          <w:lang w:val="ru-RU" w:eastAsia="ru-RU"/>
        </w:rPr>
        <w:t>питань</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житлово-комунального</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господарства</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землекористування</w:t>
      </w:r>
      <w:proofErr w:type="spellEnd"/>
      <w:r w:rsidRPr="008D04A2">
        <w:rPr>
          <w:rFonts w:ascii="Times New Roman" w:eastAsia="Times New Roman" w:hAnsi="Times New Roman" w:cs="Times New Roman"/>
          <w:sz w:val="24"/>
          <w:szCs w:val="24"/>
          <w:lang w:val="ru-RU" w:eastAsia="ru-RU"/>
        </w:rPr>
        <w:t xml:space="preserve"> та </w:t>
      </w:r>
      <w:proofErr w:type="spellStart"/>
      <w:r w:rsidRPr="008D04A2">
        <w:rPr>
          <w:rFonts w:ascii="Times New Roman" w:eastAsia="Times New Roman" w:hAnsi="Times New Roman" w:cs="Times New Roman"/>
          <w:sz w:val="24"/>
          <w:szCs w:val="24"/>
          <w:lang w:val="ru-RU" w:eastAsia="ru-RU"/>
        </w:rPr>
        <w:t>екології</w:t>
      </w:r>
      <w:proofErr w:type="spellEnd"/>
      <w:r w:rsidRPr="008D04A2">
        <w:rPr>
          <w:rFonts w:ascii="Times New Roman" w:eastAsia="Times New Roman" w:hAnsi="Times New Roman" w:cs="Times New Roman"/>
          <w:sz w:val="24"/>
          <w:szCs w:val="24"/>
          <w:lang w:val="ru-RU" w:eastAsia="ru-RU"/>
        </w:rPr>
        <w:t xml:space="preserve"> (Бабенко).</w:t>
      </w:r>
    </w:p>
    <w:p w14:paraId="18D8703E"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4256B1E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12F380F3" w14:textId="77777777" w:rsidR="008D04A2" w:rsidRPr="008D04A2" w:rsidRDefault="008D04A2" w:rsidP="008D04A2">
      <w:pPr>
        <w:spacing w:before="0" w:after="0" w:line="240" w:lineRule="auto"/>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Міський голова</w:t>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t>Андрій ЧЕРНЯЄВ</w:t>
      </w:r>
    </w:p>
    <w:p w14:paraId="22A6AD31"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3BC0AD6D" w14:textId="014D5568" w:rsidR="008D04A2" w:rsidRDefault="008D04A2" w:rsidP="008D04A2">
      <w:pPr>
        <w:spacing w:before="0" w:after="0" w:line="240" w:lineRule="auto"/>
        <w:rPr>
          <w:rFonts w:ascii="Times New Roman" w:eastAsia="Times New Roman" w:hAnsi="Times New Roman" w:cs="Times New Roman"/>
          <w:sz w:val="28"/>
          <w:szCs w:val="28"/>
          <w:lang w:eastAsia="ru-RU"/>
        </w:rPr>
      </w:pPr>
    </w:p>
    <w:p w14:paraId="0ED219ED" w14:textId="2D3953D8" w:rsidR="00D57E44" w:rsidRDefault="00D57E44" w:rsidP="008D04A2">
      <w:pPr>
        <w:spacing w:before="0" w:after="0" w:line="240" w:lineRule="auto"/>
        <w:rPr>
          <w:rFonts w:ascii="Times New Roman" w:eastAsia="Times New Roman" w:hAnsi="Times New Roman" w:cs="Times New Roman"/>
          <w:sz w:val="28"/>
          <w:szCs w:val="28"/>
          <w:lang w:eastAsia="ru-RU"/>
        </w:rPr>
      </w:pPr>
    </w:p>
    <w:p w14:paraId="0C834D6F"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2AEACB3B">
          <v:shape id="_x0000_i1068" type="#_x0000_t75" style="width:34pt;height:43.5pt" o:ole="" filled="t">
            <v:fill color2="black"/>
            <v:imagedata r:id="rId6" o:title=""/>
          </v:shape>
          <o:OLEObject Type="Embed" ProgID="Word.Picture.8" ShapeID="_x0000_i1068" DrawAspect="Content" ObjectID="_1697352193" r:id="rId67"/>
        </w:object>
      </w:r>
    </w:p>
    <w:p w14:paraId="243E5B3D"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073F0AAE"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18896EAF"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6B67EF43"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0D52C651"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3B8ED756"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480DD4EE" w14:textId="77777777" w:rsidTr="00F67289">
        <w:trPr>
          <w:jc w:val="center"/>
        </w:trPr>
        <w:tc>
          <w:tcPr>
            <w:tcW w:w="3095" w:type="dxa"/>
            <w:hideMark/>
          </w:tcPr>
          <w:p w14:paraId="71E7C3C6" w14:textId="4F5F0CDC"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634E7259" w14:textId="38968BEB"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3859E11" w14:textId="166DA09F"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№8/18 - 364</w:t>
            </w:r>
          </w:p>
        </w:tc>
      </w:tr>
    </w:tbl>
    <w:p w14:paraId="69CA0BBB" w14:textId="77777777" w:rsidR="008D04A2" w:rsidRPr="008D04A2" w:rsidRDefault="008D04A2" w:rsidP="008D04A2">
      <w:pPr>
        <w:spacing w:before="0" w:after="0" w:line="240" w:lineRule="auto"/>
        <w:rPr>
          <w:rFonts w:ascii="Times New Roman" w:eastAsia="Times New Roman" w:hAnsi="Times New Roman" w:cs="Times New Roman"/>
          <w:sz w:val="28"/>
          <w:szCs w:val="28"/>
          <w:lang w:eastAsia="ru-RU"/>
        </w:rPr>
      </w:pPr>
    </w:p>
    <w:p w14:paraId="0730FCAC"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Про затвердження проекту</w:t>
      </w:r>
    </w:p>
    <w:p w14:paraId="7D5A0FF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землеустрою та передачу</w:t>
      </w:r>
    </w:p>
    <w:p w14:paraId="0324AEB7"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 оренду земельних ділянок</w:t>
      </w:r>
    </w:p>
    <w:p w14:paraId="314F465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гр. Шаповалову А.С.</w:t>
      </w:r>
    </w:p>
    <w:p w14:paraId="494B8494"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7129F8F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72419F81"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Розглянувши заяву  гр. Шаповалова А.С. від 20.08.2021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Серебрянка,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5A910E79"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09E5267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3701ED17"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 </w:t>
      </w:r>
    </w:p>
    <w:p w14:paraId="5FF14BDE" w14:textId="77777777" w:rsidR="008D04A2" w:rsidRPr="008D04A2" w:rsidRDefault="008D04A2" w:rsidP="00706A62">
      <w:pPr>
        <w:numPr>
          <w:ilvl w:val="0"/>
          <w:numId w:val="20"/>
        </w:numPr>
        <w:spacing w:before="0" w:after="0" w:line="240" w:lineRule="auto"/>
        <w:ind w:left="0" w:firstLine="709"/>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Затвердити проект землеустрою щодо відведення  земельних ділянок комунальної власності в оренду громадянину Шаповалову Андрію Сергійовичу для сінокосіння і випасання худоби із земель сільськогосподарського призначення (запас) в межах населеного пункту с. Серебрянка Сіверської міської ради Бахмутського району Донецької області кадастрові номери: 1420989200:02:000:0013; 1420989200:02:000:0014;</w:t>
      </w:r>
    </w:p>
    <w:p w14:paraId="46F86C8C" w14:textId="24B7F138" w:rsidR="008D04A2" w:rsidRPr="008D04A2" w:rsidRDefault="008D04A2" w:rsidP="00706A62">
      <w:pPr>
        <w:numPr>
          <w:ilvl w:val="0"/>
          <w:numId w:val="20"/>
        </w:numPr>
        <w:spacing w:before="0" w:after="0" w:line="240" w:lineRule="auto"/>
        <w:ind w:left="0" w:firstLine="709"/>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Передати гр. Шаповалову Андрію Сергійовичу (паспорт </w:t>
      </w:r>
      <w:r w:rsidR="00D57E44">
        <w:rPr>
          <w:rFonts w:ascii="Times New Roman" w:eastAsia="Times New Roman" w:hAnsi="Times New Roman" w:cs="Times New Roman"/>
          <w:sz w:val="26"/>
          <w:szCs w:val="26"/>
          <w:lang w:eastAsia="ru-RU"/>
        </w:rPr>
        <w:t>******</w:t>
      </w:r>
      <w:r w:rsidRPr="008D04A2">
        <w:rPr>
          <w:rFonts w:ascii="Times New Roman" w:eastAsia="Times New Roman" w:hAnsi="Times New Roman" w:cs="Times New Roman"/>
          <w:sz w:val="26"/>
          <w:szCs w:val="26"/>
          <w:lang w:eastAsia="ru-RU"/>
        </w:rPr>
        <w:t xml:space="preserve">), який зареєстрований за </w:t>
      </w:r>
      <w:proofErr w:type="spellStart"/>
      <w:r w:rsidRPr="008D04A2">
        <w:rPr>
          <w:rFonts w:ascii="Times New Roman" w:eastAsia="Times New Roman" w:hAnsi="Times New Roman" w:cs="Times New Roman"/>
          <w:sz w:val="26"/>
          <w:szCs w:val="26"/>
          <w:lang w:eastAsia="ru-RU"/>
        </w:rPr>
        <w:t>адресою</w:t>
      </w:r>
      <w:proofErr w:type="spellEnd"/>
      <w:r w:rsidRPr="008D04A2">
        <w:rPr>
          <w:rFonts w:ascii="Times New Roman" w:eastAsia="Times New Roman" w:hAnsi="Times New Roman" w:cs="Times New Roman"/>
          <w:sz w:val="26"/>
          <w:szCs w:val="26"/>
          <w:lang w:eastAsia="ru-RU"/>
        </w:rPr>
        <w:t xml:space="preserve">: вул. Учбове містечко, гурт. 3, с. Комуніст Харківський району Харківської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Серебрянка Бахмутського району Донецької області, земельні ділянки кадастровий номер: </w:t>
      </w:r>
    </w:p>
    <w:p w14:paraId="43691C16"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1420989200:02:000:0013 площею – 2,1000 га. </w:t>
      </w:r>
    </w:p>
    <w:p w14:paraId="3267610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1420989200:02:000:0014 площею – 6,7000 га.</w:t>
      </w:r>
    </w:p>
    <w:p w14:paraId="4302AFCC"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591F05E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6"/>
          <w:szCs w:val="26"/>
          <w:lang w:eastAsia="ru-RU"/>
        </w:rPr>
        <w:t>Виниченко</w:t>
      </w:r>
      <w:proofErr w:type="spellEnd"/>
      <w:r w:rsidRPr="008D04A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Шаповаловим А.С.</w:t>
      </w:r>
    </w:p>
    <w:p w14:paraId="1632D5E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5. Рекомендувати гр. Шаповалову А.С. здійснити державну реєстрацію права користування (оренди) на земельну ділянку згідно діючого законодавства.</w:t>
      </w:r>
    </w:p>
    <w:p w14:paraId="3745988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lastRenderedPageBreak/>
        <w:t>6. Контроль за виконанням покласти на постійну комісію з питань житлово-комунального господарства, землекористування та екології (Бабенко).</w:t>
      </w:r>
    </w:p>
    <w:p w14:paraId="03F8313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63847566"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6B98BE4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5DC82C57"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6359E656"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3A1B7FB4" w14:textId="4BFEEB37" w:rsidR="00D57E44" w:rsidRDefault="00D57E44" w:rsidP="008D04A2">
      <w:pPr>
        <w:spacing w:before="0" w:after="0" w:line="240" w:lineRule="auto"/>
        <w:rPr>
          <w:rFonts w:ascii="Times New Roman" w:eastAsia="Times New Roman" w:hAnsi="Times New Roman" w:cs="Times New Roman"/>
          <w:sz w:val="28"/>
          <w:szCs w:val="28"/>
          <w:lang w:eastAsia="ru-RU"/>
        </w:rPr>
      </w:pPr>
    </w:p>
    <w:p w14:paraId="4FA88717"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0A35DE94">
          <v:shape id="_x0000_i1069" type="#_x0000_t75" style="width:34pt;height:43.5pt" o:ole="" filled="t">
            <v:fill color2="black"/>
            <v:imagedata r:id="rId6" o:title=""/>
          </v:shape>
          <o:OLEObject Type="Embed" ProgID="Word.Picture.8" ShapeID="_x0000_i1069" DrawAspect="Content" ObjectID="_1697352194" r:id="rId68"/>
        </w:object>
      </w:r>
    </w:p>
    <w:p w14:paraId="0F536775"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0DB4AEC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67A1AF67"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40D2FB94"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790A2B96"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16371CFF"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54D83B75" w14:textId="77777777" w:rsidTr="00F67289">
        <w:trPr>
          <w:jc w:val="center"/>
        </w:trPr>
        <w:tc>
          <w:tcPr>
            <w:tcW w:w="3095" w:type="dxa"/>
            <w:hideMark/>
          </w:tcPr>
          <w:p w14:paraId="5B600DB8" w14:textId="08B00DCA"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EFB36B2" w14:textId="584DA386"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66DFEE3" w14:textId="713D0B08"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№8/18 - 365</w:t>
            </w:r>
          </w:p>
        </w:tc>
      </w:tr>
    </w:tbl>
    <w:p w14:paraId="0D927A1F" w14:textId="4763A245" w:rsidR="00D57E44" w:rsidRDefault="00D57E44" w:rsidP="008D04A2">
      <w:pPr>
        <w:spacing w:before="0" w:after="0" w:line="240" w:lineRule="auto"/>
        <w:rPr>
          <w:rFonts w:ascii="Times New Roman" w:eastAsia="Times New Roman" w:hAnsi="Times New Roman" w:cs="Times New Roman"/>
          <w:sz w:val="28"/>
          <w:szCs w:val="28"/>
          <w:lang w:eastAsia="ru-RU"/>
        </w:rPr>
      </w:pPr>
    </w:p>
    <w:p w14:paraId="545514F2"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20000E9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Про затвердження проекту</w:t>
      </w:r>
    </w:p>
    <w:p w14:paraId="3D3B5E63"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землеустрою та передачу</w:t>
      </w:r>
    </w:p>
    <w:p w14:paraId="29A0DF06"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 оренду земельних ділянок</w:t>
      </w:r>
    </w:p>
    <w:p w14:paraId="1B98A19A"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гр. Шаповалову С.О.</w:t>
      </w:r>
    </w:p>
    <w:p w14:paraId="497C622B"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43CEE19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72B03843"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Розглянувши заяву  гр. Шаповалова С.О. від 20.08.2021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Серебрянка,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6D6B523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493D9C7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5BA73EC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 </w:t>
      </w:r>
    </w:p>
    <w:p w14:paraId="3A20BDE0" w14:textId="77777777" w:rsidR="008D04A2" w:rsidRPr="008D04A2" w:rsidRDefault="008D04A2" w:rsidP="00706A62">
      <w:pPr>
        <w:numPr>
          <w:ilvl w:val="0"/>
          <w:numId w:val="21"/>
        </w:num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Затвердити проект землеустрою щодо відведення  земельних ділянок комунальної власності в оренду громадянину Шаповалову Сергію Олексійовичу для сінокосіння і випасання худоби із земель сільськогосподарського призначення (запас) в межах населеного пункту с. Серебрянка Сіверської міської ради Бахмутського району Донецької області кадастрові номери: 1420989200:02:000:0004;</w:t>
      </w:r>
    </w:p>
    <w:p w14:paraId="152102D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1420989200:02:000:0005;</w:t>
      </w:r>
    </w:p>
    <w:p w14:paraId="2E7671A8"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1420989200:02:000:0012;</w:t>
      </w:r>
    </w:p>
    <w:p w14:paraId="10F3106D" w14:textId="5C02A963" w:rsidR="008D04A2" w:rsidRPr="008D04A2" w:rsidRDefault="008D04A2" w:rsidP="00706A62">
      <w:pPr>
        <w:numPr>
          <w:ilvl w:val="0"/>
          <w:numId w:val="21"/>
        </w:numPr>
        <w:spacing w:before="0" w:after="0" w:line="240" w:lineRule="auto"/>
        <w:ind w:left="0" w:firstLine="840"/>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Передати гр. Шаповалову Сергію Олексійовичу (</w:t>
      </w:r>
      <w:r w:rsidR="00D57E44">
        <w:rPr>
          <w:rFonts w:ascii="Times New Roman" w:eastAsia="Times New Roman" w:hAnsi="Times New Roman" w:cs="Times New Roman"/>
          <w:sz w:val="26"/>
          <w:szCs w:val="26"/>
          <w:lang w:eastAsia="ru-RU"/>
        </w:rPr>
        <w:t>*******</w:t>
      </w:r>
      <w:r w:rsidRPr="008D04A2">
        <w:rPr>
          <w:rFonts w:ascii="Times New Roman" w:eastAsia="Times New Roman" w:hAnsi="Times New Roman" w:cs="Times New Roman"/>
          <w:sz w:val="26"/>
          <w:szCs w:val="26"/>
          <w:lang w:eastAsia="ru-RU"/>
        </w:rPr>
        <w:t xml:space="preserve">), який зареєстрований за </w:t>
      </w:r>
      <w:proofErr w:type="spellStart"/>
      <w:r w:rsidRPr="008D04A2">
        <w:rPr>
          <w:rFonts w:ascii="Times New Roman" w:eastAsia="Times New Roman" w:hAnsi="Times New Roman" w:cs="Times New Roman"/>
          <w:sz w:val="26"/>
          <w:szCs w:val="26"/>
          <w:lang w:eastAsia="ru-RU"/>
        </w:rPr>
        <w:t>адресою</w:t>
      </w:r>
      <w:proofErr w:type="spellEnd"/>
      <w:r w:rsidRPr="008D04A2">
        <w:rPr>
          <w:rFonts w:ascii="Times New Roman" w:eastAsia="Times New Roman" w:hAnsi="Times New Roman" w:cs="Times New Roman"/>
          <w:sz w:val="26"/>
          <w:szCs w:val="26"/>
          <w:lang w:eastAsia="ru-RU"/>
        </w:rPr>
        <w:t xml:space="preserve">: вул. Центральна, буд. 20, с. Серебрянка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Серебрянка Бахмутського району Донецької області, земельні ділянки кадастровий номер: </w:t>
      </w:r>
    </w:p>
    <w:p w14:paraId="57C9E9A2"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1420989200:02:000:0004 площею – 3,0000 га. </w:t>
      </w:r>
    </w:p>
    <w:p w14:paraId="7814C2F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1420989200:02:000:0005 площею – 1,0000 га.</w:t>
      </w:r>
    </w:p>
    <w:p w14:paraId="4F896DA1"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1420989200:02:000:0012 площею – 1,5000 га. </w:t>
      </w:r>
    </w:p>
    <w:p w14:paraId="663F8DEE"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2F34D88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lastRenderedPageBreak/>
        <w:t>4.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6"/>
          <w:szCs w:val="26"/>
          <w:lang w:eastAsia="ru-RU"/>
        </w:rPr>
        <w:t>Виниченко</w:t>
      </w:r>
      <w:proofErr w:type="spellEnd"/>
      <w:r w:rsidRPr="008D04A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Шаповаловим С.О.</w:t>
      </w:r>
    </w:p>
    <w:p w14:paraId="196275B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5. Рекомендувати гр. Шаповалову С.О. здійснити державну реєстрацію права користування (оренди) на земельну ділянку згідно діючого законодавства.</w:t>
      </w:r>
    </w:p>
    <w:p w14:paraId="714A2DA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45C5CFB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50BE389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2C8D8033"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4B7BF6B9" w14:textId="70E5FEDA" w:rsid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426EF73E" w14:textId="360FDDB7" w:rsidR="003C254B" w:rsidRDefault="003C254B" w:rsidP="008D04A2">
      <w:pPr>
        <w:spacing w:before="0" w:after="0" w:line="240" w:lineRule="auto"/>
        <w:rPr>
          <w:rFonts w:ascii="Times New Roman" w:eastAsia="Times New Roman" w:hAnsi="Times New Roman" w:cs="Times New Roman"/>
          <w:sz w:val="26"/>
          <w:szCs w:val="26"/>
          <w:lang w:eastAsia="ru-RU"/>
        </w:rPr>
      </w:pPr>
    </w:p>
    <w:p w14:paraId="19B9874E" w14:textId="7D887C4C" w:rsidR="003C254B" w:rsidRDefault="003C254B" w:rsidP="008D04A2">
      <w:pPr>
        <w:spacing w:before="0" w:after="0" w:line="240" w:lineRule="auto"/>
        <w:rPr>
          <w:rFonts w:ascii="Times New Roman" w:eastAsia="Times New Roman" w:hAnsi="Times New Roman" w:cs="Times New Roman"/>
          <w:sz w:val="26"/>
          <w:szCs w:val="26"/>
          <w:lang w:eastAsia="ru-RU"/>
        </w:rPr>
      </w:pPr>
    </w:p>
    <w:p w14:paraId="78155BF4" w14:textId="667592A7" w:rsidR="003C254B" w:rsidRDefault="003C254B" w:rsidP="008D04A2">
      <w:pPr>
        <w:spacing w:before="0" w:after="0" w:line="240" w:lineRule="auto"/>
        <w:rPr>
          <w:rFonts w:ascii="Times New Roman" w:eastAsia="Times New Roman" w:hAnsi="Times New Roman" w:cs="Times New Roman"/>
          <w:sz w:val="26"/>
          <w:szCs w:val="26"/>
          <w:lang w:eastAsia="ru-RU"/>
        </w:rPr>
      </w:pPr>
    </w:p>
    <w:p w14:paraId="478809FA" w14:textId="48F39895" w:rsidR="003C254B" w:rsidRDefault="003C254B" w:rsidP="008D04A2">
      <w:pPr>
        <w:spacing w:before="0" w:after="0" w:line="240" w:lineRule="auto"/>
        <w:rPr>
          <w:rFonts w:ascii="Times New Roman" w:eastAsia="Times New Roman" w:hAnsi="Times New Roman" w:cs="Times New Roman"/>
          <w:sz w:val="26"/>
          <w:szCs w:val="26"/>
          <w:lang w:eastAsia="ru-RU"/>
        </w:rPr>
      </w:pPr>
    </w:p>
    <w:p w14:paraId="44316106" w14:textId="3563F54D" w:rsidR="003C254B" w:rsidRDefault="003C254B" w:rsidP="008D04A2">
      <w:pPr>
        <w:spacing w:before="0" w:after="0" w:line="240" w:lineRule="auto"/>
        <w:rPr>
          <w:rFonts w:ascii="Times New Roman" w:eastAsia="Times New Roman" w:hAnsi="Times New Roman" w:cs="Times New Roman"/>
          <w:sz w:val="26"/>
          <w:szCs w:val="26"/>
          <w:lang w:eastAsia="ru-RU"/>
        </w:rPr>
      </w:pPr>
    </w:p>
    <w:p w14:paraId="56C667CF" w14:textId="14894C10" w:rsidR="003C254B" w:rsidRDefault="003C254B" w:rsidP="008D04A2">
      <w:pPr>
        <w:spacing w:before="0" w:after="0" w:line="240" w:lineRule="auto"/>
        <w:rPr>
          <w:rFonts w:ascii="Times New Roman" w:eastAsia="Times New Roman" w:hAnsi="Times New Roman" w:cs="Times New Roman"/>
          <w:sz w:val="26"/>
          <w:szCs w:val="26"/>
          <w:lang w:eastAsia="ru-RU"/>
        </w:rPr>
      </w:pPr>
    </w:p>
    <w:p w14:paraId="7237CFCF" w14:textId="622C3BC6" w:rsidR="003C254B" w:rsidRDefault="003C254B" w:rsidP="008D04A2">
      <w:pPr>
        <w:spacing w:before="0" w:after="0" w:line="240" w:lineRule="auto"/>
        <w:rPr>
          <w:rFonts w:ascii="Times New Roman" w:eastAsia="Times New Roman" w:hAnsi="Times New Roman" w:cs="Times New Roman"/>
          <w:sz w:val="26"/>
          <w:szCs w:val="26"/>
          <w:lang w:eastAsia="ru-RU"/>
        </w:rPr>
      </w:pPr>
    </w:p>
    <w:p w14:paraId="55FDF345" w14:textId="0A6A7DD4" w:rsidR="003C254B" w:rsidRDefault="003C254B" w:rsidP="008D04A2">
      <w:pPr>
        <w:spacing w:before="0" w:after="0" w:line="240" w:lineRule="auto"/>
        <w:rPr>
          <w:rFonts w:ascii="Times New Roman" w:eastAsia="Times New Roman" w:hAnsi="Times New Roman" w:cs="Times New Roman"/>
          <w:sz w:val="26"/>
          <w:szCs w:val="26"/>
          <w:lang w:eastAsia="ru-RU"/>
        </w:rPr>
      </w:pPr>
    </w:p>
    <w:p w14:paraId="3269E6BD" w14:textId="23C5A765" w:rsidR="003C254B" w:rsidRDefault="003C254B" w:rsidP="008D04A2">
      <w:pPr>
        <w:spacing w:before="0" w:after="0" w:line="240" w:lineRule="auto"/>
        <w:rPr>
          <w:rFonts w:ascii="Times New Roman" w:eastAsia="Times New Roman" w:hAnsi="Times New Roman" w:cs="Times New Roman"/>
          <w:sz w:val="26"/>
          <w:szCs w:val="26"/>
          <w:lang w:eastAsia="ru-RU"/>
        </w:rPr>
      </w:pPr>
    </w:p>
    <w:p w14:paraId="70B39326" w14:textId="34210141" w:rsidR="003C254B" w:rsidRDefault="003C254B" w:rsidP="008D04A2">
      <w:pPr>
        <w:spacing w:before="0" w:after="0" w:line="240" w:lineRule="auto"/>
        <w:rPr>
          <w:rFonts w:ascii="Times New Roman" w:eastAsia="Times New Roman" w:hAnsi="Times New Roman" w:cs="Times New Roman"/>
          <w:sz w:val="26"/>
          <w:szCs w:val="26"/>
          <w:lang w:eastAsia="ru-RU"/>
        </w:rPr>
      </w:pPr>
    </w:p>
    <w:p w14:paraId="7139FC8B" w14:textId="589A49D8" w:rsidR="003C254B" w:rsidRDefault="003C254B" w:rsidP="008D04A2">
      <w:pPr>
        <w:spacing w:before="0" w:after="0" w:line="240" w:lineRule="auto"/>
        <w:rPr>
          <w:rFonts w:ascii="Times New Roman" w:eastAsia="Times New Roman" w:hAnsi="Times New Roman" w:cs="Times New Roman"/>
          <w:sz w:val="26"/>
          <w:szCs w:val="26"/>
          <w:lang w:eastAsia="ru-RU"/>
        </w:rPr>
      </w:pPr>
    </w:p>
    <w:p w14:paraId="320FCC4B" w14:textId="231D3782" w:rsidR="003C254B" w:rsidRDefault="003C254B" w:rsidP="008D04A2">
      <w:pPr>
        <w:spacing w:before="0" w:after="0" w:line="240" w:lineRule="auto"/>
        <w:rPr>
          <w:rFonts w:ascii="Times New Roman" w:eastAsia="Times New Roman" w:hAnsi="Times New Roman" w:cs="Times New Roman"/>
          <w:sz w:val="26"/>
          <w:szCs w:val="26"/>
          <w:lang w:eastAsia="ru-RU"/>
        </w:rPr>
      </w:pPr>
    </w:p>
    <w:p w14:paraId="32E73D09" w14:textId="0F8A8082" w:rsidR="003C254B" w:rsidRDefault="003C254B" w:rsidP="008D04A2">
      <w:pPr>
        <w:spacing w:before="0" w:after="0" w:line="240" w:lineRule="auto"/>
        <w:rPr>
          <w:rFonts w:ascii="Times New Roman" w:eastAsia="Times New Roman" w:hAnsi="Times New Roman" w:cs="Times New Roman"/>
          <w:sz w:val="26"/>
          <w:szCs w:val="26"/>
          <w:lang w:eastAsia="ru-RU"/>
        </w:rPr>
      </w:pPr>
    </w:p>
    <w:p w14:paraId="4F70B3B9" w14:textId="77777777" w:rsidR="003C254B" w:rsidRDefault="003C254B">
      <w:pPr>
        <w:spacing w:before="0" w:after="160" w:line="259"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183A94A1" w14:textId="77777777" w:rsidR="003C254B" w:rsidRPr="00246B98" w:rsidRDefault="003C254B" w:rsidP="003C254B">
      <w:pPr>
        <w:spacing w:after="0" w:line="240" w:lineRule="auto"/>
        <w:ind w:hanging="13"/>
        <w:jc w:val="center"/>
        <w:rPr>
          <w:rFonts w:ascii="Times New Roman" w:hAnsi="Times New Roman"/>
          <w:sz w:val="24"/>
          <w:szCs w:val="24"/>
          <w:lang w:val="en-US" w:eastAsia="ar-SA"/>
        </w:rPr>
      </w:pPr>
      <w:r w:rsidRPr="00246B98">
        <w:rPr>
          <w:rFonts w:ascii="Times New Roman" w:hAnsi="Times New Roman"/>
          <w:sz w:val="24"/>
          <w:szCs w:val="24"/>
          <w:lang w:eastAsia="ar-SA"/>
        </w:rPr>
        <w:object w:dxaOrig="675" w:dyaOrig="870" w14:anchorId="6DC0CB0D">
          <v:shape id="_x0000_i1080" type="#_x0000_t75" style="width:34pt;height:43.5pt" o:ole="" filled="t">
            <v:fill color2="black"/>
            <v:imagedata r:id="rId6" o:title=""/>
          </v:shape>
          <o:OLEObject Type="Embed" ProgID="Word.Picture.8" ShapeID="_x0000_i1080" DrawAspect="Content" ObjectID="_1697352195" r:id="rId69"/>
        </w:object>
      </w:r>
    </w:p>
    <w:p w14:paraId="1A64B557" w14:textId="77777777" w:rsidR="003C254B" w:rsidRPr="00246B98" w:rsidRDefault="003C254B" w:rsidP="003C254B">
      <w:pPr>
        <w:spacing w:after="0" w:line="240" w:lineRule="auto"/>
        <w:ind w:hanging="13"/>
        <w:jc w:val="center"/>
        <w:rPr>
          <w:rFonts w:ascii="Times New Roman" w:hAnsi="Times New Roman"/>
          <w:b/>
          <w:sz w:val="28"/>
          <w:szCs w:val="28"/>
          <w:lang w:eastAsia="ru-RU"/>
        </w:rPr>
      </w:pPr>
      <w:r w:rsidRPr="00246B98">
        <w:rPr>
          <w:rFonts w:ascii="Times New Roman" w:hAnsi="Times New Roman"/>
          <w:b/>
          <w:sz w:val="28"/>
          <w:szCs w:val="28"/>
          <w:lang w:eastAsia="ru-RU"/>
        </w:rPr>
        <w:t>УКРАЇНА</w:t>
      </w:r>
    </w:p>
    <w:p w14:paraId="248D7DB5" w14:textId="77777777" w:rsidR="003C254B" w:rsidRPr="00246B98" w:rsidRDefault="003C254B" w:rsidP="003C254B">
      <w:pPr>
        <w:spacing w:after="0" w:line="240" w:lineRule="auto"/>
        <w:jc w:val="center"/>
        <w:rPr>
          <w:rFonts w:ascii="Times New Roman" w:hAnsi="Times New Roman"/>
          <w:b/>
          <w:sz w:val="28"/>
          <w:szCs w:val="28"/>
          <w:lang w:eastAsia="ru-RU"/>
        </w:rPr>
      </w:pPr>
      <w:r w:rsidRPr="00246B98">
        <w:rPr>
          <w:rFonts w:ascii="Times New Roman" w:hAnsi="Times New Roman"/>
          <w:b/>
          <w:sz w:val="28"/>
          <w:szCs w:val="28"/>
          <w:lang w:eastAsia="ru-RU"/>
        </w:rPr>
        <w:t xml:space="preserve">СІВЕРСЬКА  МІСЬКА  РАДА </w:t>
      </w:r>
    </w:p>
    <w:p w14:paraId="631C5DF2" w14:textId="77777777" w:rsidR="003C254B" w:rsidRPr="00246B98" w:rsidRDefault="003C254B" w:rsidP="003C254B">
      <w:pPr>
        <w:spacing w:after="0" w:line="240" w:lineRule="auto"/>
        <w:jc w:val="center"/>
        <w:rPr>
          <w:rFonts w:ascii="Times New Roman" w:hAnsi="Times New Roman"/>
          <w:b/>
          <w:sz w:val="28"/>
          <w:szCs w:val="28"/>
          <w:lang w:eastAsia="ru-RU"/>
        </w:rPr>
      </w:pPr>
      <w:r w:rsidRPr="00246B98">
        <w:rPr>
          <w:rFonts w:ascii="Times New Roman" w:hAnsi="Times New Roman"/>
          <w:b/>
          <w:sz w:val="28"/>
          <w:szCs w:val="28"/>
          <w:lang w:eastAsia="ru-RU"/>
        </w:rPr>
        <w:t>БАХМУТСЬКОГО  РАЙОНУ  ДОНЕЦЬКОЇ ОБЛАСТІ</w:t>
      </w:r>
    </w:p>
    <w:p w14:paraId="524CFAE8" w14:textId="77777777" w:rsidR="003C254B" w:rsidRPr="00246B98" w:rsidRDefault="003C254B" w:rsidP="003C254B">
      <w:pPr>
        <w:spacing w:after="0" w:line="240" w:lineRule="auto"/>
        <w:jc w:val="center"/>
        <w:rPr>
          <w:rFonts w:ascii="Times New Roman" w:hAnsi="Times New Roman"/>
          <w:b/>
          <w:sz w:val="28"/>
          <w:szCs w:val="28"/>
          <w:lang w:eastAsia="ru-RU"/>
        </w:rPr>
      </w:pPr>
    </w:p>
    <w:p w14:paraId="6E4288FE" w14:textId="77777777" w:rsidR="003C254B" w:rsidRPr="00246B98" w:rsidRDefault="003C254B" w:rsidP="003C254B">
      <w:pPr>
        <w:spacing w:after="0" w:line="240" w:lineRule="auto"/>
        <w:jc w:val="center"/>
        <w:rPr>
          <w:rFonts w:ascii="Times New Roman" w:hAnsi="Times New Roman"/>
          <w:b/>
          <w:i/>
          <w:sz w:val="28"/>
          <w:szCs w:val="28"/>
          <w:lang w:eastAsia="ru-RU"/>
        </w:rPr>
      </w:pPr>
      <w:r w:rsidRPr="00246B98">
        <w:rPr>
          <w:rFonts w:ascii="Times New Roman" w:hAnsi="Times New Roman"/>
          <w:sz w:val="28"/>
          <w:szCs w:val="28"/>
          <w:lang w:eastAsia="ru-RU"/>
        </w:rPr>
        <w:t xml:space="preserve"> </w:t>
      </w:r>
      <w:r w:rsidRPr="00246B98">
        <w:rPr>
          <w:rFonts w:ascii="Times New Roman" w:hAnsi="Times New Roman"/>
          <w:b/>
          <w:sz w:val="28"/>
          <w:szCs w:val="28"/>
          <w:lang w:eastAsia="ru-RU"/>
        </w:rPr>
        <w:t xml:space="preserve">Р І Ш Е Н </w:t>
      </w:r>
      <w:proofErr w:type="spellStart"/>
      <w:r w:rsidRPr="00246B98">
        <w:rPr>
          <w:rFonts w:ascii="Times New Roman" w:hAnsi="Times New Roman"/>
          <w:b/>
          <w:sz w:val="28"/>
          <w:szCs w:val="28"/>
          <w:lang w:eastAsia="ru-RU"/>
        </w:rPr>
        <w:t>Н</w:t>
      </w:r>
      <w:proofErr w:type="spellEnd"/>
      <w:r w:rsidRPr="00246B98">
        <w:rPr>
          <w:rFonts w:ascii="Times New Roman" w:hAnsi="Times New Roman"/>
          <w:b/>
          <w:sz w:val="28"/>
          <w:szCs w:val="28"/>
          <w:lang w:eastAsia="ru-RU"/>
        </w:rPr>
        <w:t xml:space="preserve"> Я</w:t>
      </w:r>
    </w:p>
    <w:p w14:paraId="098E7C00" w14:textId="77777777" w:rsidR="003C254B" w:rsidRPr="00246B98" w:rsidRDefault="003C254B" w:rsidP="003C254B">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3C254B" w:rsidRPr="00246B98" w14:paraId="3A7DEB0C" w14:textId="77777777" w:rsidTr="00376F23">
        <w:trPr>
          <w:jc w:val="center"/>
        </w:trPr>
        <w:tc>
          <w:tcPr>
            <w:tcW w:w="3095" w:type="dxa"/>
          </w:tcPr>
          <w:p w14:paraId="3A37CC10" w14:textId="0794DD55" w:rsidR="003C254B" w:rsidRPr="00246B98" w:rsidRDefault="003C254B" w:rsidP="00376F23">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r>
              <w:rPr>
                <w:rFonts w:ascii="Times New Roman" w:hAnsi="Times New Roman"/>
                <w:kern w:val="2"/>
                <w:sz w:val="26"/>
                <w:szCs w:val="26"/>
                <w:lang w:eastAsia="ar-SA"/>
              </w:rPr>
              <w:t>21.10.2021</w:t>
            </w:r>
          </w:p>
        </w:tc>
        <w:tc>
          <w:tcPr>
            <w:tcW w:w="3096" w:type="dxa"/>
          </w:tcPr>
          <w:p w14:paraId="099C6745" w14:textId="77777777" w:rsidR="003C254B" w:rsidRPr="00246B98" w:rsidRDefault="003C254B" w:rsidP="00376F23">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246B98">
              <w:rPr>
                <w:rFonts w:ascii="Times New Roman" w:hAnsi="Times New Roman"/>
                <w:kern w:val="2"/>
                <w:sz w:val="26"/>
                <w:szCs w:val="26"/>
                <w:lang w:eastAsia="ar-SA"/>
              </w:rPr>
              <w:t>Сіверськ</w:t>
            </w:r>
          </w:p>
        </w:tc>
        <w:tc>
          <w:tcPr>
            <w:tcW w:w="3096" w:type="dxa"/>
          </w:tcPr>
          <w:p w14:paraId="5032734B" w14:textId="18B9D00C" w:rsidR="003C254B" w:rsidRPr="00246B98" w:rsidRDefault="003C254B" w:rsidP="00376F23">
            <w:pPr>
              <w:widowControl w:val="0"/>
              <w:tabs>
                <w:tab w:val="left" w:pos="4680"/>
                <w:tab w:val="left" w:pos="6804"/>
              </w:tabs>
              <w:suppressAutoHyphens/>
              <w:spacing w:after="0" w:line="240" w:lineRule="auto"/>
              <w:jc w:val="right"/>
              <w:rPr>
                <w:rFonts w:ascii="Times New Roman" w:hAnsi="Times New Roman"/>
                <w:kern w:val="2"/>
                <w:sz w:val="26"/>
                <w:szCs w:val="26"/>
                <w:lang w:eastAsia="ar-SA"/>
              </w:rPr>
            </w:pPr>
            <w:r w:rsidRPr="00246B98">
              <w:rPr>
                <w:rFonts w:ascii="Times New Roman" w:hAnsi="Times New Roman"/>
                <w:kern w:val="2"/>
                <w:sz w:val="26"/>
                <w:szCs w:val="26"/>
                <w:lang w:eastAsia="ar-SA"/>
              </w:rPr>
              <w:t xml:space="preserve">№ </w:t>
            </w:r>
            <w:r>
              <w:rPr>
                <w:rFonts w:ascii="Times New Roman" w:hAnsi="Times New Roman"/>
                <w:kern w:val="2"/>
                <w:sz w:val="26"/>
                <w:szCs w:val="26"/>
                <w:lang w:eastAsia="ar-SA"/>
              </w:rPr>
              <w:t>8/18-366</w:t>
            </w:r>
          </w:p>
        </w:tc>
      </w:tr>
    </w:tbl>
    <w:p w14:paraId="0BAF0D4B" w14:textId="77777777" w:rsidR="003C254B" w:rsidRPr="00246B98" w:rsidRDefault="003C254B" w:rsidP="003C254B">
      <w:pPr>
        <w:spacing w:after="0" w:line="240" w:lineRule="auto"/>
        <w:ind w:left="6804"/>
        <w:rPr>
          <w:rFonts w:ascii="Times New Roman" w:hAnsi="Times New Roman"/>
          <w:sz w:val="16"/>
          <w:szCs w:val="16"/>
          <w:lang w:eastAsia="ru-RU"/>
        </w:rPr>
      </w:pPr>
    </w:p>
    <w:p w14:paraId="1ED7F51C"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Про затвердження проекту землеустрою щодо</w:t>
      </w:r>
    </w:p>
    <w:p w14:paraId="5DE3037E"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 відведення земельної ділянки для забудови</w:t>
      </w:r>
    </w:p>
    <w:p w14:paraId="6909EE2F"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 на умовах тимчасового користування (</w:t>
      </w:r>
      <w:proofErr w:type="spellStart"/>
      <w:r w:rsidRPr="003B73B2">
        <w:rPr>
          <w:rFonts w:ascii="Times New Roman" w:hAnsi="Times New Roman"/>
          <w:color w:val="000000"/>
          <w:sz w:val="24"/>
          <w:szCs w:val="24"/>
          <w:lang w:eastAsia="uk-UA"/>
        </w:rPr>
        <w:t>суперфіцій</w:t>
      </w:r>
      <w:proofErr w:type="spellEnd"/>
      <w:r w:rsidRPr="003B73B2">
        <w:rPr>
          <w:rFonts w:ascii="Times New Roman" w:hAnsi="Times New Roman"/>
          <w:color w:val="000000"/>
          <w:sz w:val="24"/>
          <w:szCs w:val="24"/>
          <w:lang w:eastAsia="uk-UA"/>
        </w:rPr>
        <w:t xml:space="preserve">) </w:t>
      </w:r>
    </w:p>
    <w:p w14:paraId="3D03731E"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та укладення договору </w:t>
      </w:r>
      <w:proofErr w:type="spellStart"/>
      <w:r w:rsidRPr="003B73B2">
        <w:rPr>
          <w:rFonts w:ascii="Times New Roman" w:hAnsi="Times New Roman"/>
          <w:color w:val="000000"/>
          <w:sz w:val="24"/>
          <w:szCs w:val="24"/>
          <w:lang w:eastAsia="uk-UA"/>
        </w:rPr>
        <w:t>суперфіцію</w:t>
      </w:r>
      <w:proofErr w:type="spellEnd"/>
      <w:r w:rsidRPr="003B73B2">
        <w:rPr>
          <w:rFonts w:ascii="Times New Roman" w:hAnsi="Times New Roman"/>
          <w:color w:val="000000"/>
          <w:sz w:val="24"/>
          <w:szCs w:val="24"/>
          <w:lang w:eastAsia="uk-UA"/>
        </w:rPr>
        <w:t xml:space="preserve"> з ТОВ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w:t>
      </w:r>
    </w:p>
    <w:p w14:paraId="48640AE8"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для розміщення блочно-модульної котельні по </w:t>
      </w:r>
    </w:p>
    <w:p w14:paraId="41034B49"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вул. </w:t>
      </w:r>
      <w:r>
        <w:rPr>
          <w:rFonts w:ascii="Times New Roman" w:hAnsi="Times New Roman"/>
          <w:color w:val="000000"/>
          <w:sz w:val="24"/>
          <w:szCs w:val="24"/>
          <w:lang w:eastAsia="uk-UA"/>
        </w:rPr>
        <w:t>Північна</w:t>
      </w:r>
      <w:r w:rsidRPr="003B73B2">
        <w:rPr>
          <w:rFonts w:ascii="Times New Roman" w:hAnsi="Times New Roman"/>
          <w:color w:val="000000"/>
          <w:sz w:val="24"/>
          <w:szCs w:val="24"/>
          <w:lang w:eastAsia="uk-UA"/>
        </w:rPr>
        <w:t>, буд.</w:t>
      </w:r>
      <w:r>
        <w:rPr>
          <w:rFonts w:ascii="Times New Roman" w:hAnsi="Times New Roman"/>
          <w:color w:val="000000"/>
          <w:sz w:val="24"/>
          <w:szCs w:val="24"/>
          <w:lang w:eastAsia="uk-UA"/>
        </w:rPr>
        <w:t>2</w:t>
      </w:r>
      <w:r w:rsidRPr="003B73B2">
        <w:rPr>
          <w:rFonts w:ascii="Times New Roman" w:hAnsi="Times New Roman"/>
          <w:color w:val="000000"/>
          <w:sz w:val="24"/>
          <w:szCs w:val="24"/>
          <w:lang w:eastAsia="uk-UA"/>
        </w:rPr>
        <w:t xml:space="preserve">, </w:t>
      </w:r>
      <w:proofErr w:type="spellStart"/>
      <w:r w:rsidRPr="003B73B2">
        <w:rPr>
          <w:rFonts w:ascii="Times New Roman" w:hAnsi="Times New Roman"/>
          <w:color w:val="000000"/>
          <w:sz w:val="24"/>
          <w:szCs w:val="24"/>
          <w:lang w:eastAsia="uk-UA"/>
        </w:rPr>
        <w:t>м.Сіверськ</w:t>
      </w:r>
      <w:proofErr w:type="spellEnd"/>
    </w:p>
    <w:p w14:paraId="366C03AA" w14:textId="77777777" w:rsidR="003C254B" w:rsidRPr="00246B98" w:rsidRDefault="003C254B" w:rsidP="003C254B">
      <w:pPr>
        <w:spacing w:after="0" w:line="240" w:lineRule="auto"/>
        <w:jc w:val="both"/>
        <w:rPr>
          <w:rFonts w:ascii="Times New Roman" w:hAnsi="Times New Roman"/>
          <w:sz w:val="24"/>
          <w:szCs w:val="24"/>
          <w:lang w:eastAsia="ru-RU"/>
        </w:rPr>
      </w:pPr>
    </w:p>
    <w:p w14:paraId="68D569EC" w14:textId="77777777" w:rsidR="003C254B" w:rsidRPr="00246B98" w:rsidRDefault="003C254B" w:rsidP="003C254B">
      <w:pPr>
        <w:spacing w:after="0" w:line="240" w:lineRule="auto"/>
        <w:ind w:firstLine="709"/>
        <w:jc w:val="both"/>
        <w:rPr>
          <w:rFonts w:ascii="Times New Roman" w:hAnsi="Times New Roman"/>
          <w:sz w:val="24"/>
          <w:szCs w:val="24"/>
          <w:lang w:eastAsia="ru-RU"/>
        </w:rPr>
      </w:pPr>
      <w:r w:rsidRPr="00246B98">
        <w:rPr>
          <w:rFonts w:ascii="Times New Roman" w:hAnsi="Times New Roman"/>
          <w:sz w:val="24"/>
          <w:szCs w:val="24"/>
          <w:lang w:eastAsia="ru-RU"/>
        </w:rPr>
        <w:t xml:space="preserve">Розглянувши заяву </w:t>
      </w:r>
      <w:r w:rsidRPr="003B73B2">
        <w:rPr>
          <w:rFonts w:ascii="Times New Roman" w:hAnsi="Times New Roman"/>
          <w:sz w:val="24"/>
          <w:szCs w:val="24"/>
          <w:lang w:eastAsia="ru-RU"/>
        </w:rPr>
        <w:t>Директора ТОВ «</w:t>
      </w:r>
      <w:proofErr w:type="spellStart"/>
      <w:r w:rsidRPr="003B73B2">
        <w:rPr>
          <w:rFonts w:ascii="Times New Roman" w:hAnsi="Times New Roman"/>
          <w:sz w:val="24"/>
          <w:szCs w:val="24"/>
          <w:lang w:eastAsia="ru-RU"/>
        </w:rPr>
        <w:t>Укрславтерм</w:t>
      </w:r>
      <w:proofErr w:type="spellEnd"/>
      <w:r w:rsidRPr="003B73B2">
        <w:rPr>
          <w:rFonts w:ascii="Times New Roman" w:hAnsi="Times New Roman"/>
          <w:sz w:val="24"/>
          <w:szCs w:val="24"/>
          <w:lang w:eastAsia="ru-RU"/>
        </w:rPr>
        <w:t>» Романенко Д.М.</w:t>
      </w:r>
      <w:r w:rsidRPr="00246B98">
        <w:rPr>
          <w:rFonts w:ascii="Times New Roman" w:hAnsi="Times New Roman"/>
          <w:sz w:val="24"/>
          <w:szCs w:val="24"/>
          <w:lang w:eastAsia="ru-RU"/>
        </w:rPr>
        <w:t xml:space="preserve"> </w:t>
      </w:r>
      <w:r>
        <w:rPr>
          <w:rFonts w:ascii="Times New Roman" w:hAnsi="Times New Roman"/>
          <w:sz w:val="24"/>
          <w:szCs w:val="24"/>
          <w:lang w:eastAsia="ru-RU"/>
        </w:rPr>
        <w:t xml:space="preserve">від 18.10.2021 №07-08/3963 </w:t>
      </w:r>
      <w:r w:rsidRPr="00246B98">
        <w:rPr>
          <w:rFonts w:ascii="Times New Roman" w:hAnsi="Times New Roman"/>
          <w:sz w:val="24"/>
          <w:szCs w:val="24"/>
          <w:lang w:eastAsia="ru-RU"/>
        </w:rPr>
        <w:t xml:space="preserve">про </w:t>
      </w:r>
      <w:r w:rsidRPr="003B73B2">
        <w:rPr>
          <w:rFonts w:ascii="Times New Roman" w:hAnsi="Times New Roman"/>
          <w:sz w:val="24"/>
          <w:szCs w:val="24"/>
          <w:lang w:eastAsia="ru-RU"/>
        </w:rPr>
        <w:t>затвердження</w:t>
      </w:r>
      <w:r w:rsidRPr="00246B98">
        <w:rPr>
          <w:rFonts w:ascii="Times New Roman" w:hAnsi="Times New Roman"/>
          <w:sz w:val="24"/>
          <w:szCs w:val="24"/>
          <w:lang w:eastAsia="ru-RU"/>
        </w:rPr>
        <w:t xml:space="preserve"> проекту землеустрою щодо відведення земельної ділянки в </w:t>
      </w:r>
      <w:r w:rsidRPr="003B73B2">
        <w:rPr>
          <w:rFonts w:ascii="Times New Roman" w:hAnsi="Times New Roman"/>
          <w:sz w:val="24"/>
          <w:szCs w:val="24"/>
          <w:lang w:eastAsia="ru-RU"/>
        </w:rPr>
        <w:t>для забудови на умовах тимчасового користування (</w:t>
      </w:r>
      <w:proofErr w:type="spellStart"/>
      <w:r w:rsidRPr="003B73B2">
        <w:rPr>
          <w:rFonts w:ascii="Times New Roman" w:hAnsi="Times New Roman"/>
          <w:sz w:val="24"/>
          <w:szCs w:val="24"/>
          <w:lang w:eastAsia="ru-RU"/>
        </w:rPr>
        <w:t>суперфіцій</w:t>
      </w:r>
      <w:proofErr w:type="spellEnd"/>
      <w:r w:rsidRPr="003B73B2">
        <w:rPr>
          <w:rFonts w:ascii="Times New Roman" w:hAnsi="Times New Roman"/>
          <w:sz w:val="24"/>
          <w:szCs w:val="24"/>
          <w:lang w:eastAsia="ru-RU"/>
        </w:rPr>
        <w:t xml:space="preserve">) та укладення договору </w:t>
      </w:r>
      <w:proofErr w:type="spellStart"/>
      <w:r w:rsidRPr="003B73B2">
        <w:rPr>
          <w:rFonts w:ascii="Times New Roman" w:hAnsi="Times New Roman"/>
          <w:sz w:val="24"/>
          <w:szCs w:val="24"/>
          <w:lang w:eastAsia="ru-RU"/>
        </w:rPr>
        <w:t>суперфіцію</w:t>
      </w:r>
      <w:proofErr w:type="spellEnd"/>
      <w:r w:rsidRPr="00246B98">
        <w:rPr>
          <w:rFonts w:ascii="Times New Roman" w:hAnsi="Times New Roman"/>
          <w:sz w:val="24"/>
          <w:szCs w:val="24"/>
          <w:lang w:eastAsia="ru-RU"/>
        </w:rPr>
        <w:t xml:space="preserve">, </w:t>
      </w:r>
      <w:r w:rsidRPr="003B73B2">
        <w:rPr>
          <w:rFonts w:ascii="Times New Roman" w:hAnsi="Times New Roman"/>
          <w:sz w:val="24"/>
          <w:szCs w:val="24"/>
          <w:lang w:eastAsia="ru-RU"/>
        </w:rPr>
        <w:t>згідно із</w:t>
      </w:r>
      <w:r w:rsidRPr="003B73B2">
        <w:rPr>
          <w:rFonts w:ascii="Times New Roman" w:hAnsi="Times New Roman"/>
          <w:color w:val="000000"/>
          <w:sz w:val="24"/>
          <w:szCs w:val="24"/>
          <w:lang w:eastAsia="uk-UA"/>
        </w:rPr>
        <w:t xml:space="preserve"> статтею 102</w:t>
      </w:r>
      <w:r w:rsidRPr="003B73B2">
        <w:rPr>
          <w:rFonts w:ascii="Times New Roman" w:hAnsi="Times New Roman"/>
          <w:color w:val="000000"/>
          <w:sz w:val="24"/>
          <w:szCs w:val="24"/>
          <w:vertAlign w:val="superscript"/>
          <w:lang w:eastAsia="uk-UA"/>
        </w:rPr>
        <w:t>1</w:t>
      </w:r>
      <w:r w:rsidRPr="003B73B2">
        <w:rPr>
          <w:rFonts w:ascii="Times New Roman" w:hAnsi="Times New Roman"/>
          <w:color w:val="000000"/>
          <w:sz w:val="24"/>
          <w:szCs w:val="24"/>
          <w:lang w:eastAsia="uk-UA"/>
        </w:rPr>
        <w:t>, абзацом 5 пункту 2 статті 134 Земельного кодексу України, статтями 413, 414, 415 Цивільного кодексу України, статтею 26 Закону України «Про місцеве самоврядування в Україні», міська рада</w:t>
      </w:r>
    </w:p>
    <w:p w14:paraId="5E4D626B" w14:textId="77777777" w:rsidR="003C254B" w:rsidRPr="00246B98" w:rsidRDefault="003C254B" w:rsidP="003C254B">
      <w:pPr>
        <w:spacing w:after="0" w:line="240" w:lineRule="auto"/>
        <w:jc w:val="both"/>
        <w:rPr>
          <w:rFonts w:ascii="Times New Roman" w:hAnsi="Times New Roman"/>
          <w:sz w:val="24"/>
          <w:szCs w:val="24"/>
          <w:lang w:eastAsia="ru-RU"/>
        </w:rPr>
      </w:pPr>
    </w:p>
    <w:p w14:paraId="59C57AFC" w14:textId="77777777" w:rsidR="003C254B" w:rsidRPr="00246B98" w:rsidRDefault="003C254B" w:rsidP="003C254B">
      <w:pPr>
        <w:spacing w:after="0" w:line="240" w:lineRule="auto"/>
        <w:jc w:val="both"/>
        <w:rPr>
          <w:rFonts w:ascii="Times New Roman" w:hAnsi="Times New Roman"/>
          <w:sz w:val="24"/>
          <w:szCs w:val="24"/>
          <w:lang w:eastAsia="ru-RU"/>
        </w:rPr>
      </w:pPr>
      <w:r w:rsidRPr="00246B98">
        <w:rPr>
          <w:rFonts w:ascii="Times New Roman" w:hAnsi="Times New Roman"/>
          <w:sz w:val="24"/>
          <w:szCs w:val="24"/>
          <w:lang w:eastAsia="ru-RU"/>
        </w:rPr>
        <w:t>ВИРІШИЛА:</w:t>
      </w:r>
    </w:p>
    <w:p w14:paraId="080C06C4" w14:textId="77777777" w:rsidR="003C254B" w:rsidRPr="00246B98" w:rsidRDefault="003C254B" w:rsidP="003C254B">
      <w:pPr>
        <w:spacing w:after="0" w:line="240" w:lineRule="auto"/>
        <w:ind w:left="630"/>
        <w:jc w:val="both"/>
        <w:rPr>
          <w:rFonts w:ascii="Times New Roman" w:hAnsi="Times New Roman"/>
          <w:sz w:val="24"/>
          <w:szCs w:val="24"/>
          <w:lang w:eastAsia="ru-RU"/>
        </w:rPr>
      </w:pPr>
    </w:p>
    <w:p w14:paraId="506C5249" w14:textId="77777777" w:rsidR="003C254B" w:rsidRPr="003B73B2" w:rsidRDefault="003C254B" w:rsidP="003C254B">
      <w:pPr>
        <w:spacing w:after="0" w:line="240" w:lineRule="auto"/>
        <w:ind w:firstLine="709"/>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1. Затвердити проект землеустрою щодо відведення земельної ділянки для забудови на умовах тимчасового користування (</w:t>
      </w:r>
      <w:proofErr w:type="spellStart"/>
      <w:r w:rsidRPr="003B73B2">
        <w:rPr>
          <w:rFonts w:ascii="Times New Roman" w:hAnsi="Times New Roman"/>
          <w:color w:val="000000"/>
          <w:sz w:val="24"/>
          <w:szCs w:val="24"/>
          <w:lang w:eastAsia="uk-UA"/>
        </w:rPr>
        <w:t>суперфіцій</w:t>
      </w:r>
      <w:proofErr w:type="spellEnd"/>
      <w:r w:rsidRPr="003B73B2">
        <w:rPr>
          <w:rFonts w:ascii="Times New Roman" w:hAnsi="Times New Roman"/>
          <w:color w:val="000000"/>
          <w:sz w:val="24"/>
          <w:szCs w:val="24"/>
          <w:lang w:eastAsia="uk-UA"/>
        </w:rPr>
        <w:t>) ТОВ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 xml:space="preserve">» для розміщення блочно-модульної котельні по </w:t>
      </w:r>
      <w:r>
        <w:rPr>
          <w:rFonts w:ascii="Times New Roman" w:hAnsi="Times New Roman"/>
          <w:color w:val="000000"/>
          <w:sz w:val="24"/>
          <w:szCs w:val="24"/>
          <w:lang w:eastAsia="uk-UA"/>
        </w:rPr>
        <w:t>вул</w:t>
      </w:r>
      <w:r w:rsidRPr="003B73B2">
        <w:rPr>
          <w:rFonts w:ascii="Times New Roman" w:hAnsi="Times New Roman"/>
          <w:color w:val="000000"/>
          <w:sz w:val="24"/>
          <w:szCs w:val="24"/>
          <w:lang w:eastAsia="uk-UA"/>
        </w:rPr>
        <w:t xml:space="preserve">. </w:t>
      </w:r>
      <w:r>
        <w:rPr>
          <w:rFonts w:ascii="Times New Roman" w:hAnsi="Times New Roman"/>
          <w:color w:val="000000"/>
          <w:sz w:val="24"/>
          <w:szCs w:val="24"/>
          <w:lang w:eastAsia="uk-UA"/>
        </w:rPr>
        <w:t>Північна</w:t>
      </w:r>
      <w:r w:rsidRPr="003B73B2">
        <w:rPr>
          <w:rFonts w:ascii="Times New Roman" w:hAnsi="Times New Roman"/>
          <w:color w:val="000000"/>
          <w:sz w:val="24"/>
          <w:szCs w:val="24"/>
          <w:lang w:eastAsia="uk-UA"/>
        </w:rPr>
        <w:t xml:space="preserve">, буд. </w:t>
      </w:r>
      <w:r>
        <w:rPr>
          <w:rFonts w:ascii="Times New Roman" w:hAnsi="Times New Roman"/>
          <w:color w:val="000000"/>
          <w:sz w:val="24"/>
          <w:szCs w:val="24"/>
          <w:lang w:eastAsia="uk-UA"/>
        </w:rPr>
        <w:t>2</w:t>
      </w:r>
      <w:r w:rsidRPr="003B73B2">
        <w:rPr>
          <w:rFonts w:ascii="Times New Roman" w:hAnsi="Times New Roman"/>
          <w:color w:val="000000"/>
          <w:sz w:val="24"/>
          <w:szCs w:val="24"/>
          <w:lang w:eastAsia="uk-UA"/>
        </w:rPr>
        <w:t xml:space="preserve">, </w:t>
      </w:r>
      <w:proofErr w:type="spellStart"/>
      <w:r w:rsidRPr="003B73B2">
        <w:rPr>
          <w:rFonts w:ascii="Times New Roman" w:hAnsi="Times New Roman"/>
          <w:color w:val="000000"/>
          <w:sz w:val="24"/>
          <w:szCs w:val="24"/>
          <w:lang w:eastAsia="uk-UA"/>
        </w:rPr>
        <w:t>м.Сіверськ</w:t>
      </w:r>
      <w:proofErr w:type="spellEnd"/>
      <w:r w:rsidRPr="003B73B2">
        <w:rPr>
          <w:rFonts w:ascii="Times New Roman" w:hAnsi="Times New Roman"/>
          <w:color w:val="000000"/>
          <w:sz w:val="24"/>
          <w:szCs w:val="24"/>
          <w:lang w:eastAsia="uk-UA"/>
        </w:rPr>
        <w:t xml:space="preserve">, Бахмутський район, Донецької області із земель комунальної власності на території </w:t>
      </w:r>
      <w:proofErr w:type="spellStart"/>
      <w:r w:rsidRPr="003B73B2">
        <w:rPr>
          <w:rFonts w:ascii="Times New Roman" w:hAnsi="Times New Roman"/>
          <w:color w:val="000000"/>
          <w:sz w:val="24"/>
          <w:szCs w:val="24"/>
          <w:lang w:eastAsia="uk-UA"/>
        </w:rPr>
        <w:t>м.Сіверськ</w:t>
      </w:r>
      <w:proofErr w:type="spellEnd"/>
      <w:r>
        <w:rPr>
          <w:rFonts w:ascii="Times New Roman" w:hAnsi="Times New Roman"/>
          <w:color w:val="000000"/>
          <w:sz w:val="24"/>
          <w:szCs w:val="24"/>
          <w:lang w:eastAsia="uk-UA"/>
        </w:rPr>
        <w:t>, що знаходиться у постійному користуванні у Сіверській міській лікарні.</w:t>
      </w:r>
    </w:p>
    <w:p w14:paraId="669DA67D" w14:textId="77777777" w:rsidR="003C254B" w:rsidRPr="003B73B2" w:rsidRDefault="003C254B" w:rsidP="003C254B">
      <w:pPr>
        <w:spacing w:after="0" w:line="240" w:lineRule="auto"/>
        <w:ind w:firstLine="709"/>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2. Укласти договір </w:t>
      </w:r>
      <w:proofErr w:type="spellStart"/>
      <w:r w:rsidRPr="003B73B2">
        <w:rPr>
          <w:rFonts w:ascii="Times New Roman" w:hAnsi="Times New Roman"/>
          <w:color w:val="000000"/>
          <w:sz w:val="24"/>
          <w:szCs w:val="24"/>
          <w:lang w:eastAsia="uk-UA"/>
        </w:rPr>
        <w:t>суперфіцію</w:t>
      </w:r>
      <w:proofErr w:type="spellEnd"/>
      <w:r w:rsidRPr="003B73B2">
        <w:rPr>
          <w:rFonts w:ascii="Times New Roman" w:hAnsi="Times New Roman"/>
          <w:color w:val="000000"/>
          <w:sz w:val="24"/>
          <w:szCs w:val="24"/>
          <w:lang w:eastAsia="uk-UA"/>
        </w:rPr>
        <w:t xml:space="preserve"> на земельну ділянку </w:t>
      </w:r>
      <w:r w:rsidRPr="003B73B2">
        <w:rPr>
          <w:rFonts w:ascii="Times New Roman" w:hAnsi="Times New Roman"/>
          <w:sz w:val="24"/>
          <w:szCs w:val="24"/>
          <w:lang w:eastAsia="uk-UA"/>
        </w:rPr>
        <w:t>площею 0,01</w:t>
      </w:r>
      <w:r>
        <w:rPr>
          <w:rFonts w:ascii="Times New Roman" w:hAnsi="Times New Roman"/>
          <w:sz w:val="24"/>
          <w:szCs w:val="24"/>
          <w:lang w:eastAsia="uk-UA"/>
        </w:rPr>
        <w:t>6</w:t>
      </w:r>
      <w:r w:rsidRPr="003B73B2">
        <w:rPr>
          <w:rFonts w:ascii="Times New Roman" w:hAnsi="Times New Roman"/>
          <w:sz w:val="24"/>
          <w:szCs w:val="24"/>
          <w:lang w:eastAsia="uk-UA"/>
        </w:rPr>
        <w:t>0</w:t>
      </w:r>
      <w:r>
        <w:rPr>
          <w:rFonts w:ascii="Times New Roman" w:hAnsi="Times New Roman"/>
          <w:sz w:val="24"/>
          <w:szCs w:val="24"/>
          <w:lang w:eastAsia="uk-UA"/>
        </w:rPr>
        <w:t xml:space="preserve"> га із </w:t>
      </w:r>
      <w:r w:rsidRPr="003B73B2">
        <w:rPr>
          <w:rFonts w:ascii="Times New Roman" w:hAnsi="Times New Roman"/>
          <w:sz w:val="24"/>
          <w:szCs w:val="24"/>
          <w:lang w:eastAsia="uk-UA"/>
        </w:rPr>
        <w:t>кадастров</w:t>
      </w:r>
      <w:r>
        <w:rPr>
          <w:rFonts w:ascii="Times New Roman" w:hAnsi="Times New Roman"/>
          <w:sz w:val="24"/>
          <w:szCs w:val="24"/>
          <w:lang w:eastAsia="uk-UA"/>
        </w:rPr>
        <w:t>ого</w:t>
      </w:r>
      <w:r w:rsidRPr="003B73B2">
        <w:rPr>
          <w:rFonts w:ascii="Times New Roman" w:hAnsi="Times New Roman"/>
          <w:sz w:val="24"/>
          <w:szCs w:val="24"/>
          <w:lang w:eastAsia="uk-UA"/>
        </w:rPr>
        <w:t xml:space="preserve"> номер</w:t>
      </w:r>
      <w:r>
        <w:rPr>
          <w:rFonts w:ascii="Times New Roman" w:hAnsi="Times New Roman"/>
          <w:sz w:val="24"/>
          <w:szCs w:val="24"/>
          <w:lang w:eastAsia="uk-UA"/>
        </w:rPr>
        <w:t>а</w:t>
      </w:r>
      <w:r w:rsidRPr="003B73B2">
        <w:rPr>
          <w:rFonts w:ascii="Times New Roman" w:hAnsi="Times New Roman"/>
          <w:sz w:val="24"/>
          <w:szCs w:val="24"/>
          <w:lang w:eastAsia="uk-UA"/>
        </w:rPr>
        <w:t xml:space="preserve"> </w:t>
      </w:r>
      <w:r>
        <w:rPr>
          <w:rFonts w:ascii="Times New Roman" w:hAnsi="Times New Roman"/>
          <w:sz w:val="24"/>
          <w:szCs w:val="24"/>
          <w:lang w:eastAsia="uk-UA"/>
        </w:rPr>
        <w:t>1420910400:00:001:1228</w:t>
      </w:r>
      <w:r w:rsidRPr="003B73B2">
        <w:rPr>
          <w:rFonts w:ascii="Times New Roman" w:hAnsi="Times New Roman"/>
          <w:sz w:val="24"/>
          <w:szCs w:val="24"/>
          <w:lang w:eastAsia="uk-UA"/>
        </w:rPr>
        <w:t xml:space="preserve">, </w:t>
      </w:r>
      <w:r w:rsidRPr="003B73B2">
        <w:rPr>
          <w:rFonts w:ascii="Times New Roman" w:hAnsi="Times New Roman"/>
          <w:sz w:val="24"/>
          <w:szCs w:val="24"/>
          <w:lang w:eastAsia="ru-RU"/>
        </w:rPr>
        <w:t xml:space="preserve">що перебуває в комунальній власності міської ради. </w:t>
      </w:r>
    </w:p>
    <w:p w14:paraId="4908FFCC" w14:textId="77777777" w:rsidR="003C254B" w:rsidRPr="003B73B2" w:rsidRDefault="003C254B" w:rsidP="003C254B">
      <w:pPr>
        <w:spacing w:after="0" w:line="240" w:lineRule="auto"/>
        <w:ind w:firstLine="709"/>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Доручити  міському голові в установленому законодавством порядку:</w:t>
      </w:r>
    </w:p>
    <w:p w14:paraId="794A0EA5" w14:textId="77777777" w:rsidR="003C254B" w:rsidRPr="003B73B2" w:rsidRDefault="003C254B" w:rsidP="003C254B">
      <w:pPr>
        <w:spacing w:after="0" w:line="240" w:lineRule="auto"/>
        <w:ind w:firstLine="708"/>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3.1. підписати  з ТОВ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 xml:space="preserve">» договір </w:t>
      </w:r>
      <w:proofErr w:type="spellStart"/>
      <w:r w:rsidRPr="003B73B2">
        <w:rPr>
          <w:rFonts w:ascii="Times New Roman" w:hAnsi="Times New Roman"/>
          <w:color w:val="000000"/>
          <w:sz w:val="24"/>
          <w:szCs w:val="24"/>
          <w:lang w:eastAsia="uk-UA"/>
        </w:rPr>
        <w:t>суперфіцію</w:t>
      </w:r>
      <w:proofErr w:type="spellEnd"/>
      <w:r w:rsidRPr="003B73B2">
        <w:rPr>
          <w:rFonts w:ascii="Times New Roman" w:hAnsi="Times New Roman"/>
          <w:color w:val="000000"/>
          <w:sz w:val="24"/>
          <w:szCs w:val="24"/>
          <w:lang w:eastAsia="uk-UA"/>
        </w:rPr>
        <w:t xml:space="preserve"> на земельну ділянку, вказану в пункті 1 цього рішення.</w:t>
      </w:r>
    </w:p>
    <w:p w14:paraId="2920D278" w14:textId="77777777" w:rsidR="003C254B" w:rsidRPr="003B73B2" w:rsidRDefault="003C254B" w:rsidP="003C254B">
      <w:pPr>
        <w:spacing w:after="0" w:line="240" w:lineRule="auto"/>
        <w:ind w:right="-1" w:firstLine="708"/>
        <w:jc w:val="both"/>
        <w:rPr>
          <w:rFonts w:ascii="Times New Roman" w:hAnsi="Times New Roman"/>
          <w:sz w:val="24"/>
          <w:szCs w:val="24"/>
          <w:lang w:eastAsia="ru-RU"/>
        </w:rPr>
      </w:pPr>
      <w:r w:rsidRPr="003B73B2">
        <w:rPr>
          <w:rFonts w:ascii="Times New Roman" w:hAnsi="Times New Roman"/>
          <w:sz w:val="24"/>
          <w:szCs w:val="24"/>
          <w:lang w:eastAsia="ru-RU"/>
        </w:rPr>
        <w:t xml:space="preserve">3.2. здійснити  заходи  для реєстрації  договору </w:t>
      </w:r>
      <w:proofErr w:type="spellStart"/>
      <w:r w:rsidRPr="003B73B2">
        <w:rPr>
          <w:rFonts w:ascii="Times New Roman" w:hAnsi="Times New Roman"/>
          <w:sz w:val="24"/>
          <w:szCs w:val="24"/>
          <w:lang w:eastAsia="ru-RU"/>
        </w:rPr>
        <w:t>суперфіцію</w:t>
      </w:r>
      <w:proofErr w:type="spellEnd"/>
      <w:r w:rsidRPr="003B73B2">
        <w:rPr>
          <w:rFonts w:ascii="Times New Roman" w:hAnsi="Times New Roman"/>
          <w:sz w:val="24"/>
          <w:szCs w:val="24"/>
          <w:lang w:eastAsia="ru-RU"/>
        </w:rPr>
        <w:t xml:space="preserve"> відповідно до діючого законодавства.</w:t>
      </w:r>
    </w:p>
    <w:p w14:paraId="6B370940" w14:textId="77777777" w:rsidR="003C254B" w:rsidRPr="003B73B2" w:rsidRDefault="003C254B" w:rsidP="003C254B">
      <w:pPr>
        <w:spacing w:after="0" w:line="240" w:lineRule="auto"/>
        <w:ind w:firstLine="709"/>
        <w:jc w:val="both"/>
        <w:rPr>
          <w:rFonts w:ascii="Times New Roman" w:hAnsi="Times New Roman"/>
          <w:sz w:val="24"/>
          <w:szCs w:val="24"/>
          <w:lang w:eastAsia="ru-RU"/>
        </w:rPr>
      </w:pPr>
      <w:r w:rsidRPr="003B73B2">
        <w:rPr>
          <w:rFonts w:ascii="Times New Roman" w:hAnsi="Times New Roman"/>
          <w:sz w:val="24"/>
          <w:szCs w:val="24"/>
          <w:lang w:eastAsia="ru-RU"/>
        </w:rPr>
        <w:t>4.</w:t>
      </w:r>
      <w:r w:rsidRPr="003B73B2">
        <w:rPr>
          <w:rFonts w:ascii="Times New Roman" w:hAnsi="Times New Roman"/>
          <w:color w:val="000000"/>
          <w:sz w:val="24"/>
          <w:szCs w:val="24"/>
          <w:lang w:eastAsia="uk-UA"/>
        </w:rPr>
        <w:t>Товариству з обмеженою відповідальністю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 xml:space="preserve">» </w:t>
      </w:r>
      <w:r w:rsidRPr="003B73B2">
        <w:rPr>
          <w:rFonts w:ascii="Times New Roman" w:hAnsi="Times New Roman"/>
          <w:sz w:val="24"/>
          <w:szCs w:val="24"/>
          <w:lang w:eastAsia="ru-RU"/>
        </w:rPr>
        <w:t xml:space="preserve">додержуватись встановлених обмежень (обтяжень) у використанні земельної ділянки відповідно до договору </w:t>
      </w:r>
      <w:proofErr w:type="spellStart"/>
      <w:r w:rsidRPr="003B73B2">
        <w:rPr>
          <w:rFonts w:ascii="Times New Roman" w:hAnsi="Times New Roman"/>
          <w:sz w:val="24"/>
          <w:szCs w:val="24"/>
          <w:lang w:eastAsia="ru-RU"/>
        </w:rPr>
        <w:t>суперфіцію</w:t>
      </w:r>
      <w:proofErr w:type="spellEnd"/>
      <w:r w:rsidRPr="003B73B2">
        <w:rPr>
          <w:rFonts w:ascii="Times New Roman" w:hAnsi="Times New Roman"/>
          <w:sz w:val="24"/>
          <w:szCs w:val="24"/>
          <w:lang w:eastAsia="ru-RU"/>
        </w:rPr>
        <w:t>.</w:t>
      </w:r>
    </w:p>
    <w:p w14:paraId="53B7BE8A" w14:textId="2B6F26EA" w:rsidR="003C254B" w:rsidRDefault="003C254B" w:rsidP="003C254B">
      <w:pPr>
        <w:spacing w:after="0" w:line="240" w:lineRule="auto"/>
        <w:ind w:firstLine="709"/>
        <w:jc w:val="both"/>
        <w:rPr>
          <w:rFonts w:ascii="Times New Roman" w:hAnsi="Times New Roman"/>
          <w:sz w:val="24"/>
          <w:szCs w:val="24"/>
          <w:lang w:eastAsia="ru-RU"/>
        </w:rPr>
      </w:pPr>
      <w:r w:rsidRPr="003B73B2">
        <w:rPr>
          <w:rFonts w:ascii="Times New Roman" w:hAnsi="Times New Roman"/>
          <w:sz w:val="24"/>
          <w:szCs w:val="24"/>
          <w:lang w:eastAsia="ru-RU"/>
        </w:rPr>
        <w:t>5</w:t>
      </w:r>
      <w:r w:rsidRPr="00246B98">
        <w:rPr>
          <w:rFonts w:ascii="Times New Roman" w:hAnsi="Times New Roman"/>
          <w:sz w:val="24"/>
          <w:szCs w:val="24"/>
          <w:lang w:eastAsia="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4B15947E" w14:textId="77777777" w:rsidR="003C254B" w:rsidRPr="003B73B2" w:rsidRDefault="003C254B" w:rsidP="003C254B">
      <w:pPr>
        <w:spacing w:after="0" w:line="240" w:lineRule="auto"/>
        <w:ind w:firstLine="709"/>
        <w:jc w:val="both"/>
        <w:rPr>
          <w:rFonts w:ascii="Times New Roman" w:hAnsi="Times New Roman"/>
          <w:sz w:val="24"/>
          <w:szCs w:val="24"/>
          <w:lang w:eastAsia="ru-RU"/>
        </w:rPr>
      </w:pPr>
    </w:p>
    <w:p w14:paraId="15EE6FE1" w14:textId="77777777" w:rsidR="003C254B" w:rsidRPr="003B73B2" w:rsidRDefault="003C254B" w:rsidP="003C254B">
      <w:pPr>
        <w:spacing w:after="0" w:line="240" w:lineRule="auto"/>
        <w:jc w:val="both"/>
        <w:rPr>
          <w:rFonts w:ascii="Times New Roman" w:hAnsi="Times New Roman"/>
          <w:sz w:val="24"/>
          <w:szCs w:val="24"/>
          <w:lang w:eastAsia="ru-RU"/>
        </w:rPr>
      </w:pPr>
      <w:r w:rsidRPr="00246B98">
        <w:rPr>
          <w:rFonts w:ascii="Times New Roman" w:hAnsi="Times New Roman"/>
          <w:sz w:val="24"/>
          <w:szCs w:val="24"/>
          <w:lang w:eastAsia="ru-RU"/>
        </w:rPr>
        <w:t>Міський голова                                                                                    Андрій ЧЕРНЯЄВ</w:t>
      </w:r>
    </w:p>
    <w:p w14:paraId="2F5F4941" w14:textId="77777777" w:rsidR="003C254B" w:rsidRPr="00246B98" w:rsidRDefault="003C254B" w:rsidP="003C254B">
      <w:pPr>
        <w:spacing w:after="0" w:line="240" w:lineRule="auto"/>
        <w:ind w:hanging="13"/>
        <w:jc w:val="center"/>
        <w:rPr>
          <w:rFonts w:ascii="Times New Roman" w:hAnsi="Times New Roman"/>
          <w:sz w:val="24"/>
          <w:szCs w:val="24"/>
          <w:lang w:val="en-US" w:eastAsia="ar-SA"/>
        </w:rPr>
      </w:pPr>
      <w:r w:rsidRPr="00246B98">
        <w:rPr>
          <w:rFonts w:ascii="Times New Roman" w:hAnsi="Times New Roman"/>
          <w:sz w:val="24"/>
          <w:szCs w:val="24"/>
          <w:lang w:eastAsia="ar-SA"/>
        </w:rPr>
        <w:object w:dxaOrig="675" w:dyaOrig="870" w14:anchorId="7AF1F55F">
          <v:shape id="_x0000_i1082" type="#_x0000_t75" style="width:34pt;height:43.5pt" o:ole="" filled="t">
            <v:fill color2="black"/>
            <v:imagedata r:id="rId6" o:title=""/>
          </v:shape>
          <o:OLEObject Type="Embed" ProgID="Word.Picture.8" ShapeID="_x0000_i1082" DrawAspect="Content" ObjectID="_1697352196" r:id="rId70"/>
        </w:object>
      </w:r>
    </w:p>
    <w:p w14:paraId="758A134F" w14:textId="77777777" w:rsidR="003C254B" w:rsidRPr="00246B98" w:rsidRDefault="003C254B" w:rsidP="003C254B">
      <w:pPr>
        <w:spacing w:after="0" w:line="240" w:lineRule="auto"/>
        <w:ind w:hanging="13"/>
        <w:jc w:val="center"/>
        <w:rPr>
          <w:rFonts w:ascii="Times New Roman" w:hAnsi="Times New Roman"/>
          <w:b/>
          <w:sz w:val="28"/>
          <w:szCs w:val="28"/>
          <w:lang w:eastAsia="ru-RU"/>
        </w:rPr>
      </w:pPr>
      <w:r w:rsidRPr="00246B98">
        <w:rPr>
          <w:rFonts w:ascii="Times New Roman" w:hAnsi="Times New Roman"/>
          <w:b/>
          <w:sz w:val="28"/>
          <w:szCs w:val="28"/>
          <w:lang w:eastAsia="ru-RU"/>
        </w:rPr>
        <w:t>УКРАЇНА</w:t>
      </w:r>
    </w:p>
    <w:p w14:paraId="4D13AF97" w14:textId="77777777" w:rsidR="003C254B" w:rsidRPr="00246B98" w:rsidRDefault="003C254B" w:rsidP="003C254B">
      <w:pPr>
        <w:spacing w:after="0" w:line="240" w:lineRule="auto"/>
        <w:jc w:val="center"/>
        <w:rPr>
          <w:rFonts w:ascii="Times New Roman" w:hAnsi="Times New Roman"/>
          <w:b/>
          <w:sz w:val="28"/>
          <w:szCs w:val="28"/>
          <w:lang w:eastAsia="ru-RU"/>
        </w:rPr>
      </w:pPr>
      <w:r w:rsidRPr="00246B98">
        <w:rPr>
          <w:rFonts w:ascii="Times New Roman" w:hAnsi="Times New Roman"/>
          <w:b/>
          <w:sz w:val="28"/>
          <w:szCs w:val="28"/>
          <w:lang w:eastAsia="ru-RU"/>
        </w:rPr>
        <w:t xml:space="preserve">СІВЕРСЬКА  МІСЬКА  РАДА </w:t>
      </w:r>
    </w:p>
    <w:p w14:paraId="0744114B" w14:textId="77777777" w:rsidR="003C254B" w:rsidRPr="00246B98" w:rsidRDefault="003C254B" w:rsidP="003C254B">
      <w:pPr>
        <w:spacing w:after="0" w:line="240" w:lineRule="auto"/>
        <w:jc w:val="center"/>
        <w:rPr>
          <w:rFonts w:ascii="Times New Roman" w:hAnsi="Times New Roman"/>
          <w:b/>
          <w:sz w:val="28"/>
          <w:szCs w:val="28"/>
          <w:lang w:eastAsia="ru-RU"/>
        </w:rPr>
      </w:pPr>
      <w:r w:rsidRPr="00246B98">
        <w:rPr>
          <w:rFonts w:ascii="Times New Roman" w:hAnsi="Times New Roman"/>
          <w:b/>
          <w:sz w:val="28"/>
          <w:szCs w:val="28"/>
          <w:lang w:eastAsia="ru-RU"/>
        </w:rPr>
        <w:t>БАХМУТСЬКОГО  РАЙОНУ  ДОНЕЦЬКОЇ ОБЛАСТІ</w:t>
      </w:r>
    </w:p>
    <w:p w14:paraId="59583121" w14:textId="77777777" w:rsidR="003C254B" w:rsidRPr="00246B98" w:rsidRDefault="003C254B" w:rsidP="003C254B">
      <w:pPr>
        <w:spacing w:after="0" w:line="240" w:lineRule="auto"/>
        <w:jc w:val="center"/>
        <w:rPr>
          <w:rFonts w:ascii="Times New Roman" w:hAnsi="Times New Roman"/>
          <w:b/>
          <w:sz w:val="28"/>
          <w:szCs w:val="28"/>
          <w:lang w:eastAsia="ru-RU"/>
        </w:rPr>
      </w:pPr>
    </w:p>
    <w:p w14:paraId="27619263" w14:textId="77777777" w:rsidR="003C254B" w:rsidRPr="00246B98" w:rsidRDefault="003C254B" w:rsidP="003C254B">
      <w:pPr>
        <w:spacing w:after="0" w:line="240" w:lineRule="auto"/>
        <w:jc w:val="center"/>
        <w:rPr>
          <w:rFonts w:ascii="Times New Roman" w:hAnsi="Times New Roman"/>
          <w:b/>
          <w:i/>
          <w:sz w:val="28"/>
          <w:szCs w:val="28"/>
          <w:lang w:eastAsia="ru-RU"/>
        </w:rPr>
      </w:pPr>
      <w:r w:rsidRPr="00246B98">
        <w:rPr>
          <w:rFonts w:ascii="Times New Roman" w:hAnsi="Times New Roman"/>
          <w:sz w:val="28"/>
          <w:szCs w:val="28"/>
          <w:lang w:eastAsia="ru-RU"/>
        </w:rPr>
        <w:t xml:space="preserve"> </w:t>
      </w:r>
      <w:r w:rsidRPr="00246B98">
        <w:rPr>
          <w:rFonts w:ascii="Times New Roman" w:hAnsi="Times New Roman"/>
          <w:b/>
          <w:sz w:val="28"/>
          <w:szCs w:val="28"/>
          <w:lang w:eastAsia="ru-RU"/>
        </w:rPr>
        <w:t xml:space="preserve">Р І Ш Е Н </w:t>
      </w:r>
      <w:proofErr w:type="spellStart"/>
      <w:r w:rsidRPr="00246B98">
        <w:rPr>
          <w:rFonts w:ascii="Times New Roman" w:hAnsi="Times New Roman"/>
          <w:b/>
          <w:sz w:val="28"/>
          <w:szCs w:val="28"/>
          <w:lang w:eastAsia="ru-RU"/>
        </w:rPr>
        <w:t>Н</w:t>
      </w:r>
      <w:proofErr w:type="spellEnd"/>
      <w:r w:rsidRPr="00246B98">
        <w:rPr>
          <w:rFonts w:ascii="Times New Roman" w:hAnsi="Times New Roman"/>
          <w:b/>
          <w:sz w:val="28"/>
          <w:szCs w:val="28"/>
          <w:lang w:eastAsia="ru-RU"/>
        </w:rPr>
        <w:t xml:space="preserve"> Я</w:t>
      </w:r>
    </w:p>
    <w:p w14:paraId="653999CF" w14:textId="77777777" w:rsidR="003C254B" w:rsidRPr="00246B98" w:rsidRDefault="003C254B" w:rsidP="003C254B">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3C254B" w:rsidRPr="00246B98" w14:paraId="60B5670E" w14:textId="77777777" w:rsidTr="00376F23">
        <w:trPr>
          <w:jc w:val="center"/>
        </w:trPr>
        <w:tc>
          <w:tcPr>
            <w:tcW w:w="3095" w:type="dxa"/>
          </w:tcPr>
          <w:p w14:paraId="6DCE7CBA" w14:textId="77777777" w:rsidR="003C254B" w:rsidRPr="00246B98" w:rsidRDefault="003C254B" w:rsidP="00376F23">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r w:rsidRPr="00246B98">
              <w:rPr>
                <w:rFonts w:ascii="Times New Roman" w:hAnsi="Times New Roman"/>
                <w:kern w:val="2"/>
                <w:sz w:val="26"/>
                <w:szCs w:val="26"/>
                <w:lang w:eastAsia="ar-SA"/>
              </w:rPr>
              <w:t>__</w:t>
            </w:r>
            <w:r>
              <w:rPr>
                <w:rFonts w:ascii="Times New Roman" w:hAnsi="Times New Roman"/>
                <w:kern w:val="2"/>
                <w:sz w:val="26"/>
                <w:szCs w:val="26"/>
                <w:lang w:eastAsia="ar-SA"/>
              </w:rPr>
              <w:t>21.10.2021</w:t>
            </w:r>
            <w:r w:rsidRPr="00246B98">
              <w:rPr>
                <w:rFonts w:ascii="Times New Roman" w:hAnsi="Times New Roman"/>
                <w:kern w:val="2"/>
                <w:sz w:val="26"/>
                <w:szCs w:val="26"/>
                <w:lang w:eastAsia="ar-SA"/>
              </w:rPr>
              <w:t>___</w:t>
            </w:r>
          </w:p>
        </w:tc>
        <w:tc>
          <w:tcPr>
            <w:tcW w:w="3096" w:type="dxa"/>
          </w:tcPr>
          <w:p w14:paraId="2593E64E" w14:textId="77777777" w:rsidR="003C254B" w:rsidRPr="00246B98" w:rsidRDefault="003C254B" w:rsidP="00376F23">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246B98">
              <w:rPr>
                <w:rFonts w:ascii="Times New Roman" w:hAnsi="Times New Roman"/>
                <w:kern w:val="2"/>
                <w:sz w:val="26"/>
                <w:szCs w:val="26"/>
                <w:lang w:eastAsia="ar-SA"/>
              </w:rPr>
              <w:t>Сіверськ</w:t>
            </w:r>
          </w:p>
        </w:tc>
        <w:tc>
          <w:tcPr>
            <w:tcW w:w="3096" w:type="dxa"/>
          </w:tcPr>
          <w:p w14:paraId="35F70631" w14:textId="77777777" w:rsidR="003C254B" w:rsidRPr="00246B98" w:rsidRDefault="003C254B" w:rsidP="00376F23">
            <w:pPr>
              <w:widowControl w:val="0"/>
              <w:tabs>
                <w:tab w:val="left" w:pos="4680"/>
                <w:tab w:val="left" w:pos="6804"/>
              </w:tabs>
              <w:suppressAutoHyphens/>
              <w:spacing w:after="0" w:line="240" w:lineRule="auto"/>
              <w:rPr>
                <w:rFonts w:ascii="Times New Roman" w:hAnsi="Times New Roman"/>
                <w:kern w:val="2"/>
                <w:sz w:val="26"/>
                <w:szCs w:val="26"/>
                <w:lang w:eastAsia="ar-SA"/>
              </w:rPr>
            </w:pPr>
            <w:r w:rsidRPr="00246B98">
              <w:rPr>
                <w:rFonts w:ascii="Times New Roman" w:hAnsi="Times New Roman"/>
                <w:kern w:val="2"/>
                <w:sz w:val="26"/>
                <w:szCs w:val="26"/>
                <w:lang w:eastAsia="ar-SA"/>
              </w:rPr>
              <w:t xml:space="preserve">№ </w:t>
            </w:r>
            <w:r>
              <w:rPr>
                <w:rFonts w:ascii="Times New Roman" w:hAnsi="Times New Roman"/>
                <w:kern w:val="2"/>
                <w:sz w:val="26"/>
                <w:szCs w:val="26"/>
                <w:lang w:eastAsia="ar-SA"/>
              </w:rPr>
              <w:t>8/18-367</w:t>
            </w:r>
            <w:r w:rsidRPr="00246B98">
              <w:rPr>
                <w:rFonts w:ascii="Times New Roman" w:hAnsi="Times New Roman"/>
                <w:kern w:val="2"/>
                <w:sz w:val="26"/>
                <w:szCs w:val="26"/>
                <w:u w:val="single"/>
                <w:lang w:eastAsia="ar-SA"/>
              </w:rPr>
              <w:t>_</w:t>
            </w:r>
          </w:p>
        </w:tc>
      </w:tr>
    </w:tbl>
    <w:p w14:paraId="2A3F7B73" w14:textId="77777777" w:rsidR="003C254B" w:rsidRPr="00246B98" w:rsidRDefault="003C254B" w:rsidP="003C254B">
      <w:pPr>
        <w:spacing w:after="0" w:line="240" w:lineRule="auto"/>
        <w:ind w:left="6804"/>
        <w:rPr>
          <w:rFonts w:ascii="Times New Roman" w:hAnsi="Times New Roman"/>
          <w:sz w:val="16"/>
          <w:szCs w:val="16"/>
          <w:lang w:eastAsia="ru-RU"/>
        </w:rPr>
      </w:pPr>
    </w:p>
    <w:p w14:paraId="371F3DE1"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Про затвердження проекту землеустрою щодо</w:t>
      </w:r>
    </w:p>
    <w:p w14:paraId="4495A91E"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 відведення земельної ділянки для забудови</w:t>
      </w:r>
    </w:p>
    <w:p w14:paraId="3C85CF92"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 на умовах тимчасового користування (</w:t>
      </w:r>
      <w:proofErr w:type="spellStart"/>
      <w:r w:rsidRPr="003B73B2">
        <w:rPr>
          <w:rFonts w:ascii="Times New Roman" w:hAnsi="Times New Roman"/>
          <w:color w:val="000000"/>
          <w:sz w:val="24"/>
          <w:szCs w:val="24"/>
          <w:lang w:eastAsia="uk-UA"/>
        </w:rPr>
        <w:t>суперфіцій</w:t>
      </w:r>
      <w:proofErr w:type="spellEnd"/>
      <w:r w:rsidRPr="003B73B2">
        <w:rPr>
          <w:rFonts w:ascii="Times New Roman" w:hAnsi="Times New Roman"/>
          <w:color w:val="000000"/>
          <w:sz w:val="24"/>
          <w:szCs w:val="24"/>
          <w:lang w:eastAsia="uk-UA"/>
        </w:rPr>
        <w:t xml:space="preserve">) </w:t>
      </w:r>
    </w:p>
    <w:p w14:paraId="7478EE8D"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та укладення договору </w:t>
      </w:r>
      <w:proofErr w:type="spellStart"/>
      <w:r w:rsidRPr="003B73B2">
        <w:rPr>
          <w:rFonts w:ascii="Times New Roman" w:hAnsi="Times New Roman"/>
          <w:color w:val="000000"/>
          <w:sz w:val="24"/>
          <w:szCs w:val="24"/>
          <w:lang w:eastAsia="uk-UA"/>
        </w:rPr>
        <w:t>суперфіцію</w:t>
      </w:r>
      <w:proofErr w:type="spellEnd"/>
      <w:r w:rsidRPr="003B73B2">
        <w:rPr>
          <w:rFonts w:ascii="Times New Roman" w:hAnsi="Times New Roman"/>
          <w:color w:val="000000"/>
          <w:sz w:val="24"/>
          <w:szCs w:val="24"/>
          <w:lang w:eastAsia="uk-UA"/>
        </w:rPr>
        <w:t xml:space="preserve"> з ТОВ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w:t>
      </w:r>
    </w:p>
    <w:p w14:paraId="5E64813F" w14:textId="77777777" w:rsidR="003C254B" w:rsidRPr="003B73B2" w:rsidRDefault="003C254B" w:rsidP="003C254B">
      <w:pPr>
        <w:spacing w:after="0" w:line="240" w:lineRule="auto"/>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для розміщення блочно-модульної котельні по </w:t>
      </w:r>
    </w:p>
    <w:p w14:paraId="50BF28A0" w14:textId="77777777" w:rsidR="003C254B" w:rsidRPr="003B73B2" w:rsidRDefault="003C254B" w:rsidP="003C254B">
      <w:pPr>
        <w:spacing w:after="0" w:line="240" w:lineRule="auto"/>
        <w:jc w:val="both"/>
        <w:rPr>
          <w:rFonts w:ascii="Times New Roman" w:hAnsi="Times New Roman"/>
          <w:color w:val="000000"/>
          <w:sz w:val="24"/>
          <w:szCs w:val="24"/>
          <w:lang w:eastAsia="uk-UA"/>
        </w:rPr>
      </w:pPr>
      <w:proofErr w:type="spellStart"/>
      <w:r>
        <w:rPr>
          <w:rFonts w:ascii="Times New Roman" w:hAnsi="Times New Roman"/>
          <w:color w:val="000000"/>
          <w:sz w:val="24"/>
          <w:szCs w:val="24"/>
          <w:lang w:eastAsia="uk-UA"/>
        </w:rPr>
        <w:t>просп</w:t>
      </w:r>
      <w:proofErr w:type="spellEnd"/>
      <w:r w:rsidRPr="003B73B2">
        <w:rPr>
          <w:rFonts w:ascii="Times New Roman" w:hAnsi="Times New Roman"/>
          <w:color w:val="000000"/>
          <w:sz w:val="24"/>
          <w:szCs w:val="24"/>
          <w:lang w:eastAsia="uk-UA"/>
        </w:rPr>
        <w:t xml:space="preserve">. Миру, буд.6, </w:t>
      </w:r>
      <w:proofErr w:type="spellStart"/>
      <w:r w:rsidRPr="003B73B2">
        <w:rPr>
          <w:rFonts w:ascii="Times New Roman" w:hAnsi="Times New Roman"/>
          <w:color w:val="000000"/>
          <w:sz w:val="24"/>
          <w:szCs w:val="24"/>
          <w:lang w:eastAsia="uk-UA"/>
        </w:rPr>
        <w:t>м.Сіверськ</w:t>
      </w:r>
      <w:proofErr w:type="spellEnd"/>
    </w:p>
    <w:p w14:paraId="50865AB1" w14:textId="77777777" w:rsidR="003C254B" w:rsidRPr="00246B98" w:rsidRDefault="003C254B" w:rsidP="003C254B">
      <w:pPr>
        <w:spacing w:after="0" w:line="240" w:lineRule="auto"/>
        <w:jc w:val="both"/>
        <w:rPr>
          <w:rFonts w:ascii="Times New Roman" w:hAnsi="Times New Roman"/>
          <w:sz w:val="24"/>
          <w:szCs w:val="24"/>
          <w:lang w:eastAsia="ru-RU"/>
        </w:rPr>
      </w:pPr>
    </w:p>
    <w:p w14:paraId="5ED414AA" w14:textId="13FF4209" w:rsidR="003C254B" w:rsidRDefault="003C254B" w:rsidP="003C254B">
      <w:pPr>
        <w:spacing w:after="0" w:line="240" w:lineRule="auto"/>
        <w:ind w:firstLine="709"/>
        <w:jc w:val="both"/>
        <w:rPr>
          <w:rFonts w:ascii="Times New Roman" w:hAnsi="Times New Roman"/>
          <w:color w:val="000000"/>
          <w:sz w:val="24"/>
          <w:szCs w:val="24"/>
          <w:lang w:eastAsia="uk-UA"/>
        </w:rPr>
      </w:pPr>
      <w:r w:rsidRPr="00246B98">
        <w:rPr>
          <w:rFonts w:ascii="Times New Roman" w:hAnsi="Times New Roman"/>
          <w:sz w:val="24"/>
          <w:szCs w:val="24"/>
          <w:lang w:eastAsia="ru-RU"/>
        </w:rPr>
        <w:t xml:space="preserve">Розглянувши заяву </w:t>
      </w:r>
      <w:r w:rsidRPr="003B73B2">
        <w:rPr>
          <w:rFonts w:ascii="Times New Roman" w:hAnsi="Times New Roman"/>
          <w:sz w:val="24"/>
          <w:szCs w:val="24"/>
          <w:lang w:eastAsia="ru-RU"/>
        </w:rPr>
        <w:t>Директора ТОВ «</w:t>
      </w:r>
      <w:proofErr w:type="spellStart"/>
      <w:r w:rsidRPr="003B73B2">
        <w:rPr>
          <w:rFonts w:ascii="Times New Roman" w:hAnsi="Times New Roman"/>
          <w:sz w:val="24"/>
          <w:szCs w:val="24"/>
          <w:lang w:eastAsia="ru-RU"/>
        </w:rPr>
        <w:t>Укрславтерм</w:t>
      </w:r>
      <w:proofErr w:type="spellEnd"/>
      <w:r w:rsidRPr="003B73B2">
        <w:rPr>
          <w:rFonts w:ascii="Times New Roman" w:hAnsi="Times New Roman"/>
          <w:sz w:val="24"/>
          <w:szCs w:val="24"/>
          <w:lang w:eastAsia="ru-RU"/>
        </w:rPr>
        <w:t>» Романенко Д.М.</w:t>
      </w:r>
      <w:r w:rsidRPr="00246B98">
        <w:rPr>
          <w:rFonts w:ascii="Times New Roman" w:hAnsi="Times New Roman"/>
          <w:sz w:val="24"/>
          <w:szCs w:val="24"/>
          <w:lang w:eastAsia="ru-RU"/>
        </w:rPr>
        <w:t xml:space="preserve"> </w:t>
      </w:r>
      <w:r>
        <w:rPr>
          <w:rFonts w:ascii="Times New Roman" w:hAnsi="Times New Roman"/>
          <w:sz w:val="24"/>
          <w:szCs w:val="24"/>
          <w:lang w:eastAsia="ru-RU"/>
        </w:rPr>
        <w:t xml:space="preserve">від 18.10.2021 №07-08/3963 </w:t>
      </w:r>
      <w:r w:rsidRPr="00246B98">
        <w:rPr>
          <w:rFonts w:ascii="Times New Roman" w:hAnsi="Times New Roman"/>
          <w:sz w:val="24"/>
          <w:szCs w:val="24"/>
          <w:lang w:eastAsia="ru-RU"/>
        </w:rPr>
        <w:t xml:space="preserve">про </w:t>
      </w:r>
      <w:r w:rsidRPr="003B73B2">
        <w:rPr>
          <w:rFonts w:ascii="Times New Roman" w:hAnsi="Times New Roman"/>
          <w:sz w:val="24"/>
          <w:szCs w:val="24"/>
          <w:lang w:eastAsia="ru-RU"/>
        </w:rPr>
        <w:t>затвердження</w:t>
      </w:r>
      <w:r w:rsidRPr="00246B98">
        <w:rPr>
          <w:rFonts w:ascii="Times New Roman" w:hAnsi="Times New Roman"/>
          <w:sz w:val="24"/>
          <w:szCs w:val="24"/>
          <w:lang w:eastAsia="ru-RU"/>
        </w:rPr>
        <w:t xml:space="preserve"> проекту землеустрою щодо відведення земельної ділянки в </w:t>
      </w:r>
      <w:r w:rsidRPr="003B73B2">
        <w:rPr>
          <w:rFonts w:ascii="Times New Roman" w:hAnsi="Times New Roman"/>
          <w:sz w:val="24"/>
          <w:szCs w:val="24"/>
          <w:lang w:eastAsia="ru-RU"/>
        </w:rPr>
        <w:t>для забудови на умовах тимчасового користування (</w:t>
      </w:r>
      <w:proofErr w:type="spellStart"/>
      <w:r w:rsidRPr="003B73B2">
        <w:rPr>
          <w:rFonts w:ascii="Times New Roman" w:hAnsi="Times New Roman"/>
          <w:sz w:val="24"/>
          <w:szCs w:val="24"/>
          <w:lang w:eastAsia="ru-RU"/>
        </w:rPr>
        <w:t>суперфіцій</w:t>
      </w:r>
      <w:proofErr w:type="spellEnd"/>
      <w:r w:rsidRPr="003B73B2">
        <w:rPr>
          <w:rFonts w:ascii="Times New Roman" w:hAnsi="Times New Roman"/>
          <w:sz w:val="24"/>
          <w:szCs w:val="24"/>
          <w:lang w:eastAsia="ru-RU"/>
        </w:rPr>
        <w:t xml:space="preserve">) та укладення договору </w:t>
      </w:r>
      <w:proofErr w:type="spellStart"/>
      <w:r w:rsidRPr="003B73B2">
        <w:rPr>
          <w:rFonts w:ascii="Times New Roman" w:hAnsi="Times New Roman"/>
          <w:sz w:val="24"/>
          <w:szCs w:val="24"/>
          <w:lang w:eastAsia="ru-RU"/>
        </w:rPr>
        <w:t>суперфіцію</w:t>
      </w:r>
      <w:proofErr w:type="spellEnd"/>
      <w:r w:rsidRPr="00246B98">
        <w:rPr>
          <w:rFonts w:ascii="Times New Roman" w:hAnsi="Times New Roman"/>
          <w:sz w:val="24"/>
          <w:szCs w:val="24"/>
          <w:lang w:eastAsia="ru-RU"/>
        </w:rPr>
        <w:t xml:space="preserve">, </w:t>
      </w:r>
      <w:r w:rsidRPr="003B73B2">
        <w:rPr>
          <w:rFonts w:ascii="Times New Roman" w:hAnsi="Times New Roman"/>
          <w:sz w:val="24"/>
          <w:szCs w:val="24"/>
          <w:lang w:eastAsia="ru-RU"/>
        </w:rPr>
        <w:t>згідно із</w:t>
      </w:r>
      <w:r w:rsidRPr="003B73B2">
        <w:rPr>
          <w:rFonts w:ascii="Times New Roman" w:hAnsi="Times New Roman"/>
          <w:color w:val="000000"/>
          <w:sz w:val="24"/>
          <w:szCs w:val="24"/>
          <w:lang w:eastAsia="uk-UA"/>
        </w:rPr>
        <w:t xml:space="preserve"> статтею 102</w:t>
      </w:r>
      <w:r w:rsidRPr="003B73B2">
        <w:rPr>
          <w:rFonts w:ascii="Times New Roman" w:hAnsi="Times New Roman"/>
          <w:color w:val="000000"/>
          <w:sz w:val="24"/>
          <w:szCs w:val="24"/>
          <w:vertAlign w:val="superscript"/>
          <w:lang w:eastAsia="uk-UA"/>
        </w:rPr>
        <w:t>1</w:t>
      </w:r>
      <w:r w:rsidRPr="003B73B2">
        <w:rPr>
          <w:rFonts w:ascii="Times New Roman" w:hAnsi="Times New Roman"/>
          <w:color w:val="000000"/>
          <w:sz w:val="24"/>
          <w:szCs w:val="24"/>
          <w:lang w:eastAsia="uk-UA"/>
        </w:rPr>
        <w:t>, абзацом 5 пункту 2 статті 134 Земельного кодексу України, статтями 413, 414, 415 Цивільного кодексу України, статтею 26 Закону України «Про місцеве самоврядування в Україні», міська рада</w:t>
      </w:r>
    </w:p>
    <w:p w14:paraId="42950000" w14:textId="77777777" w:rsidR="003C254B" w:rsidRPr="00246B98" w:rsidRDefault="003C254B" w:rsidP="003C254B">
      <w:pPr>
        <w:spacing w:after="0" w:line="240" w:lineRule="auto"/>
        <w:ind w:firstLine="709"/>
        <w:jc w:val="both"/>
        <w:rPr>
          <w:rFonts w:ascii="Times New Roman" w:hAnsi="Times New Roman"/>
          <w:sz w:val="24"/>
          <w:szCs w:val="24"/>
          <w:lang w:eastAsia="ru-RU"/>
        </w:rPr>
      </w:pPr>
    </w:p>
    <w:p w14:paraId="0929ABFB" w14:textId="77777777" w:rsidR="003C254B" w:rsidRPr="00246B98" w:rsidRDefault="003C254B" w:rsidP="003C254B">
      <w:pPr>
        <w:spacing w:after="0" w:line="240" w:lineRule="auto"/>
        <w:jc w:val="both"/>
        <w:rPr>
          <w:rFonts w:ascii="Times New Roman" w:hAnsi="Times New Roman"/>
          <w:sz w:val="24"/>
          <w:szCs w:val="24"/>
          <w:lang w:eastAsia="ru-RU"/>
        </w:rPr>
      </w:pPr>
      <w:r w:rsidRPr="00246B98">
        <w:rPr>
          <w:rFonts w:ascii="Times New Roman" w:hAnsi="Times New Roman"/>
          <w:sz w:val="24"/>
          <w:szCs w:val="24"/>
          <w:lang w:eastAsia="ru-RU"/>
        </w:rPr>
        <w:t>ВИРІШИЛА:</w:t>
      </w:r>
    </w:p>
    <w:p w14:paraId="1EB77714" w14:textId="77777777" w:rsidR="003C254B" w:rsidRPr="00246B98" w:rsidRDefault="003C254B" w:rsidP="003C254B">
      <w:pPr>
        <w:spacing w:after="0" w:line="240" w:lineRule="auto"/>
        <w:ind w:left="630"/>
        <w:jc w:val="both"/>
        <w:rPr>
          <w:rFonts w:ascii="Times New Roman" w:hAnsi="Times New Roman"/>
          <w:sz w:val="24"/>
          <w:szCs w:val="24"/>
          <w:lang w:eastAsia="ru-RU"/>
        </w:rPr>
      </w:pPr>
    </w:p>
    <w:p w14:paraId="7F600B42" w14:textId="77777777" w:rsidR="003C254B" w:rsidRPr="003B73B2" w:rsidRDefault="003C254B" w:rsidP="003C254B">
      <w:pPr>
        <w:spacing w:after="0" w:line="240" w:lineRule="auto"/>
        <w:ind w:firstLine="709"/>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1. Затвердити проект землеустрою щодо відведення земельної ділянки для забудови на умовах тимчасового користування (</w:t>
      </w:r>
      <w:proofErr w:type="spellStart"/>
      <w:r w:rsidRPr="003B73B2">
        <w:rPr>
          <w:rFonts w:ascii="Times New Roman" w:hAnsi="Times New Roman"/>
          <w:color w:val="000000"/>
          <w:sz w:val="24"/>
          <w:szCs w:val="24"/>
          <w:lang w:eastAsia="uk-UA"/>
        </w:rPr>
        <w:t>суперфіцій</w:t>
      </w:r>
      <w:proofErr w:type="spellEnd"/>
      <w:r w:rsidRPr="003B73B2">
        <w:rPr>
          <w:rFonts w:ascii="Times New Roman" w:hAnsi="Times New Roman"/>
          <w:color w:val="000000"/>
          <w:sz w:val="24"/>
          <w:szCs w:val="24"/>
          <w:lang w:eastAsia="uk-UA"/>
        </w:rPr>
        <w:t>) ТОВ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 xml:space="preserve">» для розміщення блочно-модульної котельні по </w:t>
      </w:r>
      <w:proofErr w:type="spellStart"/>
      <w:r w:rsidRPr="003B73B2">
        <w:rPr>
          <w:rFonts w:ascii="Times New Roman" w:hAnsi="Times New Roman"/>
          <w:color w:val="000000"/>
          <w:sz w:val="24"/>
          <w:szCs w:val="24"/>
          <w:lang w:eastAsia="uk-UA"/>
        </w:rPr>
        <w:t>просп</w:t>
      </w:r>
      <w:proofErr w:type="spellEnd"/>
      <w:r w:rsidRPr="003B73B2">
        <w:rPr>
          <w:rFonts w:ascii="Times New Roman" w:hAnsi="Times New Roman"/>
          <w:color w:val="000000"/>
          <w:sz w:val="24"/>
          <w:szCs w:val="24"/>
          <w:lang w:eastAsia="uk-UA"/>
        </w:rPr>
        <w:t xml:space="preserve">. Миру, буд. 6, </w:t>
      </w:r>
      <w:proofErr w:type="spellStart"/>
      <w:r w:rsidRPr="003B73B2">
        <w:rPr>
          <w:rFonts w:ascii="Times New Roman" w:hAnsi="Times New Roman"/>
          <w:color w:val="000000"/>
          <w:sz w:val="24"/>
          <w:szCs w:val="24"/>
          <w:lang w:eastAsia="uk-UA"/>
        </w:rPr>
        <w:t>м.Сіверськ</w:t>
      </w:r>
      <w:proofErr w:type="spellEnd"/>
      <w:r w:rsidRPr="003B73B2">
        <w:rPr>
          <w:rFonts w:ascii="Times New Roman" w:hAnsi="Times New Roman"/>
          <w:color w:val="000000"/>
          <w:sz w:val="24"/>
          <w:szCs w:val="24"/>
          <w:lang w:eastAsia="uk-UA"/>
        </w:rPr>
        <w:t xml:space="preserve">, Бахмутський район, Донецької області із земель комунальної власності на території </w:t>
      </w:r>
      <w:proofErr w:type="spellStart"/>
      <w:r w:rsidRPr="003B73B2">
        <w:rPr>
          <w:rFonts w:ascii="Times New Roman" w:hAnsi="Times New Roman"/>
          <w:color w:val="000000"/>
          <w:sz w:val="24"/>
          <w:szCs w:val="24"/>
          <w:lang w:eastAsia="uk-UA"/>
        </w:rPr>
        <w:t>м.Сіверськ</w:t>
      </w:r>
      <w:proofErr w:type="spellEnd"/>
      <w:r w:rsidRPr="003B73B2">
        <w:rPr>
          <w:rFonts w:ascii="Times New Roman" w:hAnsi="Times New Roman"/>
          <w:color w:val="000000"/>
          <w:sz w:val="24"/>
          <w:szCs w:val="24"/>
          <w:lang w:eastAsia="uk-UA"/>
        </w:rPr>
        <w:t>.</w:t>
      </w:r>
    </w:p>
    <w:p w14:paraId="229CF0BE" w14:textId="77777777" w:rsidR="003C254B" w:rsidRPr="003B73B2" w:rsidRDefault="003C254B" w:rsidP="003C254B">
      <w:pPr>
        <w:spacing w:after="0" w:line="240" w:lineRule="auto"/>
        <w:ind w:firstLine="709"/>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 xml:space="preserve">2. Укласти договір </w:t>
      </w:r>
      <w:proofErr w:type="spellStart"/>
      <w:r w:rsidRPr="003B73B2">
        <w:rPr>
          <w:rFonts w:ascii="Times New Roman" w:hAnsi="Times New Roman"/>
          <w:color w:val="000000"/>
          <w:sz w:val="24"/>
          <w:szCs w:val="24"/>
          <w:lang w:eastAsia="uk-UA"/>
        </w:rPr>
        <w:t>суперфіцію</w:t>
      </w:r>
      <w:proofErr w:type="spellEnd"/>
      <w:r w:rsidRPr="003B73B2">
        <w:rPr>
          <w:rFonts w:ascii="Times New Roman" w:hAnsi="Times New Roman"/>
          <w:color w:val="000000"/>
          <w:sz w:val="24"/>
          <w:szCs w:val="24"/>
          <w:lang w:eastAsia="uk-UA"/>
        </w:rPr>
        <w:t xml:space="preserve"> на земельну ділянку </w:t>
      </w:r>
      <w:r w:rsidRPr="003B73B2">
        <w:rPr>
          <w:rFonts w:ascii="Times New Roman" w:hAnsi="Times New Roman"/>
          <w:sz w:val="24"/>
          <w:szCs w:val="24"/>
          <w:lang w:eastAsia="uk-UA"/>
        </w:rPr>
        <w:t xml:space="preserve">площею 0,0100 га за кадастровим номером </w:t>
      </w:r>
      <w:r>
        <w:rPr>
          <w:rFonts w:ascii="Times New Roman" w:hAnsi="Times New Roman"/>
          <w:sz w:val="24"/>
          <w:szCs w:val="24"/>
          <w:lang w:eastAsia="uk-UA"/>
        </w:rPr>
        <w:t>1420910400:00:001:1571</w:t>
      </w:r>
      <w:r w:rsidRPr="003B73B2">
        <w:rPr>
          <w:rFonts w:ascii="Times New Roman" w:hAnsi="Times New Roman"/>
          <w:sz w:val="24"/>
          <w:szCs w:val="24"/>
          <w:lang w:eastAsia="uk-UA"/>
        </w:rPr>
        <w:t xml:space="preserve">, </w:t>
      </w:r>
      <w:r w:rsidRPr="003B73B2">
        <w:rPr>
          <w:rFonts w:ascii="Times New Roman" w:hAnsi="Times New Roman"/>
          <w:sz w:val="24"/>
          <w:szCs w:val="24"/>
          <w:lang w:eastAsia="ru-RU"/>
        </w:rPr>
        <w:t xml:space="preserve">що перебуває в комунальній власності міської ради. </w:t>
      </w:r>
    </w:p>
    <w:p w14:paraId="79CC75F9" w14:textId="77777777" w:rsidR="003C254B" w:rsidRPr="003B73B2" w:rsidRDefault="003C254B" w:rsidP="003C254B">
      <w:pPr>
        <w:spacing w:after="0" w:line="240" w:lineRule="auto"/>
        <w:ind w:firstLine="709"/>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Доручити  міському голові в установленому законодавством порядку:</w:t>
      </w:r>
    </w:p>
    <w:p w14:paraId="33D6C034" w14:textId="77777777" w:rsidR="003C254B" w:rsidRPr="003B73B2" w:rsidRDefault="003C254B" w:rsidP="003C254B">
      <w:pPr>
        <w:spacing w:after="0" w:line="240" w:lineRule="auto"/>
        <w:ind w:firstLine="708"/>
        <w:jc w:val="both"/>
        <w:rPr>
          <w:rFonts w:ascii="Times New Roman" w:hAnsi="Times New Roman"/>
          <w:color w:val="000000"/>
          <w:sz w:val="24"/>
          <w:szCs w:val="24"/>
          <w:lang w:eastAsia="uk-UA"/>
        </w:rPr>
      </w:pPr>
      <w:r w:rsidRPr="003B73B2">
        <w:rPr>
          <w:rFonts w:ascii="Times New Roman" w:hAnsi="Times New Roman"/>
          <w:color w:val="000000"/>
          <w:sz w:val="24"/>
          <w:szCs w:val="24"/>
          <w:lang w:eastAsia="uk-UA"/>
        </w:rPr>
        <w:t>3.1. підписати  з ТОВ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 xml:space="preserve">» договір </w:t>
      </w:r>
      <w:proofErr w:type="spellStart"/>
      <w:r w:rsidRPr="003B73B2">
        <w:rPr>
          <w:rFonts w:ascii="Times New Roman" w:hAnsi="Times New Roman"/>
          <w:color w:val="000000"/>
          <w:sz w:val="24"/>
          <w:szCs w:val="24"/>
          <w:lang w:eastAsia="uk-UA"/>
        </w:rPr>
        <w:t>суперфіцію</w:t>
      </w:r>
      <w:proofErr w:type="spellEnd"/>
      <w:r w:rsidRPr="003B73B2">
        <w:rPr>
          <w:rFonts w:ascii="Times New Roman" w:hAnsi="Times New Roman"/>
          <w:color w:val="000000"/>
          <w:sz w:val="24"/>
          <w:szCs w:val="24"/>
          <w:lang w:eastAsia="uk-UA"/>
        </w:rPr>
        <w:t xml:space="preserve"> на земельну ділянку, вказану в пункті 1 цього рішення.</w:t>
      </w:r>
    </w:p>
    <w:p w14:paraId="50985059" w14:textId="77777777" w:rsidR="003C254B" w:rsidRPr="003B73B2" w:rsidRDefault="003C254B" w:rsidP="003C254B">
      <w:pPr>
        <w:spacing w:after="0" w:line="240" w:lineRule="auto"/>
        <w:ind w:right="-1" w:firstLine="708"/>
        <w:jc w:val="both"/>
        <w:rPr>
          <w:rFonts w:ascii="Times New Roman" w:hAnsi="Times New Roman"/>
          <w:sz w:val="24"/>
          <w:szCs w:val="24"/>
          <w:lang w:eastAsia="ru-RU"/>
        </w:rPr>
      </w:pPr>
      <w:r w:rsidRPr="003B73B2">
        <w:rPr>
          <w:rFonts w:ascii="Times New Roman" w:hAnsi="Times New Roman"/>
          <w:sz w:val="24"/>
          <w:szCs w:val="24"/>
          <w:lang w:eastAsia="ru-RU"/>
        </w:rPr>
        <w:t xml:space="preserve">3.2. здійснити  заходи  для реєстрації  договору </w:t>
      </w:r>
      <w:proofErr w:type="spellStart"/>
      <w:r w:rsidRPr="003B73B2">
        <w:rPr>
          <w:rFonts w:ascii="Times New Roman" w:hAnsi="Times New Roman"/>
          <w:sz w:val="24"/>
          <w:szCs w:val="24"/>
          <w:lang w:eastAsia="ru-RU"/>
        </w:rPr>
        <w:t>суперфіцію</w:t>
      </w:r>
      <w:proofErr w:type="spellEnd"/>
      <w:r w:rsidRPr="003B73B2">
        <w:rPr>
          <w:rFonts w:ascii="Times New Roman" w:hAnsi="Times New Roman"/>
          <w:sz w:val="24"/>
          <w:szCs w:val="24"/>
          <w:lang w:eastAsia="ru-RU"/>
        </w:rPr>
        <w:t xml:space="preserve"> відповідно до діючого законодавства.</w:t>
      </w:r>
    </w:p>
    <w:p w14:paraId="7E4F4EC7" w14:textId="77777777" w:rsidR="003C254B" w:rsidRPr="003B73B2" w:rsidRDefault="003C254B" w:rsidP="003C254B">
      <w:pPr>
        <w:spacing w:after="0" w:line="240" w:lineRule="auto"/>
        <w:ind w:firstLine="709"/>
        <w:jc w:val="both"/>
        <w:rPr>
          <w:rFonts w:ascii="Times New Roman" w:hAnsi="Times New Roman"/>
          <w:sz w:val="24"/>
          <w:szCs w:val="24"/>
          <w:lang w:eastAsia="ru-RU"/>
        </w:rPr>
      </w:pPr>
      <w:r w:rsidRPr="003B73B2">
        <w:rPr>
          <w:rFonts w:ascii="Times New Roman" w:hAnsi="Times New Roman"/>
          <w:sz w:val="24"/>
          <w:szCs w:val="24"/>
          <w:lang w:eastAsia="ru-RU"/>
        </w:rPr>
        <w:t>4.</w:t>
      </w:r>
      <w:r w:rsidRPr="003B73B2">
        <w:rPr>
          <w:rFonts w:ascii="Times New Roman" w:hAnsi="Times New Roman"/>
          <w:color w:val="000000"/>
          <w:sz w:val="24"/>
          <w:szCs w:val="24"/>
          <w:lang w:eastAsia="uk-UA"/>
        </w:rPr>
        <w:t>Товариству з обмеженою відповідальністю «</w:t>
      </w:r>
      <w:proofErr w:type="spellStart"/>
      <w:r w:rsidRPr="003B73B2">
        <w:rPr>
          <w:rFonts w:ascii="Times New Roman" w:hAnsi="Times New Roman"/>
          <w:color w:val="000000"/>
          <w:sz w:val="24"/>
          <w:szCs w:val="24"/>
          <w:lang w:eastAsia="uk-UA"/>
        </w:rPr>
        <w:t>Укрславтерм</w:t>
      </w:r>
      <w:proofErr w:type="spellEnd"/>
      <w:r w:rsidRPr="003B73B2">
        <w:rPr>
          <w:rFonts w:ascii="Times New Roman" w:hAnsi="Times New Roman"/>
          <w:color w:val="000000"/>
          <w:sz w:val="24"/>
          <w:szCs w:val="24"/>
          <w:lang w:eastAsia="uk-UA"/>
        </w:rPr>
        <w:t xml:space="preserve">» </w:t>
      </w:r>
      <w:r w:rsidRPr="003B73B2">
        <w:rPr>
          <w:rFonts w:ascii="Times New Roman" w:hAnsi="Times New Roman"/>
          <w:sz w:val="24"/>
          <w:szCs w:val="24"/>
          <w:lang w:eastAsia="ru-RU"/>
        </w:rPr>
        <w:t xml:space="preserve">додержуватись встановлених обмежень (обтяжень) у використанні земельної ділянки відповідно до договору </w:t>
      </w:r>
      <w:proofErr w:type="spellStart"/>
      <w:r w:rsidRPr="003B73B2">
        <w:rPr>
          <w:rFonts w:ascii="Times New Roman" w:hAnsi="Times New Roman"/>
          <w:sz w:val="24"/>
          <w:szCs w:val="24"/>
          <w:lang w:eastAsia="ru-RU"/>
        </w:rPr>
        <w:t>суперфіцію</w:t>
      </w:r>
      <w:proofErr w:type="spellEnd"/>
      <w:r w:rsidRPr="003B73B2">
        <w:rPr>
          <w:rFonts w:ascii="Times New Roman" w:hAnsi="Times New Roman"/>
          <w:sz w:val="24"/>
          <w:szCs w:val="24"/>
          <w:lang w:eastAsia="ru-RU"/>
        </w:rPr>
        <w:t>.</w:t>
      </w:r>
    </w:p>
    <w:p w14:paraId="438E3070" w14:textId="77777777" w:rsidR="003C254B" w:rsidRDefault="003C254B" w:rsidP="003C254B">
      <w:pPr>
        <w:spacing w:after="0" w:line="240" w:lineRule="auto"/>
        <w:ind w:firstLine="709"/>
        <w:jc w:val="both"/>
        <w:rPr>
          <w:rFonts w:ascii="Times New Roman" w:hAnsi="Times New Roman"/>
          <w:sz w:val="24"/>
          <w:szCs w:val="24"/>
          <w:lang w:eastAsia="ru-RU"/>
        </w:rPr>
      </w:pPr>
      <w:r w:rsidRPr="003B73B2">
        <w:rPr>
          <w:rFonts w:ascii="Times New Roman" w:hAnsi="Times New Roman"/>
          <w:sz w:val="24"/>
          <w:szCs w:val="24"/>
          <w:lang w:eastAsia="ru-RU"/>
        </w:rPr>
        <w:t>5</w:t>
      </w:r>
      <w:r w:rsidRPr="00246B98">
        <w:rPr>
          <w:rFonts w:ascii="Times New Roman" w:hAnsi="Times New Roman"/>
          <w:sz w:val="24"/>
          <w:szCs w:val="24"/>
          <w:lang w:eastAsia="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40E5142D" w14:textId="77777777" w:rsidR="003C254B" w:rsidRDefault="003C254B" w:rsidP="003C254B">
      <w:pPr>
        <w:spacing w:after="0" w:line="240" w:lineRule="auto"/>
        <w:ind w:firstLine="709"/>
        <w:jc w:val="both"/>
        <w:rPr>
          <w:rFonts w:ascii="Times New Roman" w:hAnsi="Times New Roman"/>
          <w:sz w:val="24"/>
          <w:szCs w:val="24"/>
          <w:lang w:eastAsia="ru-RU"/>
        </w:rPr>
      </w:pPr>
    </w:p>
    <w:p w14:paraId="2F43D3DF" w14:textId="77777777" w:rsidR="003C254B" w:rsidRPr="003B73B2" w:rsidRDefault="003C254B" w:rsidP="003C254B">
      <w:pPr>
        <w:spacing w:after="0" w:line="240" w:lineRule="auto"/>
        <w:ind w:firstLine="709"/>
        <w:jc w:val="both"/>
        <w:rPr>
          <w:rFonts w:ascii="Times New Roman" w:hAnsi="Times New Roman"/>
          <w:sz w:val="24"/>
          <w:szCs w:val="24"/>
          <w:lang w:eastAsia="ru-RU"/>
        </w:rPr>
      </w:pPr>
    </w:p>
    <w:p w14:paraId="5823DD77" w14:textId="77777777" w:rsidR="003C254B" w:rsidRPr="003B73B2" w:rsidRDefault="003C254B" w:rsidP="003C254B">
      <w:pPr>
        <w:spacing w:after="0" w:line="240" w:lineRule="auto"/>
        <w:jc w:val="both"/>
        <w:rPr>
          <w:rFonts w:ascii="Times New Roman" w:hAnsi="Times New Roman"/>
          <w:sz w:val="24"/>
          <w:szCs w:val="24"/>
          <w:lang w:eastAsia="ru-RU"/>
        </w:rPr>
      </w:pPr>
      <w:r w:rsidRPr="00246B98">
        <w:rPr>
          <w:rFonts w:ascii="Times New Roman" w:hAnsi="Times New Roman"/>
          <w:sz w:val="24"/>
          <w:szCs w:val="24"/>
          <w:lang w:eastAsia="ru-RU"/>
        </w:rPr>
        <w:t>Міський голова                                                                                    Андрій ЧЕРНЯЄВ</w:t>
      </w:r>
    </w:p>
    <w:p w14:paraId="28E0411C" w14:textId="77777777" w:rsidR="002D65AA" w:rsidRPr="002D65AA" w:rsidRDefault="002D65AA" w:rsidP="002D65AA">
      <w:pPr>
        <w:spacing w:before="0" w:after="0" w:line="240" w:lineRule="auto"/>
        <w:ind w:hanging="13"/>
        <w:jc w:val="center"/>
        <w:rPr>
          <w:rFonts w:ascii="Times New Roman" w:eastAsia="Calibri" w:hAnsi="Times New Roman" w:cs="Times New Roman"/>
          <w:color w:val="FF0000"/>
          <w:szCs w:val="22"/>
          <w:lang w:eastAsia="ru-RU"/>
        </w:rPr>
      </w:pPr>
      <w:r w:rsidRPr="002D65AA">
        <w:rPr>
          <w:rFonts w:ascii="Times New Roman" w:eastAsia="Calibri" w:hAnsi="Times New Roman" w:cs="Times New Roman"/>
          <w:color w:val="FF0000"/>
          <w:szCs w:val="22"/>
          <w:lang w:eastAsia="ru-RU"/>
        </w:rPr>
        <w:object w:dxaOrig="675" w:dyaOrig="870" w14:anchorId="3C9485DD">
          <v:shape id="_x0000_i1070" type="#_x0000_t75" style="width:34pt;height:43.5pt" o:ole="" filled="t">
            <v:fill color2="black"/>
            <v:imagedata r:id="rId6" o:title=""/>
          </v:shape>
          <o:OLEObject Type="Embed" ProgID="Word.Picture.8" ShapeID="_x0000_i1070" DrawAspect="Content" ObjectID="_1697352197" r:id="rId71"/>
        </w:object>
      </w:r>
    </w:p>
    <w:p w14:paraId="3E2E9023" w14:textId="77777777" w:rsidR="002D65AA" w:rsidRPr="002D65AA" w:rsidRDefault="002D65AA" w:rsidP="002D65AA">
      <w:pPr>
        <w:spacing w:before="0" w:after="0" w:line="240" w:lineRule="auto"/>
        <w:ind w:hanging="13"/>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УКРАЇНА</w:t>
      </w:r>
    </w:p>
    <w:p w14:paraId="1B5C54B3"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 xml:space="preserve">СІВЕРСЬКА  МІСЬКА  РАДА </w:t>
      </w:r>
    </w:p>
    <w:p w14:paraId="402A2388"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r w:rsidRPr="002D65AA">
        <w:rPr>
          <w:rFonts w:ascii="Times New Roman" w:eastAsia="Calibri" w:hAnsi="Times New Roman" w:cs="Times New Roman"/>
          <w:b/>
          <w:sz w:val="28"/>
          <w:szCs w:val="28"/>
          <w:lang w:eastAsia="ru-RU"/>
        </w:rPr>
        <w:t>БАХМУТСЬКОГО  РАЙОНУ  ДОНЕЦЬКОЇ ОБЛАСТІ</w:t>
      </w:r>
    </w:p>
    <w:p w14:paraId="2BA1DD58" w14:textId="77777777" w:rsidR="002D65AA" w:rsidRPr="002D65AA" w:rsidRDefault="002D65AA" w:rsidP="002D65AA">
      <w:pPr>
        <w:spacing w:before="0" w:after="0" w:line="240" w:lineRule="auto"/>
        <w:jc w:val="center"/>
        <w:rPr>
          <w:rFonts w:ascii="Times New Roman" w:eastAsia="Calibri" w:hAnsi="Times New Roman" w:cs="Times New Roman"/>
          <w:b/>
          <w:sz w:val="28"/>
          <w:szCs w:val="28"/>
          <w:lang w:eastAsia="ru-RU"/>
        </w:rPr>
      </w:pPr>
    </w:p>
    <w:p w14:paraId="7BB530A3"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r w:rsidRPr="002D65AA">
        <w:rPr>
          <w:rFonts w:ascii="Times New Roman" w:eastAsia="Calibri" w:hAnsi="Times New Roman" w:cs="Times New Roman"/>
          <w:sz w:val="28"/>
          <w:szCs w:val="28"/>
          <w:lang w:eastAsia="ru-RU"/>
        </w:rPr>
        <w:t xml:space="preserve"> </w:t>
      </w:r>
      <w:r w:rsidRPr="002D65AA">
        <w:rPr>
          <w:rFonts w:ascii="Times New Roman" w:eastAsia="Calibri" w:hAnsi="Times New Roman" w:cs="Times New Roman"/>
          <w:b/>
          <w:sz w:val="28"/>
          <w:szCs w:val="28"/>
          <w:lang w:eastAsia="ru-RU"/>
        </w:rPr>
        <w:t xml:space="preserve">Р І Ш Е Н </w:t>
      </w:r>
      <w:proofErr w:type="spellStart"/>
      <w:r w:rsidRPr="002D65AA">
        <w:rPr>
          <w:rFonts w:ascii="Times New Roman" w:eastAsia="Calibri" w:hAnsi="Times New Roman" w:cs="Times New Roman"/>
          <w:b/>
          <w:sz w:val="28"/>
          <w:szCs w:val="28"/>
          <w:lang w:eastAsia="ru-RU"/>
        </w:rPr>
        <w:t>Н</w:t>
      </w:r>
      <w:proofErr w:type="spellEnd"/>
      <w:r w:rsidRPr="002D65AA">
        <w:rPr>
          <w:rFonts w:ascii="Times New Roman" w:eastAsia="Calibri" w:hAnsi="Times New Roman" w:cs="Times New Roman"/>
          <w:b/>
          <w:sz w:val="28"/>
          <w:szCs w:val="28"/>
          <w:lang w:eastAsia="ru-RU"/>
        </w:rPr>
        <w:t xml:space="preserve"> Я</w:t>
      </w:r>
    </w:p>
    <w:p w14:paraId="7117DBD7" w14:textId="77777777" w:rsidR="002D65AA" w:rsidRPr="002D65AA" w:rsidRDefault="002D65AA" w:rsidP="002D65AA">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82C29" w:rsidRPr="002D65AA" w14:paraId="63737FC0" w14:textId="77777777" w:rsidTr="00F67289">
        <w:trPr>
          <w:jc w:val="center"/>
        </w:trPr>
        <w:tc>
          <w:tcPr>
            <w:tcW w:w="3095" w:type="dxa"/>
            <w:hideMark/>
          </w:tcPr>
          <w:p w14:paraId="3B59C669" w14:textId="65585503" w:rsidR="00082C29" w:rsidRPr="002D65AA" w:rsidRDefault="00082C29" w:rsidP="00082C29">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7E1D74FF" w14:textId="1F70F238" w:rsidR="00082C29" w:rsidRPr="002D65AA" w:rsidRDefault="00082C29" w:rsidP="00082C29">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4B1E4615" w14:textId="1479D315" w:rsidR="00082C29" w:rsidRPr="002D65AA" w:rsidRDefault="00082C29" w:rsidP="00082C29">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№8/18 - 368</w:t>
            </w:r>
          </w:p>
        </w:tc>
      </w:tr>
    </w:tbl>
    <w:p w14:paraId="5979A6AA" w14:textId="2AFBB468" w:rsidR="00D57E44" w:rsidRDefault="00D57E44" w:rsidP="008D04A2">
      <w:pPr>
        <w:spacing w:before="0" w:after="0" w:line="240" w:lineRule="auto"/>
        <w:rPr>
          <w:rFonts w:ascii="Times New Roman" w:eastAsia="Calibri" w:hAnsi="Times New Roman" w:cs="Times New Roman"/>
          <w:sz w:val="20"/>
          <w:lang w:val="ru-RU" w:eastAsia="ru-RU"/>
        </w:rPr>
      </w:pPr>
    </w:p>
    <w:p w14:paraId="1544BBCC" w14:textId="77777777" w:rsidR="00D57E44" w:rsidRPr="008D04A2" w:rsidRDefault="00D57E44" w:rsidP="008D04A2">
      <w:pPr>
        <w:spacing w:before="0" w:after="0" w:line="240" w:lineRule="auto"/>
        <w:rPr>
          <w:rFonts w:ascii="Times New Roman" w:eastAsia="Calibri" w:hAnsi="Times New Roman" w:cs="Times New Roman"/>
          <w:sz w:val="20"/>
          <w:lang w:val="ru-RU" w:eastAsia="ru-RU"/>
        </w:rPr>
      </w:pPr>
    </w:p>
    <w:p w14:paraId="11832C06"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 </w:t>
      </w:r>
      <w:proofErr w:type="spellStart"/>
      <w:r w:rsidRPr="008D04A2">
        <w:rPr>
          <w:rFonts w:ascii="Times New Roman" w:eastAsia="Calibri" w:hAnsi="Times New Roman" w:cs="Times New Roman"/>
          <w:sz w:val="26"/>
          <w:szCs w:val="26"/>
          <w:lang w:val="ru-RU" w:eastAsia="ru-RU"/>
        </w:rPr>
        <w:t>укладення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p>
    <w:p w14:paraId="703C8E2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
    <w:p w14:paraId="5E26ACA2"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
    <w:p w14:paraId="0CB9B8DE"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з ГТОВ ВКФ «ЕТРА»</w:t>
      </w:r>
    </w:p>
    <w:p w14:paraId="4BF5D35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30B9C7BD"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З метою </w:t>
      </w:r>
      <w:proofErr w:type="spellStart"/>
      <w:r w:rsidRPr="008D04A2">
        <w:rPr>
          <w:rFonts w:ascii="Times New Roman" w:eastAsia="Calibri" w:hAnsi="Times New Roman" w:cs="Times New Roman"/>
          <w:sz w:val="26"/>
          <w:szCs w:val="26"/>
          <w:lang w:val="ru-RU" w:eastAsia="ru-RU"/>
        </w:rPr>
        <w:t>приведення</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відповідність</w:t>
      </w:r>
      <w:proofErr w:type="spellEnd"/>
      <w:r w:rsidRPr="008D04A2">
        <w:rPr>
          <w:rFonts w:ascii="Times New Roman" w:eastAsia="Calibri" w:hAnsi="Times New Roman" w:cs="Times New Roman"/>
          <w:sz w:val="26"/>
          <w:szCs w:val="26"/>
          <w:lang w:val="ru-RU" w:eastAsia="ru-RU"/>
        </w:rPr>
        <w:t xml:space="preserve"> до </w:t>
      </w:r>
      <w:proofErr w:type="spellStart"/>
      <w:r w:rsidRPr="008D04A2">
        <w:rPr>
          <w:rFonts w:ascii="Times New Roman" w:eastAsia="Calibri" w:hAnsi="Times New Roman" w:cs="Times New Roman"/>
          <w:sz w:val="26"/>
          <w:szCs w:val="26"/>
          <w:lang w:val="ru-RU" w:eastAsia="ru-RU"/>
        </w:rPr>
        <w:t>вимог</w:t>
      </w:r>
      <w:proofErr w:type="spellEnd"/>
      <w:r w:rsidRPr="008D04A2">
        <w:rPr>
          <w:rFonts w:ascii="Times New Roman" w:eastAsia="Calibri" w:hAnsi="Times New Roman" w:cs="Times New Roman"/>
          <w:sz w:val="26"/>
          <w:szCs w:val="26"/>
          <w:lang w:val="ru-RU" w:eastAsia="ru-RU"/>
        </w:rPr>
        <w:t xml:space="preserve"> чинного </w:t>
      </w:r>
      <w:proofErr w:type="spellStart"/>
      <w:r w:rsidRPr="008D04A2">
        <w:rPr>
          <w:rFonts w:ascii="Times New Roman" w:eastAsia="Calibri" w:hAnsi="Times New Roman" w:cs="Times New Roman"/>
          <w:sz w:val="26"/>
          <w:szCs w:val="26"/>
          <w:lang w:val="ru-RU" w:eastAsia="ru-RU"/>
        </w:rPr>
        <w:t>законодавства</w:t>
      </w:r>
      <w:proofErr w:type="spellEnd"/>
      <w:r w:rsidRPr="008D04A2">
        <w:rPr>
          <w:rFonts w:ascii="Times New Roman" w:eastAsia="Calibri" w:hAnsi="Times New Roman" w:cs="Times New Roman"/>
          <w:sz w:val="26"/>
          <w:szCs w:val="26"/>
          <w:lang w:val="ru-RU" w:eastAsia="ru-RU"/>
        </w:rPr>
        <w:t xml:space="preserve"> договору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водного </w:t>
      </w:r>
      <w:proofErr w:type="spellStart"/>
      <w:r w:rsidRPr="008D04A2">
        <w:rPr>
          <w:rFonts w:ascii="Times New Roman" w:eastAsia="Calibri" w:hAnsi="Times New Roman" w:cs="Times New Roman"/>
          <w:sz w:val="26"/>
          <w:szCs w:val="26"/>
          <w:lang w:val="ru-RU" w:eastAsia="ru-RU"/>
        </w:rPr>
        <w:t>об’єкта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враховуючи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статтю</w:t>
      </w:r>
      <w:proofErr w:type="spellEnd"/>
      <w:r w:rsidRPr="008D04A2">
        <w:rPr>
          <w:rFonts w:ascii="Times New Roman" w:eastAsia="Calibri" w:hAnsi="Times New Roman" w:cs="Times New Roman"/>
          <w:sz w:val="26"/>
          <w:szCs w:val="26"/>
          <w:lang w:val="ru-RU" w:eastAsia="ru-RU"/>
        </w:rPr>
        <w:t xml:space="preserve"> 30 Закону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статті</w:t>
      </w:r>
      <w:proofErr w:type="spellEnd"/>
      <w:r w:rsidRPr="008D04A2">
        <w:rPr>
          <w:rFonts w:ascii="Times New Roman" w:eastAsia="Calibri" w:hAnsi="Times New Roman" w:cs="Times New Roman"/>
          <w:sz w:val="26"/>
          <w:szCs w:val="26"/>
          <w:lang w:val="ru-RU" w:eastAsia="ru-RU"/>
        </w:rPr>
        <w:t xml:space="preserve"> 12,93,122 Земельного кодексу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Закону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внесення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змін</w:t>
      </w:r>
      <w:proofErr w:type="spellEnd"/>
      <w:r w:rsidRPr="008D04A2">
        <w:rPr>
          <w:rFonts w:ascii="Times New Roman" w:eastAsia="Calibri" w:hAnsi="Times New Roman" w:cs="Times New Roman"/>
          <w:sz w:val="26"/>
          <w:szCs w:val="26"/>
          <w:lang w:val="ru-RU" w:eastAsia="ru-RU"/>
        </w:rPr>
        <w:t xml:space="preserve"> до </w:t>
      </w:r>
      <w:proofErr w:type="spellStart"/>
      <w:r w:rsidRPr="008D04A2">
        <w:rPr>
          <w:rFonts w:ascii="Times New Roman" w:eastAsia="Calibri" w:hAnsi="Times New Roman" w:cs="Times New Roman"/>
          <w:sz w:val="26"/>
          <w:szCs w:val="26"/>
          <w:lang w:val="ru-RU" w:eastAsia="ru-RU"/>
        </w:rPr>
        <w:t>деяких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законодавчих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актів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уточнення</w:t>
      </w:r>
      <w:proofErr w:type="spellEnd"/>
      <w:r w:rsidRPr="008D04A2">
        <w:rPr>
          <w:rFonts w:ascii="Times New Roman" w:eastAsia="Calibri" w:hAnsi="Times New Roman" w:cs="Times New Roman"/>
          <w:sz w:val="26"/>
          <w:szCs w:val="26"/>
          <w:lang w:val="ru-RU" w:eastAsia="ru-RU"/>
        </w:rPr>
        <w:t xml:space="preserve"> порядку </w:t>
      </w:r>
      <w:proofErr w:type="spellStart"/>
      <w:r w:rsidRPr="008D04A2">
        <w:rPr>
          <w:rFonts w:ascii="Times New Roman" w:eastAsia="Calibri" w:hAnsi="Times New Roman" w:cs="Times New Roman"/>
          <w:sz w:val="26"/>
          <w:szCs w:val="26"/>
          <w:lang w:val="ru-RU" w:eastAsia="ru-RU"/>
        </w:rPr>
        <w:t>передачі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об’єктів</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із</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земельними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ділянками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враховуючи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умови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ru-RU" w:eastAsia="ru-RU"/>
        </w:rPr>
        <w:t xml:space="preserve"> 01.04.2021 року (</w:t>
      </w:r>
      <w:proofErr w:type="spellStart"/>
      <w:r w:rsidRPr="008D04A2">
        <w:rPr>
          <w:rFonts w:ascii="Times New Roman" w:eastAsia="Calibri" w:hAnsi="Times New Roman" w:cs="Times New Roman"/>
          <w:sz w:val="26"/>
          <w:szCs w:val="26"/>
          <w:lang w:val="ru-RU" w:eastAsia="ru-RU"/>
        </w:rPr>
        <w:t>номери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запису</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інше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речове</w:t>
      </w:r>
      <w:proofErr w:type="spellEnd"/>
      <w:r w:rsidRPr="008D04A2">
        <w:rPr>
          <w:rFonts w:ascii="Times New Roman" w:eastAsia="Calibri" w:hAnsi="Times New Roman" w:cs="Times New Roman"/>
          <w:sz w:val="26"/>
          <w:szCs w:val="26"/>
          <w:lang w:val="ru-RU" w:eastAsia="ru-RU"/>
        </w:rPr>
        <w:t xml:space="preserve"> право: 41359480, 41348063), договору </w:t>
      </w:r>
      <w:proofErr w:type="spellStart"/>
      <w:r w:rsidRPr="008D04A2">
        <w:rPr>
          <w:rFonts w:ascii="Times New Roman" w:eastAsia="Calibri" w:hAnsi="Times New Roman" w:cs="Times New Roman"/>
          <w:sz w:val="26"/>
          <w:szCs w:val="26"/>
          <w:lang w:val="ru-RU" w:eastAsia="ru-RU"/>
        </w:rPr>
        <w:t>надання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загальнодержавного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значення</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тимчасове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користування</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умовах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№9/2008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ru-RU" w:eastAsia="ru-RU"/>
        </w:rPr>
        <w:t xml:space="preserve"> 21.04.2008, </w:t>
      </w:r>
      <w:proofErr w:type="spellStart"/>
      <w:r w:rsidRPr="008D04A2">
        <w:rPr>
          <w:rFonts w:ascii="Times New Roman" w:eastAsia="Calibri" w:hAnsi="Times New Roman" w:cs="Times New Roman"/>
          <w:sz w:val="26"/>
          <w:szCs w:val="26"/>
          <w:lang w:val="ru-RU" w:eastAsia="ru-RU"/>
        </w:rPr>
        <w:t>керуючись</w:t>
      </w:r>
      <w:proofErr w:type="spellEnd"/>
      <w:r w:rsidRPr="008D04A2">
        <w:rPr>
          <w:rFonts w:ascii="Times New Roman" w:eastAsia="Calibri" w:hAnsi="Times New Roman" w:cs="Times New Roman"/>
          <w:sz w:val="26"/>
          <w:szCs w:val="26"/>
          <w:lang w:val="ru-RU" w:eastAsia="ru-RU"/>
        </w:rPr>
        <w:t xml:space="preserve"> пунктом </w:t>
      </w:r>
      <w:proofErr w:type="spellStart"/>
      <w:r w:rsidRPr="008D04A2">
        <w:rPr>
          <w:rFonts w:ascii="Times New Roman" w:eastAsia="Calibri" w:hAnsi="Times New Roman" w:cs="Times New Roman"/>
          <w:sz w:val="26"/>
          <w:szCs w:val="26"/>
          <w:lang w:val="ru-RU" w:eastAsia="ru-RU"/>
        </w:rPr>
        <w:t>статтею</w:t>
      </w:r>
      <w:proofErr w:type="spellEnd"/>
      <w:r w:rsidRPr="008D04A2">
        <w:rPr>
          <w:rFonts w:ascii="Times New Roman" w:eastAsia="Calibri" w:hAnsi="Times New Roman" w:cs="Times New Roman"/>
          <w:sz w:val="26"/>
          <w:szCs w:val="26"/>
          <w:lang w:val="ru-RU" w:eastAsia="ru-RU"/>
        </w:rPr>
        <w:t xml:space="preserve"> 26 Закону </w:t>
      </w:r>
      <w:proofErr w:type="spellStart"/>
      <w:r w:rsidRPr="008D04A2">
        <w:rPr>
          <w:rFonts w:ascii="Times New Roman" w:eastAsia="Calibri" w:hAnsi="Times New Roman" w:cs="Times New Roman"/>
          <w:sz w:val="26"/>
          <w:szCs w:val="26"/>
          <w:lang w:val="ru-RU" w:eastAsia="ru-RU"/>
        </w:rPr>
        <w:t>України</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місцеве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самоврядування</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Україні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w:t>
      </w:r>
    </w:p>
    <w:p w14:paraId="62305F4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74C4C4F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ВИРІШИЛА:</w:t>
      </w:r>
    </w:p>
    <w:p w14:paraId="3BC445B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73B25FC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1. </w:t>
      </w:r>
      <w:proofErr w:type="spellStart"/>
      <w:r w:rsidRPr="008D04A2">
        <w:rPr>
          <w:rFonts w:ascii="Times New Roman" w:eastAsia="Calibri" w:hAnsi="Times New Roman" w:cs="Times New Roman"/>
          <w:sz w:val="26"/>
          <w:szCs w:val="26"/>
          <w:lang w:val="ru-RU" w:eastAsia="ru-RU"/>
        </w:rPr>
        <w:t>Замінити</w:t>
      </w:r>
      <w:proofErr w:type="spellEnd"/>
      <w:r w:rsidRPr="008D04A2">
        <w:rPr>
          <w:rFonts w:ascii="Times New Roman" w:eastAsia="Calibri" w:hAnsi="Times New Roman" w:cs="Times New Roman"/>
          <w:sz w:val="26"/>
          <w:szCs w:val="26"/>
          <w:lang w:val="ru-RU" w:eastAsia="ru-RU"/>
        </w:rPr>
        <w:t xml:space="preserve"> сторону </w:t>
      </w:r>
      <w:proofErr w:type="spellStart"/>
      <w:r w:rsidRPr="008D04A2">
        <w:rPr>
          <w:rFonts w:ascii="Times New Roman" w:eastAsia="Calibri" w:hAnsi="Times New Roman" w:cs="Times New Roman"/>
          <w:sz w:val="26"/>
          <w:szCs w:val="26"/>
          <w:lang w:val="ru-RU" w:eastAsia="ru-RU"/>
        </w:rPr>
        <w:t>Орендодавця</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Донецька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обласна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державна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адміністрація</w:t>
      </w:r>
      <w:proofErr w:type="spellEnd"/>
      <w:r w:rsidRPr="008D04A2">
        <w:rPr>
          <w:rFonts w:ascii="Times New Roman" w:eastAsia="Calibri" w:hAnsi="Times New Roman" w:cs="Times New Roman"/>
          <w:sz w:val="26"/>
          <w:szCs w:val="26"/>
          <w:lang w:val="ru-RU" w:eastAsia="ru-RU"/>
        </w:rPr>
        <w:t>» на «</w:t>
      </w:r>
      <w:proofErr w:type="spellStart"/>
      <w:r w:rsidRPr="008D04A2">
        <w:rPr>
          <w:rFonts w:ascii="Times New Roman" w:eastAsia="Calibri" w:hAnsi="Times New Roman" w:cs="Times New Roman"/>
          <w:sz w:val="26"/>
          <w:szCs w:val="26"/>
          <w:lang w:val="ru-RU" w:eastAsia="ru-RU"/>
        </w:rPr>
        <w:t>Сіверська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 </w:t>
      </w:r>
      <w:proofErr w:type="spellStart"/>
      <w:r w:rsidRPr="008D04A2">
        <w:rPr>
          <w:rFonts w:ascii="Times New Roman" w:eastAsia="Calibri" w:hAnsi="Times New Roman" w:cs="Times New Roman"/>
          <w:sz w:val="26"/>
          <w:szCs w:val="26"/>
          <w:lang w:val="ru-RU" w:eastAsia="ru-RU"/>
        </w:rPr>
        <w:t>Бахмутського</w:t>
      </w:r>
      <w:proofErr w:type="spellEnd"/>
      <w:r w:rsidRPr="008D04A2">
        <w:rPr>
          <w:rFonts w:ascii="Times New Roman" w:eastAsia="Calibri" w:hAnsi="Times New Roman" w:cs="Times New Roman"/>
          <w:sz w:val="26"/>
          <w:szCs w:val="26"/>
          <w:lang w:val="ru-RU" w:eastAsia="ru-RU"/>
        </w:rPr>
        <w:t xml:space="preserve"> району </w:t>
      </w:r>
      <w:proofErr w:type="spellStart"/>
      <w:r w:rsidRPr="008D04A2">
        <w:rPr>
          <w:rFonts w:ascii="Times New Roman" w:eastAsia="Calibri" w:hAnsi="Times New Roman" w:cs="Times New Roman"/>
          <w:sz w:val="26"/>
          <w:szCs w:val="26"/>
          <w:lang w:val="ru-RU" w:eastAsia="ru-RU"/>
        </w:rPr>
        <w:t>Донецької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області</w:t>
      </w:r>
      <w:proofErr w:type="spellEnd"/>
      <w:r w:rsidRPr="008D04A2">
        <w:rPr>
          <w:rFonts w:ascii="Times New Roman" w:eastAsia="Calibri" w:hAnsi="Times New Roman" w:cs="Times New Roman"/>
          <w:sz w:val="26"/>
          <w:szCs w:val="26"/>
          <w:lang w:val="ru-RU" w:eastAsia="ru-RU"/>
        </w:rPr>
        <w:t>».</w:t>
      </w:r>
    </w:p>
    <w:p w14:paraId="1D1061C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2. </w:t>
      </w:r>
      <w:proofErr w:type="spellStart"/>
      <w:r w:rsidRPr="008D04A2">
        <w:rPr>
          <w:rFonts w:ascii="Times New Roman" w:eastAsia="Calibri" w:hAnsi="Times New Roman" w:cs="Times New Roman"/>
          <w:sz w:val="26"/>
          <w:szCs w:val="26"/>
          <w:lang w:val="ru-RU" w:eastAsia="ru-RU"/>
        </w:rPr>
        <w:t>Укласти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договір</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земельну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водного фонду </w:t>
      </w:r>
      <w:proofErr w:type="spellStart"/>
      <w:r w:rsidRPr="008D04A2">
        <w:rPr>
          <w:rFonts w:ascii="Times New Roman" w:eastAsia="Calibri" w:hAnsi="Times New Roman" w:cs="Times New Roman"/>
          <w:sz w:val="26"/>
          <w:szCs w:val="26"/>
          <w:lang w:val="ru-RU" w:eastAsia="ru-RU"/>
        </w:rPr>
        <w:t>площею</w:t>
      </w:r>
      <w:proofErr w:type="spellEnd"/>
      <w:r w:rsidRPr="008D04A2">
        <w:rPr>
          <w:rFonts w:ascii="Times New Roman" w:eastAsia="Calibri" w:hAnsi="Times New Roman" w:cs="Times New Roman"/>
          <w:sz w:val="26"/>
          <w:szCs w:val="26"/>
          <w:lang w:val="ru-RU" w:eastAsia="ru-RU"/>
        </w:rPr>
        <w:t xml:space="preserve"> 4,2819 га (в т.ч. </w:t>
      </w:r>
      <w:proofErr w:type="spellStart"/>
      <w:r w:rsidRPr="008D04A2">
        <w:rPr>
          <w:rFonts w:ascii="Times New Roman" w:eastAsia="Calibri" w:hAnsi="Times New Roman" w:cs="Times New Roman"/>
          <w:sz w:val="26"/>
          <w:szCs w:val="26"/>
          <w:lang w:val="ru-RU" w:eastAsia="ru-RU"/>
        </w:rPr>
        <w:t>під</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2,6012), </w:t>
      </w:r>
      <w:proofErr w:type="spellStart"/>
      <w:r w:rsidRPr="008D04A2">
        <w:rPr>
          <w:rFonts w:ascii="Times New Roman" w:eastAsia="Calibri" w:hAnsi="Times New Roman" w:cs="Times New Roman"/>
          <w:sz w:val="26"/>
          <w:szCs w:val="26"/>
          <w:lang w:val="ru-RU" w:eastAsia="ru-RU"/>
        </w:rPr>
        <w:t>кадастровий</w:t>
      </w:r>
      <w:proofErr w:type="spellEnd"/>
      <w:r w:rsidRPr="008D04A2">
        <w:rPr>
          <w:rFonts w:ascii="Times New Roman" w:eastAsia="Calibri" w:hAnsi="Times New Roman" w:cs="Times New Roman"/>
          <w:sz w:val="26"/>
          <w:szCs w:val="26"/>
          <w:lang w:val="ru-RU" w:eastAsia="ru-RU"/>
        </w:rPr>
        <w:t xml:space="preserve"> номер 1420910400:00:001:1413.</w:t>
      </w:r>
    </w:p>
    <w:p w14:paraId="1882FFA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w:t>
      </w:r>
      <w:proofErr w:type="spellStart"/>
      <w:r w:rsidRPr="008D04A2">
        <w:rPr>
          <w:rFonts w:ascii="Times New Roman" w:eastAsia="Calibri" w:hAnsi="Times New Roman" w:cs="Times New Roman"/>
          <w:sz w:val="26"/>
          <w:szCs w:val="26"/>
          <w:lang w:val="ru-RU" w:eastAsia="ru-RU"/>
        </w:rPr>
        <w:t>Укласти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договір</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земельну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водного фонду </w:t>
      </w:r>
      <w:proofErr w:type="spellStart"/>
      <w:r w:rsidRPr="008D04A2">
        <w:rPr>
          <w:rFonts w:ascii="Times New Roman" w:eastAsia="Calibri" w:hAnsi="Times New Roman" w:cs="Times New Roman"/>
          <w:sz w:val="26"/>
          <w:szCs w:val="26"/>
          <w:lang w:val="ru-RU" w:eastAsia="ru-RU"/>
        </w:rPr>
        <w:t>площею</w:t>
      </w:r>
      <w:proofErr w:type="spellEnd"/>
      <w:r w:rsidRPr="008D04A2">
        <w:rPr>
          <w:rFonts w:ascii="Times New Roman" w:eastAsia="Calibri" w:hAnsi="Times New Roman" w:cs="Times New Roman"/>
          <w:sz w:val="26"/>
          <w:szCs w:val="26"/>
          <w:lang w:val="ru-RU" w:eastAsia="ru-RU"/>
        </w:rPr>
        <w:t xml:space="preserve"> 36,7585 га (в т.ч. </w:t>
      </w:r>
      <w:proofErr w:type="spellStart"/>
      <w:r w:rsidRPr="008D04A2">
        <w:rPr>
          <w:rFonts w:ascii="Times New Roman" w:eastAsia="Calibri" w:hAnsi="Times New Roman" w:cs="Times New Roman"/>
          <w:sz w:val="26"/>
          <w:szCs w:val="26"/>
          <w:lang w:val="ru-RU" w:eastAsia="ru-RU"/>
        </w:rPr>
        <w:t>під</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24,4041), </w:t>
      </w:r>
      <w:proofErr w:type="spellStart"/>
      <w:r w:rsidRPr="008D04A2">
        <w:rPr>
          <w:rFonts w:ascii="Times New Roman" w:eastAsia="Calibri" w:hAnsi="Times New Roman" w:cs="Times New Roman"/>
          <w:sz w:val="26"/>
          <w:szCs w:val="26"/>
          <w:lang w:val="ru-RU" w:eastAsia="ru-RU"/>
        </w:rPr>
        <w:t>кадастровий</w:t>
      </w:r>
      <w:proofErr w:type="spellEnd"/>
      <w:r w:rsidRPr="008D04A2">
        <w:rPr>
          <w:rFonts w:ascii="Times New Roman" w:eastAsia="Calibri" w:hAnsi="Times New Roman" w:cs="Times New Roman"/>
          <w:sz w:val="26"/>
          <w:szCs w:val="26"/>
          <w:lang w:val="ru-RU" w:eastAsia="ru-RU"/>
        </w:rPr>
        <w:t xml:space="preserve"> номер 1420910400:00:001:1414.</w:t>
      </w:r>
    </w:p>
    <w:p w14:paraId="7496A20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4. </w:t>
      </w:r>
      <w:proofErr w:type="spellStart"/>
      <w:r w:rsidRPr="008D04A2">
        <w:rPr>
          <w:rFonts w:ascii="Times New Roman" w:eastAsia="Calibri" w:hAnsi="Times New Roman" w:cs="Times New Roman"/>
          <w:sz w:val="26"/>
          <w:szCs w:val="26"/>
          <w:lang w:val="ru-RU" w:eastAsia="ru-RU"/>
        </w:rPr>
        <w:t>Відділу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відносин</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охорони</w:t>
      </w:r>
      <w:proofErr w:type="spellEnd"/>
      <w:r w:rsidRPr="008D04A2">
        <w:rPr>
          <w:rFonts w:ascii="Times New Roman" w:eastAsia="Calibri" w:hAnsi="Times New Roman" w:cs="Times New Roman"/>
          <w:sz w:val="26"/>
          <w:szCs w:val="26"/>
          <w:lang w:val="ru-RU" w:eastAsia="ru-RU"/>
        </w:rPr>
        <w:t xml:space="preserve"> природного </w:t>
      </w:r>
      <w:proofErr w:type="spellStart"/>
      <w:r w:rsidRPr="008D04A2">
        <w:rPr>
          <w:rFonts w:ascii="Times New Roman" w:eastAsia="Calibri" w:hAnsi="Times New Roman" w:cs="Times New Roman"/>
          <w:sz w:val="26"/>
          <w:szCs w:val="26"/>
          <w:lang w:val="ru-RU" w:eastAsia="ru-RU"/>
        </w:rPr>
        <w:t>середовища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підготувати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проекти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p>
    <w:p w14:paraId="51D1CF4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w:t>
      </w:r>
      <w:proofErr w:type="spellStart"/>
      <w:r w:rsidRPr="008D04A2">
        <w:rPr>
          <w:rFonts w:ascii="Times New Roman" w:eastAsia="Calibri" w:hAnsi="Times New Roman" w:cs="Times New Roman"/>
          <w:sz w:val="26"/>
          <w:szCs w:val="26"/>
          <w:lang w:val="ru-RU" w:eastAsia="ru-RU"/>
        </w:rPr>
        <w:t>Проекти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color w:val="000000"/>
          <w:sz w:val="26"/>
          <w:szCs w:val="26"/>
          <w:shd w:val="clear" w:color="auto" w:fill="FFFFFF"/>
          <w:lang w:val="ru-RU" w:eastAsia="ru-RU"/>
        </w:rPr>
        <w:t>землі</w:t>
      </w:r>
      <w:proofErr w:type="spellEnd"/>
      <w:r w:rsidRPr="008D04A2">
        <w:rPr>
          <w:rFonts w:ascii="Times New Roman" w:eastAsia="Calibri" w:hAnsi="Times New Roman" w:cs="Times New Roman"/>
          <w:color w:val="000000"/>
          <w:sz w:val="26"/>
          <w:szCs w:val="26"/>
          <w:shd w:val="clear" w:color="auto" w:fill="FFFFFF"/>
          <w:lang w:val="ru-RU" w:eastAsia="ru-RU"/>
        </w:rPr>
        <w:t xml:space="preserve"> в </w:t>
      </w:r>
      <w:proofErr w:type="spellStart"/>
      <w:r w:rsidRPr="008D04A2">
        <w:rPr>
          <w:rFonts w:ascii="Times New Roman" w:eastAsia="Calibri" w:hAnsi="Times New Roman" w:cs="Times New Roman"/>
          <w:color w:val="000000"/>
          <w:sz w:val="26"/>
          <w:szCs w:val="26"/>
          <w:shd w:val="clear" w:color="auto" w:fill="FFFFFF"/>
          <w:lang w:val="ru-RU" w:eastAsia="ru-RU"/>
        </w:rPr>
        <w:t>комплексі</w:t>
      </w:r>
      <w:proofErr w:type="spellEnd"/>
      <w:r w:rsidRPr="008D04A2">
        <w:rPr>
          <w:rFonts w:ascii="Times New Roman" w:eastAsia="Calibri" w:hAnsi="Times New Roman" w:cs="Times New Roman"/>
          <w:color w:val="000000"/>
          <w:sz w:val="26"/>
          <w:szCs w:val="26"/>
          <w:shd w:val="clear" w:color="auto" w:fill="FFFFFF"/>
          <w:lang w:val="ru-RU" w:eastAsia="ru-RU"/>
        </w:rPr>
        <w:t xml:space="preserve"> з </w:t>
      </w:r>
      <w:proofErr w:type="spellStart"/>
      <w:r w:rsidRPr="008D04A2">
        <w:rPr>
          <w:rFonts w:ascii="Times New Roman" w:eastAsia="Calibri" w:hAnsi="Times New Roman" w:cs="Times New Roman"/>
          <w:color w:val="000000"/>
          <w:sz w:val="26"/>
          <w:szCs w:val="26"/>
          <w:shd w:val="clear" w:color="auto" w:fill="FFFFFF"/>
          <w:lang w:val="ru-RU" w:eastAsia="ru-RU"/>
        </w:rPr>
        <w:t>розташованим</w:t>
      </w:r>
      <w:proofErr w:type="spellEnd"/>
      <w:r w:rsidRPr="008D04A2">
        <w:rPr>
          <w:rFonts w:ascii="Times New Roman" w:eastAsia="Calibri" w:hAnsi="Times New Roman" w:cs="Times New Roman"/>
          <w:color w:val="000000"/>
          <w:sz w:val="26"/>
          <w:szCs w:val="26"/>
          <w:shd w:val="clear" w:color="auto" w:fill="FFFFFF"/>
          <w:lang w:val="ru-RU" w:eastAsia="ru-RU"/>
        </w:rPr>
        <w:t xml:space="preserve"> на </w:t>
      </w:r>
      <w:proofErr w:type="spellStart"/>
      <w:r w:rsidRPr="008D04A2">
        <w:rPr>
          <w:rFonts w:ascii="Times New Roman" w:eastAsia="Calibri" w:hAnsi="Times New Roman" w:cs="Times New Roman"/>
          <w:color w:val="000000"/>
          <w:sz w:val="26"/>
          <w:szCs w:val="26"/>
          <w:shd w:val="clear" w:color="auto" w:fill="FFFFFF"/>
          <w:lang w:val="ru-RU" w:eastAsia="ru-RU"/>
        </w:rPr>
        <w:t>ній</w:t>
      </w:r>
      <w:proofErr w:type="spellEnd"/>
      <w:r w:rsidRPr="008D04A2">
        <w:rPr>
          <w:rFonts w:ascii="Times New Roman" w:eastAsia="Calibri" w:hAnsi="Times New Roman" w:cs="Times New Roman"/>
          <w:color w:val="000000"/>
          <w:sz w:val="26"/>
          <w:szCs w:val="26"/>
          <w:shd w:val="clear" w:color="auto" w:fill="FFFFFF"/>
          <w:lang w:val="ru-RU" w:eastAsia="ru-RU"/>
        </w:rPr>
        <w:t xml:space="preserve"> </w:t>
      </w:r>
      <w:proofErr w:type="spellStart"/>
      <w:r w:rsidRPr="008D04A2">
        <w:rPr>
          <w:rFonts w:ascii="Times New Roman" w:eastAsia="Calibri" w:hAnsi="Times New Roman" w:cs="Times New Roman"/>
          <w:color w:val="000000"/>
          <w:sz w:val="26"/>
          <w:szCs w:val="26"/>
          <w:shd w:val="clear" w:color="auto" w:fill="FFFFFF"/>
          <w:lang w:val="ru-RU" w:eastAsia="ru-RU"/>
        </w:rPr>
        <w:t>водним</w:t>
      </w:r>
      <w:proofErr w:type="spellEnd"/>
      <w:r w:rsidRPr="008D04A2">
        <w:rPr>
          <w:rFonts w:ascii="Times New Roman" w:eastAsia="Calibri" w:hAnsi="Times New Roman" w:cs="Times New Roman"/>
          <w:color w:val="000000"/>
          <w:sz w:val="26"/>
          <w:szCs w:val="26"/>
          <w:shd w:val="clear" w:color="auto" w:fill="FFFFFF"/>
          <w:lang w:val="ru-RU" w:eastAsia="ru-RU"/>
        </w:rPr>
        <w:t xml:space="preserve"> </w:t>
      </w:r>
      <w:proofErr w:type="spellStart"/>
      <w:proofErr w:type="gramStart"/>
      <w:r w:rsidRPr="008D04A2">
        <w:rPr>
          <w:rFonts w:ascii="Times New Roman" w:eastAsia="Calibri" w:hAnsi="Times New Roman" w:cs="Times New Roman"/>
          <w:color w:val="000000"/>
          <w:sz w:val="26"/>
          <w:szCs w:val="26"/>
          <w:shd w:val="clear" w:color="auto" w:fill="FFFFFF"/>
          <w:lang w:val="ru-RU" w:eastAsia="ru-RU"/>
        </w:rPr>
        <w:t>об’єктом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направити</w:t>
      </w:r>
      <w:proofErr w:type="spellEnd"/>
      <w:proofErr w:type="gram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погодження</w:t>
      </w:r>
      <w:proofErr w:type="spellEnd"/>
      <w:r w:rsidRPr="008D04A2">
        <w:rPr>
          <w:rFonts w:ascii="Times New Roman" w:eastAsia="Calibri" w:hAnsi="Times New Roman" w:cs="Times New Roman"/>
          <w:sz w:val="26"/>
          <w:szCs w:val="26"/>
          <w:lang w:val="ru-RU" w:eastAsia="ru-RU"/>
        </w:rPr>
        <w:t xml:space="preserve"> до центрального органу </w:t>
      </w:r>
      <w:proofErr w:type="spellStart"/>
      <w:r w:rsidRPr="008D04A2">
        <w:rPr>
          <w:rFonts w:ascii="Times New Roman" w:eastAsia="Calibri" w:hAnsi="Times New Roman" w:cs="Times New Roman"/>
          <w:sz w:val="26"/>
          <w:szCs w:val="26"/>
          <w:lang w:val="ru-RU" w:eastAsia="ru-RU"/>
        </w:rPr>
        <w:t>виконавчої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влади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реалізує</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державну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політику</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сфері</w:t>
      </w:r>
      <w:proofErr w:type="spellEnd"/>
      <w:r w:rsidRPr="008D04A2">
        <w:rPr>
          <w:rFonts w:ascii="Times New Roman" w:eastAsia="Calibri" w:hAnsi="Times New Roman" w:cs="Times New Roman"/>
          <w:sz w:val="26"/>
          <w:szCs w:val="26"/>
          <w:lang w:val="ru-RU" w:eastAsia="ru-RU"/>
        </w:rPr>
        <w:t xml:space="preserve"> водного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w:t>
      </w:r>
    </w:p>
    <w:p w14:paraId="79092184"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4. Контроль за </w:t>
      </w:r>
      <w:proofErr w:type="spellStart"/>
      <w:r w:rsidRPr="008D04A2">
        <w:rPr>
          <w:rFonts w:ascii="Times New Roman" w:eastAsia="Calibri" w:hAnsi="Times New Roman" w:cs="Times New Roman"/>
          <w:sz w:val="26"/>
          <w:szCs w:val="26"/>
          <w:lang w:val="ru-RU" w:eastAsia="ru-RU"/>
        </w:rPr>
        <w:t>виконанням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покласти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постійну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комісію</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питань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житлово-комунального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землекористування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(Бабенко).</w:t>
      </w:r>
    </w:p>
    <w:p w14:paraId="6E57BF89"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375BCAE7"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Міський</w:t>
      </w:r>
      <w:proofErr w:type="spellEnd"/>
      <w:r w:rsidRPr="008D04A2">
        <w:rPr>
          <w:rFonts w:ascii="Times New Roman" w:eastAsia="Calibri" w:hAnsi="Times New Roman" w:cs="Times New Roman"/>
          <w:sz w:val="26"/>
          <w:szCs w:val="26"/>
          <w:lang w:val="ru-RU" w:eastAsia="ru-RU"/>
        </w:rPr>
        <w:t xml:space="preserve"> голова                                                                                   </w:t>
      </w:r>
      <w:proofErr w:type="spellStart"/>
      <w:r w:rsidRPr="008D04A2">
        <w:rPr>
          <w:rFonts w:ascii="Times New Roman" w:eastAsia="Calibri" w:hAnsi="Times New Roman" w:cs="Times New Roman"/>
          <w:sz w:val="26"/>
          <w:szCs w:val="26"/>
          <w:lang w:val="ru-RU" w:eastAsia="ru-RU"/>
        </w:rPr>
        <w:t>Андрій</w:t>
      </w:r>
      <w:proofErr w:type="spellEnd"/>
      <w:r w:rsidRPr="008D04A2">
        <w:rPr>
          <w:rFonts w:ascii="Times New Roman" w:eastAsia="Calibri" w:hAnsi="Times New Roman" w:cs="Times New Roman"/>
          <w:sz w:val="26"/>
          <w:szCs w:val="26"/>
          <w:lang w:val="ru-RU" w:eastAsia="ru-RU"/>
        </w:rPr>
        <w:t xml:space="preserve"> ЧЕРНЯЄВ</w:t>
      </w:r>
    </w:p>
    <w:p w14:paraId="5783DB8E" w14:textId="537E707E" w:rsidR="008D04A2" w:rsidRDefault="008D04A2" w:rsidP="008D04A2">
      <w:pPr>
        <w:spacing w:before="0" w:after="0" w:line="240" w:lineRule="auto"/>
        <w:rPr>
          <w:rFonts w:ascii="Times New Roman" w:eastAsia="Times New Roman" w:hAnsi="Times New Roman" w:cs="Times New Roman"/>
          <w:sz w:val="26"/>
          <w:szCs w:val="26"/>
          <w:lang w:eastAsia="ru-RU"/>
        </w:rPr>
      </w:pPr>
    </w:p>
    <w:p w14:paraId="34AE7AF9" w14:textId="24B07D32" w:rsidR="007B4179" w:rsidRDefault="007B4179" w:rsidP="008D04A2">
      <w:pPr>
        <w:spacing w:before="0" w:after="0" w:line="240" w:lineRule="auto"/>
        <w:rPr>
          <w:rFonts w:ascii="Times New Roman" w:eastAsia="Times New Roman" w:hAnsi="Times New Roman" w:cs="Times New Roman"/>
          <w:sz w:val="26"/>
          <w:szCs w:val="26"/>
          <w:lang w:eastAsia="ru-RU"/>
        </w:rPr>
      </w:pPr>
    </w:p>
    <w:p w14:paraId="21BFBFBB" w14:textId="542B373C" w:rsidR="007B4179" w:rsidRDefault="007B4179" w:rsidP="008D04A2">
      <w:pPr>
        <w:spacing w:before="0" w:after="0" w:line="240" w:lineRule="auto"/>
        <w:rPr>
          <w:rFonts w:ascii="Times New Roman" w:eastAsia="Times New Roman" w:hAnsi="Times New Roman" w:cs="Times New Roman"/>
          <w:sz w:val="26"/>
          <w:szCs w:val="26"/>
          <w:lang w:eastAsia="ru-RU"/>
        </w:rPr>
      </w:pPr>
    </w:p>
    <w:p w14:paraId="18F2CB85" w14:textId="3576752C" w:rsidR="007B4179" w:rsidRDefault="007B4179" w:rsidP="008D04A2">
      <w:pPr>
        <w:spacing w:before="0" w:after="0" w:line="240" w:lineRule="auto"/>
        <w:rPr>
          <w:rFonts w:ascii="Times New Roman" w:eastAsia="Times New Roman" w:hAnsi="Times New Roman" w:cs="Times New Roman"/>
          <w:sz w:val="26"/>
          <w:szCs w:val="26"/>
          <w:lang w:eastAsia="ru-RU"/>
        </w:rPr>
      </w:pPr>
    </w:p>
    <w:p w14:paraId="1C79FA3E" w14:textId="0E81ED86" w:rsidR="007B4179" w:rsidRDefault="007B4179" w:rsidP="008D04A2">
      <w:pPr>
        <w:spacing w:before="0" w:after="0" w:line="240" w:lineRule="auto"/>
        <w:rPr>
          <w:rFonts w:ascii="Times New Roman" w:eastAsia="Times New Roman" w:hAnsi="Times New Roman" w:cs="Times New Roman"/>
          <w:sz w:val="26"/>
          <w:szCs w:val="26"/>
          <w:lang w:eastAsia="ru-RU"/>
        </w:rPr>
      </w:pPr>
    </w:p>
    <w:p w14:paraId="2981EEB8" w14:textId="78AFD5CB" w:rsidR="007B4179" w:rsidRDefault="007B4179" w:rsidP="008D04A2">
      <w:pPr>
        <w:spacing w:before="0" w:after="0" w:line="240" w:lineRule="auto"/>
        <w:rPr>
          <w:rFonts w:ascii="Times New Roman" w:eastAsia="Times New Roman" w:hAnsi="Times New Roman" w:cs="Times New Roman"/>
          <w:sz w:val="26"/>
          <w:szCs w:val="26"/>
          <w:lang w:eastAsia="ru-RU"/>
        </w:rPr>
      </w:pPr>
    </w:p>
    <w:p w14:paraId="66DEB3E2" w14:textId="77777777" w:rsidR="007B4179" w:rsidRPr="007B4179" w:rsidRDefault="007B4179" w:rsidP="007B4179">
      <w:pPr>
        <w:spacing w:before="0" w:after="0" w:line="240" w:lineRule="auto"/>
        <w:ind w:hanging="13"/>
        <w:jc w:val="center"/>
        <w:rPr>
          <w:rFonts w:ascii="Times New Roman" w:eastAsia="Times New Roman" w:hAnsi="Times New Roman" w:cs="Times New Roman"/>
          <w:sz w:val="28"/>
          <w:szCs w:val="28"/>
          <w:lang w:val="en-US" w:eastAsia="ar-SA"/>
        </w:rPr>
      </w:pPr>
      <w:r w:rsidRPr="007B4179">
        <w:rPr>
          <w:rFonts w:ascii="Times New Roman" w:eastAsia="Times New Roman" w:hAnsi="Times New Roman" w:cs="Times New Roman"/>
          <w:sz w:val="28"/>
          <w:szCs w:val="28"/>
          <w:lang w:eastAsia="ar-SA"/>
        </w:rPr>
        <w:object w:dxaOrig="675" w:dyaOrig="870" w14:anchorId="5791FADF">
          <v:shape id="_x0000_i1071" type="#_x0000_t75" style="width:34.5pt;height:45pt" o:ole="" filled="t">
            <v:fill color2="black"/>
            <v:imagedata r:id="rId6" o:title=""/>
          </v:shape>
          <o:OLEObject Type="Embed" ProgID="Word.Picture.8" ShapeID="_x0000_i1071" DrawAspect="Content" ObjectID="_1697352198" r:id="rId72"/>
        </w:object>
      </w:r>
    </w:p>
    <w:p w14:paraId="08A7C623" w14:textId="77777777" w:rsidR="007B4179" w:rsidRPr="007B4179" w:rsidRDefault="007B4179" w:rsidP="007B4179">
      <w:pPr>
        <w:spacing w:before="0" w:after="0" w:line="240" w:lineRule="auto"/>
        <w:ind w:hanging="13"/>
        <w:jc w:val="center"/>
        <w:rPr>
          <w:rFonts w:ascii="Times New Roman" w:eastAsia="Times New Roman" w:hAnsi="Times New Roman" w:cs="Times New Roman"/>
          <w:b/>
          <w:sz w:val="28"/>
          <w:szCs w:val="28"/>
          <w:lang w:eastAsia="ru-RU"/>
        </w:rPr>
      </w:pPr>
      <w:r w:rsidRPr="007B4179">
        <w:rPr>
          <w:rFonts w:ascii="Times New Roman" w:eastAsia="Times New Roman" w:hAnsi="Times New Roman" w:cs="Times New Roman"/>
          <w:b/>
          <w:sz w:val="28"/>
          <w:szCs w:val="28"/>
          <w:lang w:eastAsia="ru-RU"/>
        </w:rPr>
        <w:t>УКРАЇНА</w:t>
      </w:r>
    </w:p>
    <w:p w14:paraId="2768E8CF"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ru-RU"/>
        </w:rPr>
      </w:pPr>
      <w:r w:rsidRPr="007B4179">
        <w:rPr>
          <w:rFonts w:ascii="Times New Roman" w:eastAsia="Times New Roman" w:hAnsi="Times New Roman" w:cs="Times New Roman"/>
          <w:b/>
          <w:sz w:val="28"/>
          <w:szCs w:val="28"/>
          <w:lang w:eastAsia="ru-RU"/>
        </w:rPr>
        <w:t xml:space="preserve">СІВЕРСЬКА  МІСЬКА  РАДА </w:t>
      </w:r>
    </w:p>
    <w:p w14:paraId="7EB81A99"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ru-RU"/>
        </w:rPr>
      </w:pPr>
      <w:r w:rsidRPr="007B4179">
        <w:rPr>
          <w:rFonts w:ascii="Times New Roman" w:eastAsia="Times New Roman" w:hAnsi="Times New Roman" w:cs="Times New Roman"/>
          <w:b/>
          <w:sz w:val="28"/>
          <w:szCs w:val="28"/>
          <w:lang w:eastAsia="ru-RU"/>
        </w:rPr>
        <w:t>БАХМУТСЬКОГО  РАЙОНУ  ДОНЕЦЬКОЇ ОБЛАСТІ</w:t>
      </w:r>
    </w:p>
    <w:p w14:paraId="77E151C5"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ru-RU"/>
        </w:rPr>
      </w:pPr>
    </w:p>
    <w:p w14:paraId="1A0AEBE1"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ru-RU"/>
        </w:rPr>
      </w:pPr>
      <w:r w:rsidRPr="007B4179">
        <w:rPr>
          <w:rFonts w:ascii="Times New Roman" w:eastAsia="Times New Roman" w:hAnsi="Times New Roman" w:cs="Times New Roman"/>
          <w:sz w:val="28"/>
          <w:szCs w:val="28"/>
          <w:lang w:eastAsia="ru-RU"/>
        </w:rPr>
        <w:t xml:space="preserve"> </w:t>
      </w:r>
      <w:r w:rsidRPr="007B4179">
        <w:rPr>
          <w:rFonts w:ascii="Times New Roman" w:eastAsia="Times New Roman" w:hAnsi="Times New Roman" w:cs="Times New Roman"/>
          <w:b/>
          <w:sz w:val="28"/>
          <w:szCs w:val="28"/>
          <w:lang w:eastAsia="ru-RU"/>
        </w:rPr>
        <w:t xml:space="preserve">Р І Ш Е Н </w:t>
      </w:r>
      <w:proofErr w:type="spellStart"/>
      <w:r w:rsidRPr="007B4179">
        <w:rPr>
          <w:rFonts w:ascii="Times New Roman" w:eastAsia="Times New Roman" w:hAnsi="Times New Roman" w:cs="Times New Roman"/>
          <w:b/>
          <w:sz w:val="28"/>
          <w:szCs w:val="28"/>
          <w:lang w:eastAsia="ru-RU"/>
        </w:rPr>
        <w:t>Н</w:t>
      </w:r>
      <w:proofErr w:type="spellEnd"/>
      <w:r w:rsidRPr="007B4179">
        <w:rPr>
          <w:rFonts w:ascii="Times New Roman" w:eastAsia="Times New Roman" w:hAnsi="Times New Roman" w:cs="Times New Roman"/>
          <w:b/>
          <w:sz w:val="28"/>
          <w:szCs w:val="28"/>
          <w:lang w:eastAsia="ru-RU"/>
        </w:rPr>
        <w:t xml:space="preserve"> Я</w:t>
      </w:r>
    </w:p>
    <w:p w14:paraId="3007CD36"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576"/>
        <w:gridCol w:w="1580"/>
        <w:gridCol w:w="2433"/>
      </w:tblGrid>
      <w:tr w:rsidR="00082C29" w:rsidRPr="007B4179" w14:paraId="0C8E2D5D" w14:textId="77777777" w:rsidTr="00082C29">
        <w:trPr>
          <w:jc w:val="center"/>
        </w:trPr>
        <w:tc>
          <w:tcPr>
            <w:tcW w:w="3576" w:type="dxa"/>
          </w:tcPr>
          <w:p w14:paraId="36586C7B" w14:textId="164BAC66" w:rsidR="00082C29" w:rsidRPr="007B4179" w:rsidRDefault="00082C29" w:rsidP="00082C29">
            <w:pPr>
              <w:widowControl w:val="0"/>
              <w:tabs>
                <w:tab w:val="left" w:pos="4680"/>
                <w:tab w:val="left" w:pos="6804"/>
              </w:tabs>
              <w:suppressAutoHyphens/>
              <w:spacing w:before="0" w:after="0" w:line="240" w:lineRule="auto"/>
              <w:jc w:val="both"/>
              <w:rPr>
                <w:rFonts w:ascii="Times New Roman" w:eastAsia="Times New Roman" w:hAnsi="Times New Roman" w:cs="Times New Roman"/>
                <w:kern w:val="2"/>
                <w:sz w:val="28"/>
                <w:szCs w:val="28"/>
                <w:lang w:eastAsia="ar-SA"/>
              </w:rPr>
            </w:pPr>
            <w:r>
              <w:rPr>
                <w:rFonts w:ascii="Times New Roman" w:eastAsia="Calibri" w:hAnsi="Times New Roman" w:cs="Times New Roman"/>
                <w:b/>
                <w:kern w:val="2"/>
                <w:sz w:val="26"/>
                <w:szCs w:val="26"/>
                <w:lang w:eastAsia="ar-SA"/>
              </w:rPr>
              <w:t>21.10.2021</w:t>
            </w:r>
          </w:p>
        </w:tc>
        <w:tc>
          <w:tcPr>
            <w:tcW w:w="1580" w:type="dxa"/>
          </w:tcPr>
          <w:p w14:paraId="794678AE" w14:textId="4FD4A2AC" w:rsidR="00082C29" w:rsidRPr="007B4179" w:rsidRDefault="00082C29" w:rsidP="00082C29">
            <w:pPr>
              <w:widowControl w:val="0"/>
              <w:tabs>
                <w:tab w:val="left" w:pos="4680"/>
                <w:tab w:val="left" w:pos="6804"/>
              </w:tabs>
              <w:suppressAutoHyphens/>
              <w:spacing w:before="0" w:after="0" w:line="240" w:lineRule="auto"/>
              <w:jc w:val="center"/>
              <w:rPr>
                <w:rFonts w:ascii="Times New Roman" w:eastAsia="Times New Roman" w:hAnsi="Times New Roman" w:cs="Times New Roman"/>
                <w:kern w:val="2"/>
                <w:sz w:val="28"/>
                <w:szCs w:val="28"/>
                <w:lang w:eastAsia="ar-SA"/>
              </w:rPr>
            </w:pPr>
            <w:r w:rsidRPr="002E7AC5">
              <w:rPr>
                <w:rFonts w:ascii="Times New Roman" w:eastAsia="Calibri" w:hAnsi="Times New Roman" w:cs="Times New Roman"/>
                <w:kern w:val="2"/>
                <w:sz w:val="26"/>
                <w:szCs w:val="26"/>
                <w:lang w:eastAsia="ar-SA"/>
              </w:rPr>
              <w:t>Сіверськ</w:t>
            </w:r>
          </w:p>
        </w:tc>
        <w:tc>
          <w:tcPr>
            <w:tcW w:w="2433" w:type="dxa"/>
          </w:tcPr>
          <w:p w14:paraId="1F90AECA" w14:textId="1A8FB809" w:rsidR="00082C29" w:rsidRPr="007B4179" w:rsidRDefault="00082C29" w:rsidP="00082C29">
            <w:pPr>
              <w:widowControl w:val="0"/>
              <w:tabs>
                <w:tab w:val="left" w:pos="4680"/>
                <w:tab w:val="left" w:pos="6804"/>
              </w:tabs>
              <w:suppressAutoHyphens/>
              <w:spacing w:before="0" w:after="0" w:line="240" w:lineRule="auto"/>
              <w:rPr>
                <w:rFonts w:ascii="Times New Roman" w:eastAsia="Times New Roman" w:hAnsi="Times New Roman" w:cs="Times New Roman"/>
                <w:kern w:val="2"/>
                <w:sz w:val="28"/>
                <w:szCs w:val="28"/>
                <w:lang w:eastAsia="ar-SA"/>
              </w:rPr>
            </w:pPr>
            <w:r w:rsidRPr="002E7AC5">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№8/18 - 369</w:t>
            </w:r>
          </w:p>
        </w:tc>
      </w:tr>
    </w:tbl>
    <w:p w14:paraId="456F022E" w14:textId="77777777" w:rsidR="007B4179" w:rsidRPr="007B4179" w:rsidRDefault="007B4179" w:rsidP="007B4179">
      <w:pPr>
        <w:spacing w:before="0" w:after="0" w:line="240" w:lineRule="auto"/>
        <w:rPr>
          <w:rFonts w:ascii="Times New Roman" w:eastAsia="Times New Roman" w:hAnsi="Times New Roman" w:cs="Times New Roman"/>
          <w:sz w:val="28"/>
          <w:szCs w:val="28"/>
          <w:lang w:eastAsia="ru-RU"/>
        </w:rPr>
      </w:pPr>
    </w:p>
    <w:p w14:paraId="4EB37DCB"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Про затвердження проекту</w:t>
      </w:r>
    </w:p>
    <w:p w14:paraId="56EDC1D7"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землеустрою та передачу</w:t>
      </w:r>
    </w:p>
    <w:p w14:paraId="7A3240ED"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в оренду земельних ділянок</w:t>
      </w:r>
    </w:p>
    <w:p w14:paraId="74F1AC8B"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гр. Бабенко В.В.</w:t>
      </w:r>
    </w:p>
    <w:p w14:paraId="767558CA"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0EDC26CF"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Розглянувши заяву  гр. Бабенко В.В. від 13.10.2021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2EC99C8E"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0787C6C3"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ВИРІШИЛА:</w:t>
      </w:r>
    </w:p>
    <w:p w14:paraId="7EE0CBC7"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 </w:t>
      </w:r>
    </w:p>
    <w:p w14:paraId="10F68031"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 </w:t>
      </w:r>
      <w:r w:rsidRPr="007B4179">
        <w:rPr>
          <w:rFonts w:ascii="Times New Roman" w:eastAsia="Times New Roman" w:hAnsi="Times New Roman" w:cs="Times New Roman"/>
          <w:sz w:val="28"/>
          <w:szCs w:val="28"/>
          <w:lang w:eastAsia="ru-RU"/>
        </w:rPr>
        <w:tab/>
        <w:t>1.Затвердити проект землеустрою щодо відведення в оренду земельної ділянки сільськогосподарського призначення комунальної власності (запас) гр. Бабенко Валентині Вікторівні для сінокосіння і випасання худоби на території  Сіверської міської ради Бахмутського району Донецької області, площею 12,0000 га, кадастровий номер: 1420988400:02:015:0004.</w:t>
      </w:r>
    </w:p>
    <w:p w14:paraId="5BA084AE"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2.Передати гр. Бабенко Валентині Вікторівні (*****), яка зареєстрована за </w:t>
      </w:r>
      <w:proofErr w:type="spellStart"/>
      <w:r w:rsidRPr="007B4179">
        <w:rPr>
          <w:rFonts w:ascii="Times New Roman" w:eastAsia="Times New Roman" w:hAnsi="Times New Roman" w:cs="Times New Roman"/>
          <w:sz w:val="28"/>
          <w:szCs w:val="28"/>
          <w:lang w:eastAsia="ru-RU"/>
        </w:rPr>
        <w:t>адресою</w:t>
      </w:r>
      <w:proofErr w:type="spellEnd"/>
      <w:r w:rsidRPr="007B4179">
        <w:rPr>
          <w:rFonts w:ascii="Times New Roman" w:eastAsia="Times New Roman" w:hAnsi="Times New Roman" w:cs="Times New Roman"/>
          <w:sz w:val="28"/>
          <w:szCs w:val="28"/>
          <w:lang w:eastAsia="ru-RU"/>
        </w:rPr>
        <w:t xml:space="preserve">: вул. Шкільна буд. 3, кв.6, с. Свято-Покровське,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земельні ділянки кадастровий номер: 1420988400:02:015:0004, площею  12,0000 га. </w:t>
      </w:r>
    </w:p>
    <w:p w14:paraId="380EFFD9"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3.Встановити орендну плату у розмірі 12  відсотків від нормативно грошової оцінки даної земельної ділянки.</w:t>
      </w:r>
    </w:p>
    <w:p w14:paraId="3279EC3E"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4.Відділу земельних відносин, екології та охорони природного середовища виконкому міської ради (</w:t>
      </w:r>
      <w:proofErr w:type="spellStart"/>
      <w:r w:rsidRPr="007B4179">
        <w:rPr>
          <w:rFonts w:ascii="Times New Roman" w:eastAsia="Times New Roman" w:hAnsi="Times New Roman" w:cs="Times New Roman"/>
          <w:sz w:val="28"/>
          <w:szCs w:val="28"/>
          <w:lang w:eastAsia="ru-RU"/>
        </w:rPr>
        <w:t>Виниченко</w:t>
      </w:r>
      <w:proofErr w:type="spellEnd"/>
      <w:r w:rsidRPr="007B4179">
        <w:rPr>
          <w:rFonts w:ascii="Times New Roman" w:eastAsia="Times New Roman" w:hAnsi="Times New Roman" w:cs="Times New Roman"/>
          <w:sz w:val="28"/>
          <w:szCs w:val="28"/>
          <w:lang w:eastAsia="ru-RU"/>
        </w:rPr>
        <w:t>) підготувати проект договору оренди між Сіверською міською радою та гр. Бабенко В.В.</w:t>
      </w:r>
    </w:p>
    <w:p w14:paraId="0A68DA26"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5.Рекомендувати гр. Бабенко В.В. здійснити державну реєстрацію права користування (оренди) на земельну ділянку згідно діючого законодавства.</w:t>
      </w:r>
    </w:p>
    <w:p w14:paraId="73858C30"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lastRenderedPageBreak/>
        <w:t>6. Контроль за виконанням покласти на постійну комісію з питань житлово-комунального господарства, землекористування та екології (Бабенко).</w:t>
      </w:r>
    </w:p>
    <w:p w14:paraId="656009F7"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p>
    <w:p w14:paraId="306B44BD"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p>
    <w:p w14:paraId="1E38D1BE" w14:textId="0094C421"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Міський голова                                                                   </w:t>
      </w:r>
      <w:bookmarkStart w:id="157" w:name="_Hlk86158991"/>
      <w:r w:rsidRPr="007B4179">
        <w:rPr>
          <w:rFonts w:ascii="Times New Roman" w:eastAsia="Times New Roman" w:hAnsi="Times New Roman" w:cs="Times New Roman"/>
          <w:sz w:val="28"/>
          <w:szCs w:val="28"/>
          <w:lang w:eastAsia="ru-RU"/>
        </w:rPr>
        <w:t>Андрій ЧЕРНЯЄВ</w:t>
      </w:r>
      <w:bookmarkEnd w:id="157"/>
    </w:p>
    <w:p w14:paraId="04D319A7"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318BD4EA"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5C73E627"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65515B81"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7D304EEF"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41511651"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5ED2060E"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3A3F1EC1"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228B9986"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608D6120"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2AD3F25A"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2005257D"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007BE822"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2C850AEA"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07006D15"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366574D7"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6D4032C2"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52E82C1E"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2FF16D9D"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5C06FD65"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1333F1F9"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4AD68E9C"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2429D682"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7416F8EA"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305811FC"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3DB6B675"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25826C0A"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177784B1"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5F2A3199"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70BD965E"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343E818B"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5CFC92D4"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6099A6FB"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01A7CE78" w14:textId="6B7D8650" w:rsid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4996A678" w14:textId="337D29BA" w:rsid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63B6A021" w14:textId="702A10D7" w:rsid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18D4F5CE" w14:textId="3CE69051" w:rsid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743B3AE8"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1DA8788F"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6325CACF" w14:textId="77777777" w:rsidR="007B4179" w:rsidRPr="007B4179" w:rsidRDefault="007B4179" w:rsidP="007B4179">
      <w:pPr>
        <w:spacing w:before="0" w:after="0" w:line="240" w:lineRule="auto"/>
        <w:ind w:left="851"/>
        <w:jc w:val="both"/>
        <w:rPr>
          <w:rFonts w:ascii="Times New Roman" w:eastAsia="Times New Roman" w:hAnsi="Times New Roman" w:cs="Times New Roman"/>
          <w:color w:val="000000"/>
          <w:spacing w:val="-5"/>
          <w:sz w:val="28"/>
          <w:szCs w:val="28"/>
          <w:lang w:eastAsia="ru-RU"/>
        </w:rPr>
      </w:pPr>
    </w:p>
    <w:p w14:paraId="3BE249C5" w14:textId="77777777" w:rsidR="007B4179" w:rsidRPr="007B4179" w:rsidRDefault="007B4179" w:rsidP="007B4179">
      <w:pPr>
        <w:spacing w:before="0" w:after="0" w:line="240" w:lineRule="auto"/>
        <w:ind w:left="851"/>
        <w:jc w:val="center"/>
        <w:rPr>
          <w:rFonts w:ascii="Times New Roman" w:eastAsia="Times New Roman" w:hAnsi="Times New Roman" w:cs="Times New Roman"/>
          <w:sz w:val="28"/>
          <w:szCs w:val="28"/>
          <w:lang w:val="en-US" w:eastAsia="ar-SA"/>
        </w:rPr>
      </w:pPr>
      <w:r w:rsidRPr="007B4179">
        <w:rPr>
          <w:rFonts w:ascii="Times New Roman" w:eastAsia="Times New Roman" w:hAnsi="Times New Roman" w:cs="Times New Roman"/>
          <w:sz w:val="28"/>
          <w:szCs w:val="28"/>
          <w:lang w:eastAsia="ar-SA"/>
        </w:rPr>
        <w:object w:dxaOrig="675" w:dyaOrig="870" w14:anchorId="16521AE6">
          <v:shape id="_x0000_i1072" type="#_x0000_t75" style="width:36pt;height:46.5pt" o:ole="" filled="t">
            <v:fill color2="black"/>
            <v:imagedata r:id="rId6" o:title=""/>
          </v:shape>
          <o:OLEObject Type="Embed" ProgID="Word.Picture.8" ShapeID="_x0000_i1072" DrawAspect="Content" ObjectID="_1697352199" r:id="rId73"/>
        </w:object>
      </w:r>
    </w:p>
    <w:p w14:paraId="7334CF33" w14:textId="77777777" w:rsidR="007B4179" w:rsidRPr="007B4179" w:rsidRDefault="007B4179" w:rsidP="007B4179">
      <w:pPr>
        <w:spacing w:before="0" w:after="0" w:line="240" w:lineRule="auto"/>
        <w:ind w:left="851"/>
        <w:jc w:val="center"/>
        <w:rPr>
          <w:rFonts w:ascii="Times New Roman" w:eastAsia="Times New Roman" w:hAnsi="Times New Roman" w:cs="Times New Roman"/>
          <w:b/>
          <w:sz w:val="28"/>
          <w:szCs w:val="28"/>
          <w:lang w:eastAsia="ru-RU"/>
        </w:rPr>
      </w:pPr>
      <w:r w:rsidRPr="007B4179">
        <w:rPr>
          <w:rFonts w:ascii="Times New Roman" w:eastAsia="Times New Roman" w:hAnsi="Times New Roman" w:cs="Times New Roman"/>
          <w:b/>
          <w:sz w:val="28"/>
          <w:szCs w:val="28"/>
          <w:lang w:eastAsia="ru-RU"/>
        </w:rPr>
        <w:t>УКРАЇНА</w:t>
      </w:r>
    </w:p>
    <w:p w14:paraId="4BFDC00D" w14:textId="77777777" w:rsidR="007B4179" w:rsidRPr="007B4179" w:rsidRDefault="007B4179" w:rsidP="007B4179">
      <w:pPr>
        <w:spacing w:before="0" w:after="0" w:line="240" w:lineRule="auto"/>
        <w:ind w:left="851"/>
        <w:jc w:val="center"/>
        <w:rPr>
          <w:rFonts w:ascii="Times New Roman" w:eastAsia="Times New Roman" w:hAnsi="Times New Roman" w:cs="Times New Roman"/>
          <w:b/>
          <w:sz w:val="28"/>
          <w:szCs w:val="28"/>
          <w:lang w:eastAsia="ru-RU"/>
        </w:rPr>
      </w:pPr>
      <w:r w:rsidRPr="007B4179">
        <w:rPr>
          <w:rFonts w:ascii="Times New Roman" w:eastAsia="Times New Roman" w:hAnsi="Times New Roman" w:cs="Times New Roman"/>
          <w:b/>
          <w:sz w:val="28"/>
          <w:szCs w:val="28"/>
          <w:lang w:eastAsia="ru-RU"/>
        </w:rPr>
        <w:t xml:space="preserve">СІВЕРСЬКА  МІСЬКА  РАДА </w:t>
      </w:r>
    </w:p>
    <w:p w14:paraId="60BD9B8C" w14:textId="77777777" w:rsidR="007B4179" w:rsidRPr="007B4179" w:rsidRDefault="007B4179" w:rsidP="007B4179">
      <w:pPr>
        <w:spacing w:before="0" w:after="0" w:line="240" w:lineRule="auto"/>
        <w:ind w:left="851"/>
        <w:jc w:val="center"/>
        <w:rPr>
          <w:rFonts w:ascii="Times New Roman" w:eastAsia="Times New Roman" w:hAnsi="Times New Roman" w:cs="Times New Roman"/>
          <w:b/>
          <w:sz w:val="28"/>
          <w:szCs w:val="28"/>
          <w:lang w:eastAsia="ru-RU"/>
        </w:rPr>
      </w:pPr>
      <w:r w:rsidRPr="007B4179">
        <w:rPr>
          <w:rFonts w:ascii="Times New Roman" w:eastAsia="Times New Roman" w:hAnsi="Times New Roman" w:cs="Times New Roman"/>
          <w:b/>
          <w:sz w:val="28"/>
          <w:szCs w:val="28"/>
          <w:lang w:eastAsia="ru-RU"/>
        </w:rPr>
        <w:t>БАХМУТСЬКОГО  РАЙОНУ  ДОНЕЦЬКОЇ ОБЛАСТІ</w:t>
      </w:r>
    </w:p>
    <w:p w14:paraId="6505281E" w14:textId="77777777" w:rsidR="007B4179" w:rsidRPr="007B4179" w:rsidRDefault="007B4179" w:rsidP="007B4179">
      <w:pPr>
        <w:spacing w:before="0" w:after="0" w:line="240" w:lineRule="auto"/>
        <w:ind w:left="851"/>
        <w:jc w:val="center"/>
        <w:rPr>
          <w:rFonts w:ascii="Times New Roman" w:eastAsia="Times New Roman" w:hAnsi="Times New Roman" w:cs="Times New Roman"/>
          <w:b/>
          <w:sz w:val="28"/>
          <w:szCs w:val="28"/>
          <w:lang w:eastAsia="ru-RU"/>
        </w:rPr>
      </w:pPr>
    </w:p>
    <w:p w14:paraId="11E0F412" w14:textId="77777777" w:rsidR="007B4179" w:rsidRPr="007B4179" w:rsidRDefault="007B4179" w:rsidP="007B4179">
      <w:pPr>
        <w:spacing w:before="0" w:after="0" w:line="240" w:lineRule="auto"/>
        <w:ind w:left="851"/>
        <w:jc w:val="center"/>
        <w:rPr>
          <w:rFonts w:ascii="Times New Roman" w:eastAsia="Times New Roman" w:hAnsi="Times New Roman" w:cs="Times New Roman"/>
          <w:b/>
          <w:i/>
          <w:sz w:val="28"/>
          <w:szCs w:val="28"/>
          <w:lang w:eastAsia="ru-RU"/>
        </w:rPr>
      </w:pPr>
      <w:r w:rsidRPr="007B4179">
        <w:rPr>
          <w:rFonts w:ascii="Times New Roman" w:eastAsia="Times New Roman" w:hAnsi="Times New Roman" w:cs="Times New Roman"/>
          <w:sz w:val="28"/>
          <w:szCs w:val="28"/>
          <w:lang w:eastAsia="ru-RU"/>
        </w:rPr>
        <w:t xml:space="preserve"> </w:t>
      </w:r>
      <w:r w:rsidRPr="007B4179">
        <w:rPr>
          <w:rFonts w:ascii="Times New Roman" w:eastAsia="Times New Roman" w:hAnsi="Times New Roman" w:cs="Times New Roman"/>
          <w:b/>
          <w:sz w:val="28"/>
          <w:szCs w:val="28"/>
          <w:lang w:eastAsia="ru-RU"/>
        </w:rPr>
        <w:t xml:space="preserve">Р І Ш Е Н </w:t>
      </w:r>
      <w:proofErr w:type="spellStart"/>
      <w:r w:rsidRPr="007B4179">
        <w:rPr>
          <w:rFonts w:ascii="Times New Roman" w:eastAsia="Times New Roman" w:hAnsi="Times New Roman" w:cs="Times New Roman"/>
          <w:b/>
          <w:sz w:val="28"/>
          <w:szCs w:val="28"/>
          <w:lang w:eastAsia="ru-RU"/>
        </w:rPr>
        <w:t>Н</w:t>
      </w:r>
      <w:proofErr w:type="spellEnd"/>
      <w:r w:rsidRPr="007B4179">
        <w:rPr>
          <w:rFonts w:ascii="Times New Roman" w:eastAsia="Times New Roman" w:hAnsi="Times New Roman" w:cs="Times New Roman"/>
          <w:b/>
          <w:sz w:val="28"/>
          <w:szCs w:val="28"/>
          <w:lang w:eastAsia="ru-RU"/>
        </w:rPr>
        <w:t xml:space="preserve"> Я</w:t>
      </w:r>
    </w:p>
    <w:p w14:paraId="7E0022F6" w14:textId="77777777" w:rsidR="007B4179" w:rsidRPr="007B4179" w:rsidRDefault="007B4179" w:rsidP="007B4179">
      <w:pPr>
        <w:spacing w:before="0" w:after="0" w:line="240" w:lineRule="auto"/>
        <w:ind w:left="851"/>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4428"/>
        <w:gridCol w:w="2725"/>
        <w:gridCol w:w="2911"/>
      </w:tblGrid>
      <w:tr w:rsidR="00082C29" w:rsidRPr="007B4179" w14:paraId="3262A7BB" w14:textId="77777777" w:rsidTr="00082C29">
        <w:trPr>
          <w:jc w:val="center"/>
        </w:trPr>
        <w:tc>
          <w:tcPr>
            <w:tcW w:w="4428" w:type="dxa"/>
          </w:tcPr>
          <w:p w14:paraId="664A420F" w14:textId="31DC50E2" w:rsidR="00082C29" w:rsidRPr="007B4179" w:rsidRDefault="00082C29" w:rsidP="00082C29">
            <w:pPr>
              <w:widowControl w:val="0"/>
              <w:tabs>
                <w:tab w:val="left" w:pos="4680"/>
                <w:tab w:val="left" w:pos="6804"/>
              </w:tabs>
              <w:suppressAutoHyphens/>
              <w:spacing w:before="0" w:after="0" w:line="240" w:lineRule="auto"/>
              <w:ind w:left="851"/>
              <w:jc w:val="both"/>
              <w:rPr>
                <w:rFonts w:ascii="Times New Roman" w:eastAsia="Times New Roman" w:hAnsi="Times New Roman" w:cs="Times New Roman"/>
                <w:kern w:val="2"/>
                <w:sz w:val="28"/>
                <w:szCs w:val="28"/>
                <w:lang w:eastAsia="ar-SA"/>
              </w:rPr>
            </w:pPr>
            <w:r>
              <w:rPr>
                <w:rFonts w:ascii="Times New Roman" w:eastAsia="Calibri" w:hAnsi="Times New Roman" w:cs="Times New Roman"/>
                <w:b/>
                <w:kern w:val="2"/>
                <w:sz w:val="26"/>
                <w:szCs w:val="26"/>
                <w:lang w:eastAsia="ar-SA"/>
              </w:rPr>
              <w:t>21.10.2021</w:t>
            </w:r>
          </w:p>
        </w:tc>
        <w:tc>
          <w:tcPr>
            <w:tcW w:w="2725" w:type="dxa"/>
          </w:tcPr>
          <w:p w14:paraId="49D51BAE" w14:textId="65CEB7B3" w:rsidR="00082C29" w:rsidRPr="007B4179" w:rsidRDefault="00082C29" w:rsidP="00082C29">
            <w:pPr>
              <w:widowControl w:val="0"/>
              <w:tabs>
                <w:tab w:val="left" w:pos="4680"/>
                <w:tab w:val="left" w:pos="6804"/>
              </w:tabs>
              <w:suppressAutoHyphens/>
              <w:spacing w:before="0" w:after="0" w:line="240" w:lineRule="auto"/>
              <w:ind w:left="851"/>
              <w:jc w:val="center"/>
              <w:rPr>
                <w:rFonts w:ascii="Times New Roman" w:eastAsia="Times New Roman" w:hAnsi="Times New Roman" w:cs="Times New Roman"/>
                <w:kern w:val="2"/>
                <w:sz w:val="28"/>
                <w:szCs w:val="28"/>
                <w:lang w:eastAsia="ar-SA"/>
              </w:rPr>
            </w:pPr>
            <w:r w:rsidRPr="002E7AC5">
              <w:rPr>
                <w:rFonts w:ascii="Times New Roman" w:eastAsia="Calibri" w:hAnsi="Times New Roman" w:cs="Times New Roman"/>
                <w:kern w:val="2"/>
                <w:sz w:val="26"/>
                <w:szCs w:val="26"/>
                <w:lang w:eastAsia="ar-SA"/>
              </w:rPr>
              <w:t>Сіверськ</w:t>
            </w:r>
          </w:p>
        </w:tc>
        <w:tc>
          <w:tcPr>
            <w:tcW w:w="2911" w:type="dxa"/>
          </w:tcPr>
          <w:p w14:paraId="0F93C113" w14:textId="27A1727C" w:rsidR="00082C29" w:rsidRPr="007B4179" w:rsidRDefault="00082C29" w:rsidP="00082C29">
            <w:pPr>
              <w:widowControl w:val="0"/>
              <w:tabs>
                <w:tab w:val="left" w:pos="4680"/>
                <w:tab w:val="left" w:pos="6804"/>
              </w:tabs>
              <w:suppressAutoHyphens/>
              <w:spacing w:before="0" w:after="0" w:line="240" w:lineRule="auto"/>
              <w:rPr>
                <w:rFonts w:ascii="Times New Roman" w:eastAsia="Times New Roman" w:hAnsi="Times New Roman" w:cs="Times New Roman"/>
                <w:kern w:val="2"/>
                <w:sz w:val="28"/>
                <w:szCs w:val="28"/>
                <w:lang w:eastAsia="ar-SA"/>
              </w:rPr>
            </w:pPr>
            <w:r>
              <w:rPr>
                <w:rFonts w:ascii="Times New Roman" w:eastAsia="Calibri" w:hAnsi="Times New Roman" w:cs="Times New Roman"/>
                <w:b/>
                <w:kern w:val="2"/>
                <w:sz w:val="26"/>
                <w:szCs w:val="26"/>
                <w:lang w:eastAsia="ar-SA"/>
              </w:rPr>
              <w:t xml:space="preserve">  №8/18 - 370</w:t>
            </w:r>
          </w:p>
        </w:tc>
      </w:tr>
    </w:tbl>
    <w:p w14:paraId="0DC982C2"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p>
    <w:p w14:paraId="06AA0D71"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Про затвердження проекту</w:t>
      </w:r>
    </w:p>
    <w:p w14:paraId="44D26E09"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землеустрою та передачу</w:t>
      </w:r>
    </w:p>
    <w:p w14:paraId="57D41BC5"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в оренду земельних ділянок</w:t>
      </w:r>
    </w:p>
    <w:p w14:paraId="7F3A3FDC" w14:textId="77777777" w:rsidR="007B4179" w:rsidRPr="007B4179" w:rsidRDefault="007B4179" w:rsidP="007B4179">
      <w:pPr>
        <w:spacing w:before="0" w:after="0" w:line="240" w:lineRule="auto"/>
        <w:ind w:left="851"/>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гр. </w:t>
      </w:r>
      <w:proofErr w:type="spellStart"/>
      <w:r w:rsidRPr="007B4179">
        <w:rPr>
          <w:rFonts w:ascii="Times New Roman" w:eastAsia="Times New Roman" w:hAnsi="Times New Roman" w:cs="Times New Roman"/>
          <w:sz w:val="28"/>
          <w:szCs w:val="28"/>
          <w:lang w:eastAsia="ru-RU"/>
        </w:rPr>
        <w:t>Линнику</w:t>
      </w:r>
      <w:proofErr w:type="spellEnd"/>
      <w:r w:rsidRPr="007B4179">
        <w:rPr>
          <w:rFonts w:ascii="Times New Roman" w:eastAsia="Times New Roman" w:hAnsi="Times New Roman" w:cs="Times New Roman"/>
          <w:sz w:val="28"/>
          <w:szCs w:val="28"/>
          <w:lang w:eastAsia="ru-RU"/>
        </w:rPr>
        <w:t xml:space="preserve"> Р.С.</w:t>
      </w:r>
    </w:p>
    <w:p w14:paraId="78B0DF51"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34742521"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Розглянувши заяву гр. </w:t>
      </w:r>
      <w:proofErr w:type="spellStart"/>
      <w:r w:rsidRPr="007B4179">
        <w:rPr>
          <w:rFonts w:ascii="Times New Roman" w:eastAsia="Times New Roman" w:hAnsi="Times New Roman" w:cs="Times New Roman"/>
          <w:sz w:val="28"/>
          <w:szCs w:val="28"/>
          <w:lang w:eastAsia="ru-RU"/>
        </w:rPr>
        <w:t>Линника</w:t>
      </w:r>
      <w:proofErr w:type="spellEnd"/>
      <w:r w:rsidRPr="007B4179">
        <w:rPr>
          <w:rFonts w:ascii="Times New Roman" w:eastAsia="Times New Roman" w:hAnsi="Times New Roman" w:cs="Times New Roman"/>
          <w:sz w:val="28"/>
          <w:szCs w:val="28"/>
          <w:lang w:eastAsia="ru-RU"/>
        </w:rPr>
        <w:t xml:space="preserve"> Р.С. від 13.10.2021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66C142D2"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p>
    <w:p w14:paraId="1F2D5858"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ВИРІШИЛА:</w:t>
      </w:r>
    </w:p>
    <w:p w14:paraId="29A2EA95" w14:textId="77777777" w:rsidR="007B4179" w:rsidRPr="007B4179" w:rsidRDefault="007B4179" w:rsidP="007B4179">
      <w:pPr>
        <w:spacing w:before="0" w:after="0" w:line="240" w:lineRule="auto"/>
        <w:ind w:left="851"/>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 </w:t>
      </w:r>
    </w:p>
    <w:p w14:paraId="6A0E1BF6"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1.Затвердити проект землеустрою щодо відведення в оренду земельної ділянки сільськогосподарського призначення комунальної власності (запас) гр. </w:t>
      </w:r>
      <w:proofErr w:type="spellStart"/>
      <w:r w:rsidRPr="007B4179">
        <w:rPr>
          <w:rFonts w:ascii="Times New Roman" w:eastAsia="Times New Roman" w:hAnsi="Times New Roman" w:cs="Times New Roman"/>
          <w:sz w:val="28"/>
          <w:szCs w:val="28"/>
          <w:lang w:eastAsia="ru-RU"/>
        </w:rPr>
        <w:t>Линнику</w:t>
      </w:r>
      <w:proofErr w:type="spellEnd"/>
      <w:r w:rsidRPr="007B4179">
        <w:rPr>
          <w:rFonts w:ascii="Times New Roman" w:eastAsia="Times New Roman" w:hAnsi="Times New Roman" w:cs="Times New Roman"/>
          <w:sz w:val="28"/>
          <w:szCs w:val="28"/>
          <w:lang w:eastAsia="ru-RU"/>
        </w:rPr>
        <w:t xml:space="preserve"> Роману Станіславовичу для сінокосіння і випасання худоби на території  Сіверської міської ради Бахмутського району Донецької області, площею 7,0000 га, кадастровий номер: 1420988400:02:012:0031.</w:t>
      </w:r>
    </w:p>
    <w:p w14:paraId="3A53914C"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 xml:space="preserve">2.Передати гр. </w:t>
      </w:r>
      <w:proofErr w:type="spellStart"/>
      <w:r w:rsidRPr="007B4179">
        <w:rPr>
          <w:rFonts w:ascii="Times New Roman" w:eastAsia="Times New Roman" w:hAnsi="Times New Roman" w:cs="Times New Roman"/>
          <w:sz w:val="28"/>
          <w:szCs w:val="28"/>
          <w:lang w:eastAsia="ru-RU"/>
        </w:rPr>
        <w:t>Линнику</w:t>
      </w:r>
      <w:proofErr w:type="spellEnd"/>
      <w:r w:rsidRPr="007B4179">
        <w:rPr>
          <w:rFonts w:ascii="Times New Roman" w:eastAsia="Times New Roman" w:hAnsi="Times New Roman" w:cs="Times New Roman"/>
          <w:sz w:val="28"/>
          <w:szCs w:val="28"/>
          <w:lang w:eastAsia="ru-RU"/>
        </w:rPr>
        <w:t xml:space="preserve"> Роману Станіславовичу (******), який зареєстрований за </w:t>
      </w:r>
      <w:proofErr w:type="spellStart"/>
      <w:r w:rsidRPr="007B4179">
        <w:rPr>
          <w:rFonts w:ascii="Times New Roman" w:eastAsia="Times New Roman" w:hAnsi="Times New Roman" w:cs="Times New Roman"/>
          <w:sz w:val="28"/>
          <w:szCs w:val="28"/>
          <w:lang w:eastAsia="ru-RU"/>
        </w:rPr>
        <w:t>адресою</w:t>
      </w:r>
      <w:proofErr w:type="spellEnd"/>
      <w:r w:rsidRPr="007B4179">
        <w:rPr>
          <w:rFonts w:ascii="Times New Roman" w:eastAsia="Times New Roman" w:hAnsi="Times New Roman" w:cs="Times New Roman"/>
          <w:sz w:val="28"/>
          <w:szCs w:val="28"/>
          <w:lang w:eastAsia="ru-RU"/>
        </w:rPr>
        <w:t xml:space="preserve">: вул. Гоголя буд. 24, с. Свято-Покровське,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земельні ділянки кадастровий номер: 1420988400:02:012:0031, площею  7,0000 га. </w:t>
      </w:r>
    </w:p>
    <w:p w14:paraId="32F9DDC9"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3. Встановити орендну плату у розмірі 12  відсотків від нормативно грошової оцінки даної земельної ділянки.</w:t>
      </w:r>
    </w:p>
    <w:p w14:paraId="36BE454E"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4.Відділу земельних відносин, екології та охорони природного середовища виконкому міської ради (</w:t>
      </w:r>
      <w:proofErr w:type="spellStart"/>
      <w:r w:rsidRPr="007B4179">
        <w:rPr>
          <w:rFonts w:ascii="Times New Roman" w:eastAsia="Times New Roman" w:hAnsi="Times New Roman" w:cs="Times New Roman"/>
          <w:sz w:val="28"/>
          <w:szCs w:val="28"/>
          <w:lang w:eastAsia="ru-RU"/>
        </w:rPr>
        <w:t>Виниченко</w:t>
      </w:r>
      <w:proofErr w:type="spellEnd"/>
      <w:r w:rsidRPr="007B4179">
        <w:rPr>
          <w:rFonts w:ascii="Times New Roman" w:eastAsia="Times New Roman" w:hAnsi="Times New Roman" w:cs="Times New Roman"/>
          <w:sz w:val="28"/>
          <w:szCs w:val="28"/>
          <w:lang w:eastAsia="ru-RU"/>
        </w:rPr>
        <w:t>) підготувати проект договору оренди між Сіверською міською радою та гр. Бабенко В.В.</w:t>
      </w:r>
    </w:p>
    <w:p w14:paraId="3C75A0A5"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t>5.Рекомендувати гр. Бабенко В.В. здійснити державну реєстрацію права користування (оренди) на земельну ділянку згідно діючого законодавства.</w:t>
      </w:r>
    </w:p>
    <w:p w14:paraId="07A0B595"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r w:rsidRPr="007B4179">
        <w:rPr>
          <w:rFonts w:ascii="Times New Roman" w:eastAsia="Times New Roman" w:hAnsi="Times New Roman" w:cs="Times New Roman"/>
          <w:sz w:val="28"/>
          <w:szCs w:val="28"/>
          <w:lang w:eastAsia="ru-RU"/>
        </w:rPr>
        <w:lastRenderedPageBreak/>
        <w:t>6.Контроль за виконанням покласти на постійну комісію з питань житлово-комунального господарства, землекористування та екології (Бабенко).</w:t>
      </w:r>
    </w:p>
    <w:p w14:paraId="3B62CE3A"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p>
    <w:p w14:paraId="588E4A48" w14:textId="77777777" w:rsidR="007B4179" w:rsidRPr="007B4179" w:rsidRDefault="007B4179" w:rsidP="007B4179">
      <w:pPr>
        <w:spacing w:before="0" w:after="0" w:line="240" w:lineRule="auto"/>
        <w:ind w:left="851" w:firstLine="565"/>
        <w:jc w:val="both"/>
        <w:rPr>
          <w:rFonts w:ascii="Times New Roman" w:eastAsia="Times New Roman" w:hAnsi="Times New Roman" w:cs="Times New Roman"/>
          <w:sz w:val="28"/>
          <w:szCs w:val="28"/>
          <w:lang w:eastAsia="ru-RU"/>
        </w:rPr>
      </w:pPr>
    </w:p>
    <w:p w14:paraId="0CA9BB7E" w14:textId="19E62A39" w:rsidR="007B4179" w:rsidRDefault="007B4179" w:rsidP="007B4179">
      <w:pPr>
        <w:spacing w:before="0" w:after="0" w:line="240" w:lineRule="auto"/>
        <w:rPr>
          <w:rFonts w:ascii="Times New Roman" w:eastAsia="Times New Roman" w:hAnsi="Times New Roman" w:cs="Times New Roman"/>
          <w:sz w:val="26"/>
          <w:szCs w:val="26"/>
          <w:lang w:eastAsia="ru-RU"/>
        </w:rPr>
      </w:pPr>
      <w:r w:rsidRPr="007B4179">
        <w:rPr>
          <w:rFonts w:ascii="Times New Roman" w:eastAsia="Times New Roman" w:hAnsi="Times New Roman" w:cs="Times New Roman"/>
          <w:sz w:val="28"/>
          <w:szCs w:val="28"/>
          <w:lang w:eastAsia="ru-RU"/>
        </w:rPr>
        <w:t xml:space="preserve">Міський голова                                         </w:t>
      </w:r>
      <w:r>
        <w:rPr>
          <w:rFonts w:ascii="Times New Roman" w:eastAsia="Times New Roman" w:hAnsi="Times New Roman" w:cs="Times New Roman"/>
          <w:sz w:val="28"/>
          <w:szCs w:val="28"/>
          <w:lang w:eastAsia="ru-RU"/>
        </w:rPr>
        <w:t xml:space="preserve">                           </w:t>
      </w:r>
      <w:r w:rsidRPr="007B4179">
        <w:rPr>
          <w:rFonts w:ascii="Times New Roman" w:eastAsia="Times New Roman" w:hAnsi="Times New Roman" w:cs="Times New Roman"/>
          <w:sz w:val="28"/>
          <w:szCs w:val="28"/>
          <w:lang w:eastAsia="ru-RU"/>
        </w:rPr>
        <w:t xml:space="preserve">   Андрій ЧЕРНЯЄВ                                      </w:t>
      </w:r>
    </w:p>
    <w:p w14:paraId="6DB23DE2" w14:textId="69FCE8E1" w:rsidR="007B4179" w:rsidRDefault="007B4179" w:rsidP="008D04A2">
      <w:pPr>
        <w:spacing w:before="0" w:after="0" w:line="240" w:lineRule="auto"/>
        <w:rPr>
          <w:rFonts w:ascii="Times New Roman" w:eastAsia="Times New Roman" w:hAnsi="Times New Roman" w:cs="Times New Roman"/>
          <w:sz w:val="26"/>
          <w:szCs w:val="26"/>
          <w:lang w:eastAsia="ru-RU"/>
        </w:rPr>
      </w:pPr>
    </w:p>
    <w:p w14:paraId="267F0197" w14:textId="716CCF60" w:rsidR="007B4179" w:rsidRDefault="007B4179" w:rsidP="008D04A2">
      <w:pPr>
        <w:spacing w:before="0" w:after="0" w:line="240" w:lineRule="auto"/>
        <w:rPr>
          <w:rFonts w:ascii="Times New Roman" w:eastAsia="Times New Roman" w:hAnsi="Times New Roman" w:cs="Times New Roman"/>
          <w:sz w:val="26"/>
          <w:szCs w:val="26"/>
          <w:lang w:eastAsia="ru-RU"/>
        </w:rPr>
      </w:pPr>
    </w:p>
    <w:p w14:paraId="765C87B0" w14:textId="56CE67D8" w:rsidR="007B4179" w:rsidRDefault="007B4179" w:rsidP="008D04A2">
      <w:pPr>
        <w:spacing w:before="0" w:after="0" w:line="240" w:lineRule="auto"/>
        <w:rPr>
          <w:rFonts w:ascii="Times New Roman" w:eastAsia="Times New Roman" w:hAnsi="Times New Roman" w:cs="Times New Roman"/>
          <w:sz w:val="26"/>
          <w:szCs w:val="26"/>
          <w:lang w:eastAsia="ru-RU"/>
        </w:rPr>
      </w:pPr>
    </w:p>
    <w:p w14:paraId="47729B84" w14:textId="3568A8A3" w:rsidR="007B4179" w:rsidRDefault="007B4179" w:rsidP="008D04A2">
      <w:pPr>
        <w:spacing w:before="0" w:after="0" w:line="240" w:lineRule="auto"/>
        <w:rPr>
          <w:rFonts w:ascii="Times New Roman" w:eastAsia="Times New Roman" w:hAnsi="Times New Roman" w:cs="Times New Roman"/>
          <w:sz w:val="26"/>
          <w:szCs w:val="26"/>
          <w:lang w:eastAsia="ru-RU"/>
        </w:rPr>
      </w:pPr>
    </w:p>
    <w:p w14:paraId="0B1A45B1" w14:textId="09F04DED" w:rsidR="007B4179" w:rsidRDefault="007B4179" w:rsidP="008D04A2">
      <w:pPr>
        <w:spacing w:before="0" w:after="0" w:line="240" w:lineRule="auto"/>
        <w:rPr>
          <w:rFonts w:ascii="Times New Roman" w:eastAsia="Times New Roman" w:hAnsi="Times New Roman" w:cs="Times New Roman"/>
          <w:sz w:val="26"/>
          <w:szCs w:val="26"/>
          <w:lang w:eastAsia="ru-RU"/>
        </w:rPr>
      </w:pPr>
    </w:p>
    <w:p w14:paraId="62EA4088" w14:textId="4FBA8D87" w:rsidR="007B4179" w:rsidRDefault="007B4179" w:rsidP="008D04A2">
      <w:pPr>
        <w:spacing w:before="0" w:after="0" w:line="240" w:lineRule="auto"/>
        <w:rPr>
          <w:rFonts w:ascii="Times New Roman" w:eastAsia="Times New Roman" w:hAnsi="Times New Roman" w:cs="Times New Roman"/>
          <w:sz w:val="26"/>
          <w:szCs w:val="26"/>
          <w:lang w:eastAsia="ru-RU"/>
        </w:rPr>
      </w:pPr>
    </w:p>
    <w:p w14:paraId="42D45201" w14:textId="665AC1A9" w:rsidR="007B4179" w:rsidRDefault="007B4179" w:rsidP="008D04A2">
      <w:pPr>
        <w:spacing w:before="0" w:after="0" w:line="240" w:lineRule="auto"/>
        <w:rPr>
          <w:rFonts w:ascii="Times New Roman" w:eastAsia="Times New Roman" w:hAnsi="Times New Roman" w:cs="Times New Roman"/>
          <w:sz w:val="26"/>
          <w:szCs w:val="26"/>
          <w:lang w:eastAsia="ru-RU"/>
        </w:rPr>
      </w:pPr>
    </w:p>
    <w:p w14:paraId="42C44D4E" w14:textId="7FD68C2A" w:rsidR="007B4179" w:rsidRDefault="007B4179" w:rsidP="008D04A2">
      <w:pPr>
        <w:spacing w:before="0" w:after="0" w:line="240" w:lineRule="auto"/>
        <w:rPr>
          <w:rFonts w:ascii="Times New Roman" w:eastAsia="Times New Roman" w:hAnsi="Times New Roman" w:cs="Times New Roman"/>
          <w:sz w:val="26"/>
          <w:szCs w:val="26"/>
          <w:lang w:eastAsia="ru-RU"/>
        </w:rPr>
      </w:pPr>
    </w:p>
    <w:p w14:paraId="64CC1780" w14:textId="04AE673D" w:rsidR="007B4179" w:rsidRDefault="007B4179" w:rsidP="008D04A2">
      <w:pPr>
        <w:spacing w:before="0" w:after="0" w:line="240" w:lineRule="auto"/>
        <w:rPr>
          <w:rFonts w:ascii="Times New Roman" w:eastAsia="Times New Roman" w:hAnsi="Times New Roman" w:cs="Times New Roman"/>
          <w:sz w:val="26"/>
          <w:szCs w:val="26"/>
          <w:lang w:eastAsia="ru-RU"/>
        </w:rPr>
      </w:pPr>
    </w:p>
    <w:p w14:paraId="31BB4B8E" w14:textId="794E497E" w:rsidR="007B4179" w:rsidRDefault="007B4179" w:rsidP="008D04A2">
      <w:pPr>
        <w:spacing w:before="0" w:after="0" w:line="240" w:lineRule="auto"/>
        <w:rPr>
          <w:rFonts w:ascii="Times New Roman" w:eastAsia="Times New Roman" w:hAnsi="Times New Roman" w:cs="Times New Roman"/>
          <w:sz w:val="26"/>
          <w:szCs w:val="26"/>
          <w:lang w:eastAsia="ru-RU"/>
        </w:rPr>
      </w:pPr>
    </w:p>
    <w:p w14:paraId="4B666ED8" w14:textId="33B728EA" w:rsidR="007B4179" w:rsidRDefault="007B4179" w:rsidP="008D04A2">
      <w:pPr>
        <w:spacing w:before="0" w:after="0" w:line="240" w:lineRule="auto"/>
        <w:rPr>
          <w:rFonts w:ascii="Times New Roman" w:eastAsia="Times New Roman" w:hAnsi="Times New Roman" w:cs="Times New Roman"/>
          <w:sz w:val="26"/>
          <w:szCs w:val="26"/>
          <w:lang w:eastAsia="ru-RU"/>
        </w:rPr>
      </w:pPr>
    </w:p>
    <w:p w14:paraId="14A967AF" w14:textId="41FB73C6" w:rsidR="007B4179" w:rsidRDefault="007B4179" w:rsidP="008D04A2">
      <w:pPr>
        <w:spacing w:before="0" w:after="0" w:line="240" w:lineRule="auto"/>
        <w:rPr>
          <w:rFonts w:ascii="Times New Roman" w:eastAsia="Times New Roman" w:hAnsi="Times New Roman" w:cs="Times New Roman"/>
          <w:sz w:val="26"/>
          <w:szCs w:val="26"/>
          <w:lang w:eastAsia="ru-RU"/>
        </w:rPr>
      </w:pPr>
    </w:p>
    <w:p w14:paraId="66954C8B" w14:textId="08A653A1" w:rsidR="007B4179" w:rsidRDefault="007B4179" w:rsidP="008D04A2">
      <w:pPr>
        <w:spacing w:before="0" w:after="0" w:line="240" w:lineRule="auto"/>
        <w:rPr>
          <w:rFonts w:ascii="Times New Roman" w:eastAsia="Times New Roman" w:hAnsi="Times New Roman" w:cs="Times New Roman"/>
          <w:sz w:val="26"/>
          <w:szCs w:val="26"/>
          <w:lang w:eastAsia="ru-RU"/>
        </w:rPr>
      </w:pPr>
    </w:p>
    <w:p w14:paraId="6FE306E0" w14:textId="738BB2D6" w:rsidR="007B4179" w:rsidRDefault="007B4179" w:rsidP="008D04A2">
      <w:pPr>
        <w:spacing w:before="0" w:after="0" w:line="240" w:lineRule="auto"/>
        <w:rPr>
          <w:rFonts w:ascii="Times New Roman" w:eastAsia="Times New Roman" w:hAnsi="Times New Roman" w:cs="Times New Roman"/>
          <w:sz w:val="26"/>
          <w:szCs w:val="26"/>
          <w:lang w:eastAsia="ru-RU"/>
        </w:rPr>
      </w:pPr>
    </w:p>
    <w:p w14:paraId="5158B87F" w14:textId="53AACA9C" w:rsidR="007B4179" w:rsidRDefault="007B4179" w:rsidP="008D04A2">
      <w:pPr>
        <w:spacing w:before="0" w:after="0" w:line="240" w:lineRule="auto"/>
        <w:rPr>
          <w:rFonts w:ascii="Times New Roman" w:eastAsia="Times New Roman" w:hAnsi="Times New Roman" w:cs="Times New Roman"/>
          <w:sz w:val="26"/>
          <w:szCs w:val="26"/>
          <w:lang w:eastAsia="ru-RU"/>
        </w:rPr>
      </w:pPr>
    </w:p>
    <w:p w14:paraId="5A2BA0C8" w14:textId="56C3F7E4" w:rsidR="007B4179" w:rsidRDefault="007B4179" w:rsidP="008D04A2">
      <w:pPr>
        <w:spacing w:before="0" w:after="0" w:line="240" w:lineRule="auto"/>
        <w:rPr>
          <w:rFonts w:ascii="Times New Roman" w:eastAsia="Times New Roman" w:hAnsi="Times New Roman" w:cs="Times New Roman"/>
          <w:sz w:val="26"/>
          <w:szCs w:val="26"/>
          <w:lang w:eastAsia="ru-RU"/>
        </w:rPr>
      </w:pPr>
    </w:p>
    <w:p w14:paraId="3709BA7F" w14:textId="0B447DB8" w:rsidR="007B4179" w:rsidRDefault="007B4179" w:rsidP="008D04A2">
      <w:pPr>
        <w:spacing w:before="0" w:after="0" w:line="240" w:lineRule="auto"/>
        <w:rPr>
          <w:rFonts w:ascii="Times New Roman" w:eastAsia="Times New Roman" w:hAnsi="Times New Roman" w:cs="Times New Roman"/>
          <w:sz w:val="26"/>
          <w:szCs w:val="26"/>
          <w:lang w:eastAsia="ru-RU"/>
        </w:rPr>
      </w:pPr>
    </w:p>
    <w:p w14:paraId="5D97BEAE" w14:textId="217AF3F4" w:rsidR="007B4179" w:rsidRDefault="007B4179" w:rsidP="008D04A2">
      <w:pPr>
        <w:spacing w:before="0" w:after="0" w:line="240" w:lineRule="auto"/>
        <w:rPr>
          <w:rFonts w:ascii="Times New Roman" w:eastAsia="Times New Roman" w:hAnsi="Times New Roman" w:cs="Times New Roman"/>
          <w:sz w:val="26"/>
          <w:szCs w:val="26"/>
          <w:lang w:eastAsia="ru-RU"/>
        </w:rPr>
      </w:pPr>
    </w:p>
    <w:p w14:paraId="04ED89D9" w14:textId="27CDF1C5" w:rsidR="007B4179" w:rsidRDefault="007B4179" w:rsidP="008D04A2">
      <w:pPr>
        <w:spacing w:before="0" w:after="0" w:line="240" w:lineRule="auto"/>
        <w:rPr>
          <w:rFonts w:ascii="Times New Roman" w:eastAsia="Times New Roman" w:hAnsi="Times New Roman" w:cs="Times New Roman"/>
          <w:sz w:val="26"/>
          <w:szCs w:val="26"/>
          <w:lang w:eastAsia="ru-RU"/>
        </w:rPr>
      </w:pPr>
    </w:p>
    <w:p w14:paraId="22C0E54A" w14:textId="5D290FBD" w:rsidR="007B4179" w:rsidRDefault="007B4179" w:rsidP="008D04A2">
      <w:pPr>
        <w:spacing w:before="0" w:after="0" w:line="240" w:lineRule="auto"/>
        <w:rPr>
          <w:rFonts w:ascii="Times New Roman" w:eastAsia="Times New Roman" w:hAnsi="Times New Roman" w:cs="Times New Roman"/>
          <w:sz w:val="26"/>
          <w:szCs w:val="26"/>
          <w:lang w:eastAsia="ru-RU"/>
        </w:rPr>
      </w:pPr>
    </w:p>
    <w:p w14:paraId="0B4DA6EC" w14:textId="3D09565E" w:rsidR="007B4179" w:rsidRDefault="007B4179" w:rsidP="008D04A2">
      <w:pPr>
        <w:spacing w:before="0" w:after="0" w:line="240" w:lineRule="auto"/>
        <w:rPr>
          <w:rFonts w:ascii="Times New Roman" w:eastAsia="Times New Roman" w:hAnsi="Times New Roman" w:cs="Times New Roman"/>
          <w:sz w:val="26"/>
          <w:szCs w:val="26"/>
          <w:lang w:eastAsia="ru-RU"/>
        </w:rPr>
      </w:pPr>
    </w:p>
    <w:p w14:paraId="2A433B8D" w14:textId="70505D2C" w:rsidR="007B4179" w:rsidRDefault="007B4179" w:rsidP="008D04A2">
      <w:pPr>
        <w:spacing w:before="0" w:after="0" w:line="240" w:lineRule="auto"/>
        <w:rPr>
          <w:rFonts w:ascii="Times New Roman" w:eastAsia="Times New Roman" w:hAnsi="Times New Roman" w:cs="Times New Roman"/>
          <w:sz w:val="26"/>
          <w:szCs w:val="26"/>
          <w:lang w:eastAsia="ru-RU"/>
        </w:rPr>
      </w:pPr>
    </w:p>
    <w:p w14:paraId="56134FBA" w14:textId="3DE67E64" w:rsidR="007B4179" w:rsidRDefault="007B4179" w:rsidP="008D04A2">
      <w:pPr>
        <w:spacing w:before="0" w:after="0" w:line="240" w:lineRule="auto"/>
        <w:rPr>
          <w:rFonts w:ascii="Times New Roman" w:eastAsia="Times New Roman" w:hAnsi="Times New Roman" w:cs="Times New Roman"/>
          <w:sz w:val="26"/>
          <w:szCs w:val="26"/>
          <w:lang w:eastAsia="ru-RU"/>
        </w:rPr>
      </w:pPr>
    </w:p>
    <w:p w14:paraId="4E8BAAC7" w14:textId="5F237613" w:rsidR="007B4179" w:rsidRDefault="007B4179" w:rsidP="008D04A2">
      <w:pPr>
        <w:spacing w:before="0" w:after="0" w:line="240" w:lineRule="auto"/>
        <w:rPr>
          <w:rFonts w:ascii="Times New Roman" w:eastAsia="Times New Roman" w:hAnsi="Times New Roman" w:cs="Times New Roman"/>
          <w:sz w:val="26"/>
          <w:szCs w:val="26"/>
          <w:lang w:eastAsia="ru-RU"/>
        </w:rPr>
      </w:pPr>
    </w:p>
    <w:p w14:paraId="6E759250" w14:textId="2F7AF7FB" w:rsidR="007B4179" w:rsidRDefault="007B4179" w:rsidP="008D04A2">
      <w:pPr>
        <w:spacing w:before="0" w:after="0" w:line="240" w:lineRule="auto"/>
        <w:rPr>
          <w:rFonts w:ascii="Times New Roman" w:eastAsia="Times New Roman" w:hAnsi="Times New Roman" w:cs="Times New Roman"/>
          <w:sz w:val="26"/>
          <w:szCs w:val="26"/>
          <w:lang w:eastAsia="ru-RU"/>
        </w:rPr>
      </w:pPr>
    </w:p>
    <w:p w14:paraId="1B8827D6" w14:textId="516CF370" w:rsidR="007B4179" w:rsidRDefault="007B4179" w:rsidP="008D04A2">
      <w:pPr>
        <w:spacing w:before="0" w:after="0" w:line="240" w:lineRule="auto"/>
        <w:rPr>
          <w:rFonts w:ascii="Times New Roman" w:eastAsia="Times New Roman" w:hAnsi="Times New Roman" w:cs="Times New Roman"/>
          <w:sz w:val="26"/>
          <w:szCs w:val="26"/>
          <w:lang w:eastAsia="ru-RU"/>
        </w:rPr>
      </w:pPr>
    </w:p>
    <w:p w14:paraId="5BC40074" w14:textId="09524A25" w:rsidR="007B4179" w:rsidRDefault="007B4179" w:rsidP="008D04A2">
      <w:pPr>
        <w:spacing w:before="0" w:after="0" w:line="240" w:lineRule="auto"/>
        <w:rPr>
          <w:rFonts w:ascii="Times New Roman" w:eastAsia="Times New Roman" w:hAnsi="Times New Roman" w:cs="Times New Roman"/>
          <w:sz w:val="26"/>
          <w:szCs w:val="26"/>
          <w:lang w:eastAsia="ru-RU"/>
        </w:rPr>
      </w:pPr>
    </w:p>
    <w:p w14:paraId="34F3256A" w14:textId="6EEF2148" w:rsidR="007B4179" w:rsidRDefault="007B4179" w:rsidP="008D04A2">
      <w:pPr>
        <w:spacing w:before="0" w:after="0" w:line="240" w:lineRule="auto"/>
        <w:rPr>
          <w:rFonts w:ascii="Times New Roman" w:eastAsia="Times New Roman" w:hAnsi="Times New Roman" w:cs="Times New Roman"/>
          <w:sz w:val="26"/>
          <w:szCs w:val="26"/>
          <w:lang w:eastAsia="ru-RU"/>
        </w:rPr>
      </w:pPr>
    </w:p>
    <w:p w14:paraId="66DCB5D3" w14:textId="3C38446E" w:rsidR="007B4179" w:rsidRDefault="007B4179" w:rsidP="008D04A2">
      <w:pPr>
        <w:spacing w:before="0" w:after="0" w:line="240" w:lineRule="auto"/>
        <w:rPr>
          <w:rFonts w:ascii="Times New Roman" w:eastAsia="Times New Roman" w:hAnsi="Times New Roman" w:cs="Times New Roman"/>
          <w:sz w:val="26"/>
          <w:szCs w:val="26"/>
          <w:lang w:eastAsia="ru-RU"/>
        </w:rPr>
      </w:pPr>
    </w:p>
    <w:p w14:paraId="55A61590" w14:textId="5F961AD7" w:rsidR="007B4179" w:rsidRDefault="007B4179" w:rsidP="008D04A2">
      <w:pPr>
        <w:spacing w:before="0" w:after="0" w:line="240" w:lineRule="auto"/>
        <w:rPr>
          <w:rFonts w:ascii="Times New Roman" w:eastAsia="Times New Roman" w:hAnsi="Times New Roman" w:cs="Times New Roman"/>
          <w:sz w:val="26"/>
          <w:szCs w:val="26"/>
          <w:lang w:eastAsia="ru-RU"/>
        </w:rPr>
      </w:pPr>
    </w:p>
    <w:p w14:paraId="1C9088AB" w14:textId="6FD7C470" w:rsidR="007B4179" w:rsidRDefault="007B4179" w:rsidP="008D04A2">
      <w:pPr>
        <w:spacing w:before="0" w:after="0" w:line="240" w:lineRule="auto"/>
        <w:rPr>
          <w:rFonts w:ascii="Times New Roman" w:eastAsia="Times New Roman" w:hAnsi="Times New Roman" w:cs="Times New Roman"/>
          <w:sz w:val="26"/>
          <w:szCs w:val="26"/>
          <w:lang w:eastAsia="ru-RU"/>
        </w:rPr>
      </w:pPr>
    </w:p>
    <w:p w14:paraId="4397DEFE" w14:textId="34529C1A" w:rsidR="007B4179" w:rsidRDefault="007B4179" w:rsidP="008D04A2">
      <w:pPr>
        <w:spacing w:before="0" w:after="0" w:line="240" w:lineRule="auto"/>
        <w:rPr>
          <w:rFonts w:ascii="Times New Roman" w:eastAsia="Times New Roman" w:hAnsi="Times New Roman" w:cs="Times New Roman"/>
          <w:sz w:val="26"/>
          <w:szCs w:val="26"/>
          <w:lang w:eastAsia="ru-RU"/>
        </w:rPr>
      </w:pPr>
    </w:p>
    <w:p w14:paraId="603B6583" w14:textId="61B24B26" w:rsidR="007B4179" w:rsidRDefault="007B4179" w:rsidP="008D04A2">
      <w:pPr>
        <w:spacing w:before="0" w:after="0" w:line="240" w:lineRule="auto"/>
        <w:rPr>
          <w:rFonts w:ascii="Times New Roman" w:eastAsia="Times New Roman" w:hAnsi="Times New Roman" w:cs="Times New Roman"/>
          <w:sz w:val="26"/>
          <w:szCs w:val="26"/>
          <w:lang w:eastAsia="ru-RU"/>
        </w:rPr>
      </w:pPr>
    </w:p>
    <w:p w14:paraId="0FF9D49D" w14:textId="7E5E3C69" w:rsidR="007B4179" w:rsidRDefault="007B4179" w:rsidP="008D04A2">
      <w:pPr>
        <w:spacing w:before="0" w:after="0" w:line="240" w:lineRule="auto"/>
        <w:rPr>
          <w:rFonts w:ascii="Times New Roman" w:eastAsia="Times New Roman" w:hAnsi="Times New Roman" w:cs="Times New Roman"/>
          <w:sz w:val="26"/>
          <w:szCs w:val="26"/>
          <w:lang w:eastAsia="ru-RU"/>
        </w:rPr>
      </w:pPr>
    </w:p>
    <w:p w14:paraId="00407CE3" w14:textId="4503C3F1" w:rsidR="007B4179" w:rsidRDefault="007B4179" w:rsidP="008D04A2">
      <w:pPr>
        <w:spacing w:before="0" w:after="0" w:line="240" w:lineRule="auto"/>
        <w:rPr>
          <w:rFonts w:ascii="Times New Roman" w:eastAsia="Times New Roman" w:hAnsi="Times New Roman" w:cs="Times New Roman"/>
          <w:sz w:val="26"/>
          <w:szCs w:val="26"/>
          <w:lang w:eastAsia="ru-RU"/>
        </w:rPr>
      </w:pPr>
    </w:p>
    <w:p w14:paraId="3C80C63A" w14:textId="3341607C" w:rsidR="007B4179" w:rsidRDefault="007B4179" w:rsidP="008D04A2">
      <w:pPr>
        <w:spacing w:before="0" w:after="0" w:line="240" w:lineRule="auto"/>
        <w:rPr>
          <w:rFonts w:ascii="Times New Roman" w:eastAsia="Times New Roman" w:hAnsi="Times New Roman" w:cs="Times New Roman"/>
          <w:sz w:val="26"/>
          <w:szCs w:val="26"/>
          <w:lang w:eastAsia="ru-RU"/>
        </w:rPr>
      </w:pPr>
    </w:p>
    <w:p w14:paraId="6E1F3E79" w14:textId="3FACA876" w:rsidR="007B4179" w:rsidRDefault="007B4179" w:rsidP="008D04A2">
      <w:pPr>
        <w:spacing w:before="0" w:after="0" w:line="240" w:lineRule="auto"/>
        <w:rPr>
          <w:rFonts w:ascii="Times New Roman" w:eastAsia="Times New Roman" w:hAnsi="Times New Roman" w:cs="Times New Roman"/>
          <w:sz w:val="26"/>
          <w:szCs w:val="26"/>
          <w:lang w:eastAsia="ru-RU"/>
        </w:rPr>
      </w:pPr>
    </w:p>
    <w:p w14:paraId="5DC77E1F" w14:textId="493E6180" w:rsidR="007B4179" w:rsidRDefault="007B4179" w:rsidP="008D04A2">
      <w:pPr>
        <w:spacing w:before="0" w:after="0" w:line="240" w:lineRule="auto"/>
        <w:rPr>
          <w:rFonts w:ascii="Times New Roman" w:eastAsia="Times New Roman" w:hAnsi="Times New Roman" w:cs="Times New Roman"/>
          <w:sz w:val="26"/>
          <w:szCs w:val="26"/>
          <w:lang w:eastAsia="ru-RU"/>
        </w:rPr>
      </w:pPr>
    </w:p>
    <w:p w14:paraId="792F3719" w14:textId="2361C4DA" w:rsidR="007B4179" w:rsidRDefault="007B4179" w:rsidP="008D04A2">
      <w:pPr>
        <w:spacing w:before="0" w:after="0" w:line="240" w:lineRule="auto"/>
        <w:rPr>
          <w:rFonts w:ascii="Times New Roman" w:eastAsia="Times New Roman" w:hAnsi="Times New Roman" w:cs="Times New Roman"/>
          <w:sz w:val="26"/>
          <w:szCs w:val="26"/>
          <w:lang w:eastAsia="ru-RU"/>
        </w:rPr>
      </w:pPr>
    </w:p>
    <w:p w14:paraId="78C9A1F4" w14:textId="6A5707C6" w:rsidR="007B4179" w:rsidRDefault="007B4179" w:rsidP="008D04A2">
      <w:pPr>
        <w:spacing w:before="0" w:after="0" w:line="240" w:lineRule="auto"/>
        <w:rPr>
          <w:rFonts w:ascii="Times New Roman" w:eastAsia="Times New Roman" w:hAnsi="Times New Roman" w:cs="Times New Roman"/>
          <w:sz w:val="26"/>
          <w:szCs w:val="26"/>
          <w:lang w:eastAsia="ru-RU"/>
        </w:rPr>
      </w:pPr>
    </w:p>
    <w:p w14:paraId="27D213C5" w14:textId="414D2211" w:rsidR="007B4179" w:rsidRDefault="007B4179" w:rsidP="008D04A2">
      <w:pPr>
        <w:spacing w:before="0" w:after="0" w:line="240" w:lineRule="auto"/>
        <w:rPr>
          <w:rFonts w:ascii="Times New Roman" w:eastAsia="Times New Roman" w:hAnsi="Times New Roman" w:cs="Times New Roman"/>
          <w:sz w:val="26"/>
          <w:szCs w:val="26"/>
          <w:lang w:eastAsia="ru-RU"/>
        </w:rPr>
      </w:pPr>
    </w:p>
    <w:p w14:paraId="4720B42D" w14:textId="4CACFF8F" w:rsidR="007B4179" w:rsidRDefault="007B4179" w:rsidP="008D04A2">
      <w:pPr>
        <w:spacing w:before="0" w:after="0" w:line="240" w:lineRule="auto"/>
        <w:rPr>
          <w:rFonts w:ascii="Times New Roman" w:eastAsia="Times New Roman" w:hAnsi="Times New Roman" w:cs="Times New Roman"/>
          <w:sz w:val="26"/>
          <w:szCs w:val="26"/>
          <w:lang w:eastAsia="ru-RU"/>
        </w:rPr>
      </w:pPr>
    </w:p>
    <w:p w14:paraId="23D4E94B" w14:textId="3A069BA4" w:rsidR="007B4179" w:rsidRDefault="007B4179" w:rsidP="008D04A2">
      <w:pPr>
        <w:spacing w:before="0" w:after="0" w:line="240" w:lineRule="auto"/>
        <w:rPr>
          <w:rFonts w:ascii="Times New Roman" w:eastAsia="Times New Roman" w:hAnsi="Times New Roman" w:cs="Times New Roman"/>
          <w:sz w:val="26"/>
          <w:szCs w:val="26"/>
          <w:lang w:eastAsia="ru-RU"/>
        </w:rPr>
      </w:pPr>
    </w:p>
    <w:p w14:paraId="2A8DC1AA" w14:textId="1B4B5D7E" w:rsidR="007B4179" w:rsidRDefault="007B4179" w:rsidP="008D04A2">
      <w:pPr>
        <w:spacing w:before="0" w:after="0" w:line="240" w:lineRule="auto"/>
        <w:rPr>
          <w:rFonts w:ascii="Times New Roman" w:eastAsia="Times New Roman" w:hAnsi="Times New Roman" w:cs="Times New Roman"/>
          <w:sz w:val="26"/>
          <w:szCs w:val="26"/>
          <w:lang w:eastAsia="ru-RU"/>
        </w:rPr>
      </w:pPr>
    </w:p>
    <w:p w14:paraId="1C071892" w14:textId="77777777" w:rsidR="007B4179" w:rsidRDefault="007B4179" w:rsidP="008D04A2">
      <w:pPr>
        <w:spacing w:before="0" w:after="0" w:line="240" w:lineRule="auto"/>
        <w:rPr>
          <w:rFonts w:ascii="Times New Roman" w:eastAsia="Times New Roman" w:hAnsi="Times New Roman" w:cs="Times New Roman"/>
          <w:sz w:val="26"/>
          <w:szCs w:val="26"/>
          <w:lang w:eastAsia="ru-RU"/>
        </w:rPr>
      </w:pPr>
    </w:p>
    <w:p w14:paraId="27BE1446" w14:textId="77777777" w:rsidR="007B4179" w:rsidRPr="008D04A2" w:rsidRDefault="007B4179" w:rsidP="008D04A2">
      <w:pPr>
        <w:spacing w:before="0" w:after="0" w:line="240" w:lineRule="auto"/>
        <w:rPr>
          <w:rFonts w:ascii="Times New Roman" w:eastAsia="Times New Roman" w:hAnsi="Times New Roman" w:cs="Times New Roman"/>
          <w:sz w:val="26"/>
          <w:szCs w:val="26"/>
          <w:lang w:eastAsia="ru-RU"/>
        </w:rPr>
      </w:pPr>
    </w:p>
    <w:p w14:paraId="611CBA90" w14:textId="77777777" w:rsidR="007B4179" w:rsidRPr="007B4179" w:rsidRDefault="007B4179" w:rsidP="007B4179">
      <w:pPr>
        <w:spacing w:before="0" w:after="0" w:line="240" w:lineRule="auto"/>
        <w:ind w:hanging="13"/>
        <w:jc w:val="center"/>
        <w:rPr>
          <w:rFonts w:ascii="Times New Roman" w:eastAsia="Times New Roman" w:hAnsi="Times New Roman" w:cs="Times New Roman"/>
          <w:sz w:val="24"/>
          <w:szCs w:val="24"/>
          <w:lang w:val="en-US" w:eastAsia="ar-SA"/>
        </w:rPr>
      </w:pPr>
      <w:r w:rsidRPr="007B4179">
        <w:rPr>
          <w:rFonts w:ascii="Times New Roman" w:eastAsia="Times New Roman" w:hAnsi="Times New Roman" w:cs="Times New Roman"/>
          <w:sz w:val="24"/>
          <w:szCs w:val="24"/>
          <w:lang w:eastAsia="ar-SA"/>
        </w:rPr>
        <w:object w:dxaOrig="675" w:dyaOrig="870" w14:anchorId="2FE0E0CC">
          <v:shape id="_x0000_i1073" type="#_x0000_t75" style="width:34pt;height:43.5pt" o:ole="" filled="t">
            <v:fill color2="black"/>
            <v:imagedata r:id="rId6" o:title=""/>
          </v:shape>
          <o:OLEObject Type="Embed" ProgID="Word.Picture.8" ShapeID="_x0000_i1073" DrawAspect="Content" ObjectID="_1697352200" r:id="rId74"/>
        </w:object>
      </w:r>
    </w:p>
    <w:p w14:paraId="262E18F4" w14:textId="77777777" w:rsidR="007B4179" w:rsidRPr="007B4179" w:rsidRDefault="007B4179" w:rsidP="007B4179">
      <w:pPr>
        <w:spacing w:before="0" w:after="0" w:line="240" w:lineRule="auto"/>
        <w:ind w:hanging="13"/>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УКРАЇНА</w:t>
      </w:r>
    </w:p>
    <w:p w14:paraId="51801F08"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 xml:space="preserve">СІВЕРСЬКА  МІСЬКА  РАДА </w:t>
      </w:r>
    </w:p>
    <w:p w14:paraId="3B33604E"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БАХМУТСЬКОГО  РАЙОНУ  ДОНЕЦЬКОЇ ОБЛАСТІ</w:t>
      </w:r>
    </w:p>
    <w:p w14:paraId="3D02677A"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p>
    <w:p w14:paraId="204896AD"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uk-UA"/>
        </w:rPr>
      </w:pPr>
      <w:r w:rsidRPr="007B4179">
        <w:rPr>
          <w:rFonts w:ascii="Times New Roman" w:eastAsia="Times New Roman" w:hAnsi="Times New Roman" w:cs="Times New Roman"/>
          <w:sz w:val="28"/>
          <w:szCs w:val="28"/>
          <w:lang w:eastAsia="uk-UA"/>
        </w:rPr>
        <w:t xml:space="preserve"> </w:t>
      </w:r>
      <w:r w:rsidRPr="007B4179">
        <w:rPr>
          <w:rFonts w:ascii="Times New Roman" w:eastAsia="Times New Roman" w:hAnsi="Times New Roman" w:cs="Times New Roman"/>
          <w:b/>
          <w:sz w:val="28"/>
          <w:szCs w:val="28"/>
          <w:lang w:eastAsia="uk-UA"/>
        </w:rPr>
        <w:t xml:space="preserve">Р І Ш Е Н </w:t>
      </w:r>
      <w:proofErr w:type="spellStart"/>
      <w:r w:rsidRPr="007B4179">
        <w:rPr>
          <w:rFonts w:ascii="Times New Roman" w:eastAsia="Times New Roman" w:hAnsi="Times New Roman" w:cs="Times New Roman"/>
          <w:b/>
          <w:sz w:val="28"/>
          <w:szCs w:val="28"/>
          <w:lang w:eastAsia="uk-UA"/>
        </w:rPr>
        <w:t>Н</w:t>
      </w:r>
      <w:proofErr w:type="spellEnd"/>
      <w:r w:rsidRPr="007B4179">
        <w:rPr>
          <w:rFonts w:ascii="Times New Roman" w:eastAsia="Times New Roman" w:hAnsi="Times New Roman" w:cs="Times New Roman"/>
          <w:b/>
          <w:sz w:val="28"/>
          <w:szCs w:val="28"/>
          <w:lang w:eastAsia="uk-UA"/>
        </w:rPr>
        <w:t xml:space="preserve"> Я</w:t>
      </w:r>
    </w:p>
    <w:p w14:paraId="1BC93F25" w14:textId="77777777" w:rsidR="007B4179" w:rsidRPr="007B4179" w:rsidRDefault="007B4179" w:rsidP="007B4179">
      <w:pPr>
        <w:spacing w:before="0" w:after="0" w:line="240" w:lineRule="auto"/>
        <w:jc w:val="center"/>
        <w:rPr>
          <w:rFonts w:ascii="Times New Roman" w:eastAsia="Times New Roman" w:hAnsi="Times New Roman" w:cs="Times New Roman"/>
          <w:b/>
          <w:i/>
          <w:sz w:val="16"/>
          <w:szCs w:val="16"/>
          <w:lang w:eastAsia="uk-UA"/>
        </w:rPr>
      </w:pPr>
    </w:p>
    <w:tbl>
      <w:tblPr>
        <w:tblW w:w="0" w:type="auto"/>
        <w:jc w:val="center"/>
        <w:tblLook w:val="01E0" w:firstRow="1" w:lastRow="1" w:firstColumn="1" w:lastColumn="1" w:noHBand="0" w:noVBand="0"/>
      </w:tblPr>
      <w:tblGrid>
        <w:gridCol w:w="3336"/>
        <w:gridCol w:w="3096"/>
        <w:gridCol w:w="3096"/>
      </w:tblGrid>
      <w:tr w:rsidR="00082C29" w:rsidRPr="007B4179" w14:paraId="4DC9F114" w14:textId="77777777" w:rsidTr="00082C29">
        <w:trPr>
          <w:jc w:val="center"/>
        </w:trPr>
        <w:tc>
          <w:tcPr>
            <w:tcW w:w="3336" w:type="dxa"/>
          </w:tcPr>
          <w:p w14:paraId="12882F2F" w14:textId="644B292F" w:rsidR="00082C29" w:rsidRPr="007B4179" w:rsidRDefault="00082C29" w:rsidP="00082C29">
            <w:pPr>
              <w:widowControl w:val="0"/>
              <w:tabs>
                <w:tab w:val="left" w:pos="4680"/>
                <w:tab w:val="left" w:pos="6804"/>
              </w:tabs>
              <w:suppressAutoHyphens/>
              <w:spacing w:before="0"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tcPr>
          <w:p w14:paraId="0D86CF28" w14:textId="3BBA42F4" w:rsidR="00082C29" w:rsidRPr="007B4179" w:rsidRDefault="00082C29" w:rsidP="00082C29">
            <w:pPr>
              <w:widowControl w:val="0"/>
              <w:tabs>
                <w:tab w:val="left" w:pos="4680"/>
                <w:tab w:val="left" w:pos="6804"/>
              </w:tabs>
              <w:suppressAutoHyphens/>
              <w:spacing w:before="0" w:after="0" w:line="240" w:lineRule="auto"/>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tcPr>
          <w:p w14:paraId="07C5E409" w14:textId="0707F425" w:rsidR="00082C29" w:rsidRPr="007B4179" w:rsidRDefault="00082C29" w:rsidP="00082C29">
            <w:pPr>
              <w:widowControl w:val="0"/>
              <w:tabs>
                <w:tab w:val="left" w:pos="4680"/>
                <w:tab w:val="left" w:pos="6804"/>
              </w:tabs>
              <w:suppressAutoHyphens/>
              <w:spacing w:before="0" w:after="0" w:line="240" w:lineRule="auto"/>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 xml:space="preserve">  №8/18 - 371</w:t>
            </w:r>
          </w:p>
        </w:tc>
      </w:tr>
    </w:tbl>
    <w:p w14:paraId="573274DD" w14:textId="77777777" w:rsidR="007B4179" w:rsidRPr="007B4179" w:rsidRDefault="007B4179" w:rsidP="007B4179">
      <w:pPr>
        <w:spacing w:before="0" w:after="0" w:line="240" w:lineRule="auto"/>
        <w:ind w:left="6804"/>
        <w:rPr>
          <w:rFonts w:ascii="Times New Roman" w:eastAsia="Times New Roman" w:hAnsi="Times New Roman" w:cs="Times New Roman"/>
          <w:sz w:val="16"/>
          <w:szCs w:val="16"/>
          <w:lang w:eastAsia="uk-UA"/>
        </w:rPr>
      </w:pPr>
    </w:p>
    <w:p w14:paraId="45BA3201"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131D2389"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val="ru-RU" w:eastAsia="ru-RU"/>
        </w:rPr>
      </w:pPr>
      <w:r w:rsidRPr="007B4179">
        <w:rPr>
          <w:rFonts w:ascii="Times New Roman" w:eastAsia="Times New Roman" w:hAnsi="Times New Roman" w:cs="Times New Roman"/>
          <w:bCs/>
          <w:sz w:val="24"/>
          <w:szCs w:val="24"/>
          <w:lang w:eastAsia="uk-UA"/>
        </w:rPr>
        <w:t>Про затвердження проекту землеустрою</w:t>
      </w:r>
    </w:p>
    <w:p w14:paraId="5FE90A12"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 xml:space="preserve">щодо відведення земельної ділянки </w:t>
      </w:r>
    </w:p>
    <w:p w14:paraId="0A344370"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та продаж права оренди на неї на земельних торгах у</w:t>
      </w:r>
    </w:p>
    <w:p w14:paraId="120BCC93"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sz w:val="24"/>
          <w:szCs w:val="24"/>
          <w:lang w:eastAsia="uk-UA"/>
        </w:rPr>
        <w:t>формі електронного аукціону</w:t>
      </w:r>
    </w:p>
    <w:p w14:paraId="69B3CF4F" w14:textId="77777777" w:rsidR="007B4179" w:rsidRPr="007B4179" w:rsidRDefault="007B4179" w:rsidP="007B4179">
      <w:pPr>
        <w:spacing w:before="0" w:after="0" w:line="240" w:lineRule="auto"/>
        <w:jc w:val="both"/>
        <w:rPr>
          <w:rFonts w:ascii="Times New Roman" w:eastAsia="Times New Roman" w:hAnsi="Times New Roman" w:cs="Times New Roman"/>
          <w:b/>
          <w:sz w:val="24"/>
          <w:szCs w:val="24"/>
          <w:lang w:eastAsia="uk-UA"/>
        </w:rPr>
      </w:pPr>
    </w:p>
    <w:p w14:paraId="3224F479"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ab/>
        <w:t xml:space="preserve">Розглянувши звернення ПП «Фірма «СОМГІЗ» </w:t>
      </w:r>
      <w:proofErr w:type="spellStart"/>
      <w:r w:rsidRPr="007B4179">
        <w:rPr>
          <w:rFonts w:ascii="Times New Roman" w:eastAsia="Times New Roman" w:hAnsi="Times New Roman" w:cs="Times New Roman"/>
          <w:sz w:val="24"/>
          <w:szCs w:val="24"/>
          <w:lang w:eastAsia="uk-UA"/>
        </w:rPr>
        <w:t>вих</w:t>
      </w:r>
      <w:proofErr w:type="spellEnd"/>
      <w:r w:rsidRPr="007B4179">
        <w:rPr>
          <w:rFonts w:ascii="Times New Roman" w:eastAsia="Times New Roman" w:hAnsi="Times New Roman" w:cs="Times New Roman"/>
          <w:sz w:val="24"/>
          <w:szCs w:val="24"/>
          <w:lang w:eastAsia="uk-UA"/>
        </w:rPr>
        <w:t xml:space="preserve">. №2129 від 18 жовтня 2021 року стосовно розгляду та затвердження розробленого </w:t>
      </w:r>
      <w:r w:rsidRPr="007B4179">
        <w:rPr>
          <w:rFonts w:ascii="Times New Roman" w:eastAsia="Times New Roman" w:hAnsi="Times New Roman" w:cs="Times New Roman"/>
          <w:color w:val="000000"/>
          <w:sz w:val="24"/>
          <w:szCs w:val="24"/>
          <w:lang w:eastAsia="uk-UA"/>
        </w:rPr>
        <w:t>ФОП </w:t>
      </w:r>
      <w:proofErr w:type="spellStart"/>
      <w:r w:rsidRPr="007B4179">
        <w:rPr>
          <w:rFonts w:ascii="Times New Roman" w:eastAsia="Times New Roman" w:hAnsi="Times New Roman" w:cs="Times New Roman"/>
          <w:color w:val="000000"/>
          <w:sz w:val="24"/>
          <w:szCs w:val="24"/>
          <w:lang w:eastAsia="uk-UA"/>
        </w:rPr>
        <w:t>Кропівкіна</w:t>
      </w:r>
      <w:proofErr w:type="spellEnd"/>
      <w:r w:rsidRPr="007B4179">
        <w:rPr>
          <w:rFonts w:ascii="Times New Roman" w:eastAsia="Times New Roman" w:hAnsi="Times New Roman" w:cs="Times New Roman"/>
          <w:color w:val="000000"/>
          <w:sz w:val="24"/>
          <w:szCs w:val="24"/>
          <w:lang w:eastAsia="uk-UA"/>
        </w:rPr>
        <w:t xml:space="preserve"> О.В.</w:t>
      </w:r>
      <w:r w:rsidRPr="007B4179">
        <w:rPr>
          <w:rFonts w:ascii="Times New Roman" w:eastAsia="Times New Roman" w:hAnsi="Times New Roman" w:cs="Times New Roman"/>
          <w:sz w:val="24"/>
          <w:szCs w:val="24"/>
          <w:lang w:eastAsia="uk-UA"/>
        </w:rPr>
        <w:t xml:space="preserve"> проекту землеустрою </w:t>
      </w:r>
      <w:r w:rsidRPr="007B4179">
        <w:rPr>
          <w:rFonts w:ascii="Times New Roman" w:eastAsia="Times New Roman" w:hAnsi="Times New Roman" w:cs="Times New Roman"/>
          <w:bCs/>
          <w:sz w:val="24"/>
          <w:szCs w:val="24"/>
          <w:lang w:eastAsia="uk-UA"/>
        </w:rPr>
        <w:t xml:space="preserve">щодо відведення  земельної ділянки 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w:t>
      </w:r>
      <w:r w:rsidRPr="007B4179">
        <w:rPr>
          <w:rFonts w:ascii="Times New Roman" w:eastAsia="Times New Roman" w:hAnsi="Times New Roman" w:cs="Times New Roman"/>
          <w:bCs/>
          <w:sz w:val="24"/>
          <w:szCs w:val="24"/>
          <w:lang w:eastAsia="uk-UA"/>
        </w:rPr>
        <w:t xml:space="preserve"> площею 1,1993га,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кадастровий номер: 1420982300:01:010:0007, </w:t>
      </w:r>
      <w:r w:rsidRPr="007B4179">
        <w:rPr>
          <w:rFonts w:ascii="Times New Roman" w:eastAsia="Times New Roman" w:hAnsi="Times New Roman" w:cs="Times New Roman"/>
          <w:bCs/>
          <w:sz w:val="24"/>
          <w:szCs w:val="24"/>
          <w:lang w:eastAsia="uk-UA"/>
        </w:rPr>
        <w:t xml:space="preserve">включеної </w:t>
      </w:r>
      <w:r w:rsidRPr="007B4179">
        <w:rPr>
          <w:rFonts w:ascii="Times New Roman" w:eastAsia="Times New Roman" w:hAnsi="Times New Roman" w:cs="Times New Roman"/>
          <w:sz w:val="24"/>
          <w:szCs w:val="24"/>
          <w:lang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7B4179">
        <w:rPr>
          <w:rFonts w:ascii="Times New Roman" w:eastAsia="Times New Roman" w:hAnsi="Times New Roman" w:cs="Times New Roman"/>
          <w:sz w:val="24"/>
          <w:szCs w:val="24"/>
          <w:lang w:eastAsia="uk-UA"/>
        </w:rPr>
        <w:t>Виниченко</w:t>
      </w:r>
      <w:proofErr w:type="spellEnd"/>
      <w:r w:rsidRPr="007B4179">
        <w:rPr>
          <w:rFonts w:ascii="Times New Roman" w:eastAsia="Times New Roman" w:hAnsi="Times New Roman" w:cs="Times New Roman"/>
          <w:sz w:val="24"/>
          <w:szCs w:val="24"/>
          <w:lang w:eastAsia="uk-UA"/>
        </w:rPr>
        <w:t xml:space="preserve"> В.В. від 19.10.2021, керуючись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12, 83, 122, 127, 135-139, 186 Земельного кодексу України,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4EC39994" w14:textId="77777777" w:rsidR="007B4179" w:rsidRPr="007B4179" w:rsidRDefault="007B4179" w:rsidP="007B4179">
      <w:pPr>
        <w:spacing w:before="0" w:after="0" w:line="240" w:lineRule="auto"/>
        <w:jc w:val="both"/>
        <w:rPr>
          <w:rFonts w:ascii="Times New Roman" w:eastAsia="Times New Roman" w:hAnsi="Times New Roman" w:cs="Times New Roman"/>
          <w:sz w:val="16"/>
          <w:szCs w:val="16"/>
          <w:lang w:eastAsia="uk-UA"/>
        </w:rPr>
      </w:pPr>
    </w:p>
    <w:p w14:paraId="40E79184"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ВИРІШИЛА:</w:t>
      </w:r>
    </w:p>
    <w:p w14:paraId="0EC64B20" w14:textId="77777777" w:rsidR="007B4179" w:rsidRPr="007B4179" w:rsidRDefault="007B4179" w:rsidP="007B4179">
      <w:pPr>
        <w:spacing w:before="0" w:after="0" w:line="240" w:lineRule="auto"/>
        <w:ind w:left="630"/>
        <w:jc w:val="both"/>
        <w:rPr>
          <w:rFonts w:ascii="Times New Roman" w:eastAsia="Times New Roman" w:hAnsi="Times New Roman" w:cs="Times New Roman"/>
          <w:sz w:val="16"/>
          <w:szCs w:val="16"/>
          <w:lang w:eastAsia="uk-UA"/>
        </w:rPr>
      </w:pPr>
    </w:p>
    <w:p w14:paraId="683CB9C1" w14:textId="77777777" w:rsidR="007B4179" w:rsidRPr="007B4179" w:rsidRDefault="007B4179" w:rsidP="00706A62">
      <w:pPr>
        <w:numPr>
          <w:ilvl w:val="0"/>
          <w:numId w:val="23"/>
        </w:numPr>
        <w:tabs>
          <w:tab w:val="left" w:pos="0"/>
          <w:tab w:val="left" w:pos="851"/>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Затвердити проект землеустрою щодо відведення земельної ділянки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 (КВЦПЗ 01.01),</w:t>
      </w:r>
      <w:r w:rsidRPr="007B4179">
        <w:rPr>
          <w:rFonts w:ascii="Times New Roman" w:eastAsia="Times New Roman" w:hAnsi="Times New Roman" w:cs="Times New Roman"/>
          <w:bCs/>
          <w:sz w:val="24"/>
          <w:szCs w:val="24"/>
          <w:lang w:eastAsia="uk-UA"/>
        </w:rPr>
        <w:t xml:space="preserve"> площею 1,1993га,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кадастровий номер: 1420982300:01:010:0007.</w:t>
      </w:r>
    </w:p>
    <w:p w14:paraId="7CAF049D" w14:textId="77777777" w:rsidR="007B4179" w:rsidRPr="007B4179" w:rsidRDefault="007B4179" w:rsidP="00706A62">
      <w:pPr>
        <w:numPr>
          <w:ilvl w:val="0"/>
          <w:numId w:val="23"/>
        </w:numPr>
        <w:tabs>
          <w:tab w:val="left" w:pos="0"/>
          <w:tab w:val="left" w:pos="851"/>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Змінити цільове призначення земельної ділянки площею </w:t>
      </w:r>
      <w:r w:rsidRPr="007B4179">
        <w:rPr>
          <w:rFonts w:ascii="Times New Roman" w:eastAsia="Times New Roman" w:hAnsi="Times New Roman" w:cs="Times New Roman"/>
          <w:bCs/>
          <w:sz w:val="24"/>
          <w:szCs w:val="24"/>
          <w:lang w:eastAsia="uk-UA"/>
        </w:rPr>
        <w:t>1,1993га</w:t>
      </w:r>
      <w:r w:rsidRPr="007B4179">
        <w:rPr>
          <w:rFonts w:ascii="Times New Roman" w:eastAsia="Times New Roman" w:hAnsi="Times New Roman" w:cs="Times New Roman"/>
          <w:sz w:val="24"/>
          <w:szCs w:val="24"/>
          <w:lang w:eastAsia="uk-UA"/>
        </w:rPr>
        <w:t xml:space="preserve">; кадастровий номер: 1420982300:01:010:0007,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«для  ведення товарного сільськогосподарського виробництва - код КВЦПЗ -  01.01».</w:t>
      </w:r>
    </w:p>
    <w:p w14:paraId="615103A1" w14:textId="77777777" w:rsidR="007B4179" w:rsidRPr="007B4179" w:rsidRDefault="007B4179" w:rsidP="00706A62">
      <w:pPr>
        <w:numPr>
          <w:ilvl w:val="0"/>
          <w:numId w:val="23"/>
        </w:numPr>
        <w:tabs>
          <w:tab w:val="left" w:pos="0"/>
        </w:tabs>
        <w:spacing w:before="0" w:after="0" w:line="240" w:lineRule="auto"/>
        <w:ind w:left="0" w:firstLine="709"/>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7C05166B" w14:textId="77777777" w:rsidR="007B4179" w:rsidRPr="007B4179" w:rsidRDefault="007B4179" w:rsidP="00706A62">
      <w:pPr>
        <w:numPr>
          <w:ilvl w:val="0"/>
          <w:numId w:val="23"/>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Включити до переліку земельних ділянок для продажу права оренди на них на земельних торгах у формі електронного аукціону земельну ділянку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1,1993га</w:t>
      </w:r>
      <w:r w:rsidRPr="007B4179">
        <w:rPr>
          <w:rFonts w:ascii="Times New Roman" w:eastAsia="Times New Roman" w:hAnsi="Times New Roman" w:cs="Times New Roman"/>
          <w:sz w:val="24"/>
          <w:szCs w:val="24"/>
          <w:lang w:eastAsia="uk-UA"/>
        </w:rPr>
        <w:t xml:space="preserve">; кадастровий номер ділянки: 1420982300:01:010:0007,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bCs/>
          <w:sz w:val="24"/>
          <w:szCs w:val="24"/>
          <w:lang w:eastAsia="uk-UA"/>
        </w:rPr>
        <w:t>.</w:t>
      </w:r>
      <w:r w:rsidRPr="007B4179">
        <w:rPr>
          <w:rFonts w:ascii="Times New Roman" w:eastAsia="Times New Roman" w:hAnsi="Times New Roman" w:cs="Times New Roman"/>
          <w:sz w:val="24"/>
          <w:szCs w:val="24"/>
          <w:lang w:eastAsia="uk-UA"/>
        </w:rPr>
        <w:tab/>
      </w:r>
    </w:p>
    <w:p w14:paraId="6A3A0C64" w14:textId="77777777" w:rsidR="007B4179" w:rsidRPr="007B4179" w:rsidRDefault="007B4179" w:rsidP="00706A62">
      <w:pPr>
        <w:numPr>
          <w:ilvl w:val="0"/>
          <w:numId w:val="23"/>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Продати право оренди земельної ділянки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1,1993га</w:t>
      </w:r>
      <w:r w:rsidRPr="007B4179">
        <w:rPr>
          <w:rFonts w:ascii="Times New Roman" w:eastAsia="Times New Roman" w:hAnsi="Times New Roman" w:cs="Times New Roman"/>
          <w:sz w:val="24"/>
          <w:szCs w:val="24"/>
          <w:lang w:eastAsia="uk-UA"/>
        </w:rPr>
        <w:t xml:space="preserve">; кадастровий номер ділянки: 1420982300:01:010:0007,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на земельних торгах у формі електронного аукціону.</w:t>
      </w:r>
    </w:p>
    <w:p w14:paraId="4FFA4C8B" w14:textId="77777777" w:rsidR="007B4179" w:rsidRPr="007B4179" w:rsidRDefault="007B4179" w:rsidP="00706A62">
      <w:pPr>
        <w:numPr>
          <w:ilvl w:val="0"/>
          <w:numId w:val="23"/>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Затвердити стартовий розмір річної орендної плати за земельну ділянку в розмірі 11 %</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від нормативної грошової оцінки земельної ділянки.</w:t>
      </w:r>
    </w:p>
    <w:p w14:paraId="50573FC5" w14:textId="77777777" w:rsidR="007B4179" w:rsidRPr="007B4179" w:rsidRDefault="007B4179" w:rsidP="00706A62">
      <w:pPr>
        <w:numPr>
          <w:ilvl w:val="0"/>
          <w:numId w:val="23"/>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Встановити термін оренди земельної ділянки 7</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років.</w:t>
      </w:r>
    </w:p>
    <w:p w14:paraId="3E364926" w14:textId="77777777" w:rsidR="007B4179" w:rsidRPr="007B4179" w:rsidRDefault="007B4179" w:rsidP="00706A62">
      <w:pPr>
        <w:numPr>
          <w:ilvl w:val="0"/>
          <w:numId w:val="23"/>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lastRenderedPageBreak/>
        <w:t>Встановити наступні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43A115D0" w14:textId="77777777" w:rsidR="007B4179" w:rsidRPr="007B4179" w:rsidRDefault="007B4179" w:rsidP="00706A62">
      <w:pPr>
        <w:numPr>
          <w:ilvl w:val="0"/>
          <w:numId w:val="23"/>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Земельні торги провести в порядку визначеному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135-139 Земельного Кодексу України.</w:t>
      </w:r>
    </w:p>
    <w:p w14:paraId="15CEB2B1" w14:textId="77777777" w:rsidR="007B4179" w:rsidRPr="007B4179" w:rsidRDefault="007B4179" w:rsidP="00706A62">
      <w:pPr>
        <w:numPr>
          <w:ilvl w:val="0"/>
          <w:numId w:val="23"/>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ч.3 ст. 135 і ч.1 ст. 136 Земельного кодексу України.</w:t>
      </w:r>
    </w:p>
    <w:p w14:paraId="35A9F9E2" w14:textId="77777777" w:rsidR="007B4179" w:rsidRPr="007B4179" w:rsidRDefault="007B4179" w:rsidP="00706A62">
      <w:pPr>
        <w:numPr>
          <w:ilvl w:val="0"/>
          <w:numId w:val="23"/>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54E414D0" w14:textId="77777777" w:rsidR="007B4179" w:rsidRPr="007B4179" w:rsidRDefault="007B4179" w:rsidP="00706A62">
      <w:pPr>
        <w:numPr>
          <w:ilvl w:val="0"/>
          <w:numId w:val="23"/>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Зобов’язати переможця земельних торгів на виконання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4CFF54DD" w14:textId="77777777" w:rsidR="007B4179" w:rsidRPr="007B4179" w:rsidRDefault="007B4179" w:rsidP="00706A62">
      <w:pPr>
        <w:numPr>
          <w:ilvl w:val="0"/>
          <w:numId w:val="23"/>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7A67924D" w14:textId="77777777" w:rsidR="007B4179" w:rsidRPr="007B4179" w:rsidRDefault="007B4179" w:rsidP="00706A62">
      <w:pPr>
        <w:numPr>
          <w:ilvl w:val="0"/>
          <w:numId w:val="23"/>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72648303" w14:textId="77777777" w:rsidR="007B4179" w:rsidRPr="007B4179" w:rsidRDefault="007B4179" w:rsidP="007B4179">
      <w:pPr>
        <w:tabs>
          <w:tab w:val="left" w:pos="284"/>
          <w:tab w:val="left" w:pos="426"/>
          <w:tab w:val="left" w:pos="709"/>
        </w:tabs>
        <w:suppressAutoHyphens/>
        <w:spacing w:before="0" w:after="0" w:line="240" w:lineRule="auto"/>
        <w:jc w:val="both"/>
        <w:rPr>
          <w:rFonts w:ascii="Times New Roman" w:eastAsia="Times New Roman" w:hAnsi="Times New Roman" w:cs="Times New Roman"/>
          <w:sz w:val="24"/>
          <w:szCs w:val="24"/>
          <w:lang w:eastAsia="uk-UA"/>
        </w:rPr>
      </w:pPr>
    </w:p>
    <w:p w14:paraId="150311CA" w14:textId="77777777" w:rsidR="007B4179" w:rsidRPr="007B4179" w:rsidRDefault="007B4179" w:rsidP="007B4179">
      <w:pPr>
        <w:tabs>
          <w:tab w:val="left" w:pos="284"/>
          <w:tab w:val="left" w:pos="426"/>
          <w:tab w:val="left" w:pos="709"/>
        </w:tabs>
        <w:suppressAutoHyphens/>
        <w:spacing w:before="0" w:after="0" w:line="240" w:lineRule="auto"/>
        <w:jc w:val="both"/>
        <w:rPr>
          <w:rFonts w:ascii="Times New Roman" w:eastAsia="Times New Roman" w:hAnsi="Times New Roman" w:cs="Times New Roman"/>
          <w:sz w:val="24"/>
          <w:szCs w:val="24"/>
          <w:lang w:eastAsia="uk-UA"/>
        </w:rPr>
      </w:pPr>
    </w:p>
    <w:p w14:paraId="31CE2410"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4C4A3DB2"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572DC53B" w14:textId="5D45ABC9"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Міський голова                                                                        Андрій ЧЕРНЯЄВ</w:t>
      </w:r>
    </w:p>
    <w:p w14:paraId="54DC1768" w14:textId="1A7AE55F"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77BE3943" w14:textId="57A7B1AE"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5758413E" w14:textId="6FCBC9FA"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78106F95" w14:textId="29959965"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6B2A91AE" w14:textId="5B239FD1"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00B70C71" w14:textId="0964F3AA"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00E48579" w14:textId="59E12139"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2CC47AFD" w14:textId="08AEF921"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3B9829D3" w14:textId="57895E64"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4BF6FAE5" w14:textId="5D03F17D"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7B54417E" w14:textId="6A616CFE"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369F2D9B" w14:textId="13A56B47"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4C113FB6" w14:textId="4CC5F671"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618C3845" w14:textId="5B57AC7F"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4D816086" w14:textId="7760CD18"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57A8F872" w14:textId="08500875"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01611838" w14:textId="04EADA2A"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40C02B1E" w14:textId="2742E32B"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4C11A4DD" w14:textId="5BEE8D9F"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69BBF6B5" w14:textId="6AF477CF"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3FA53C48" w14:textId="41066834"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2DD868C3" w14:textId="6237BA75"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0EF90E7F" w14:textId="03ADD883"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3F57B9CF" w14:textId="23801816"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0428CE53" w14:textId="2C8000D3"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45AC5ABF" w14:textId="00221ECB"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3803F736" w14:textId="0B2FA591" w:rsid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53A1C643"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p>
    <w:p w14:paraId="11F45409" w14:textId="77777777" w:rsidR="007B4179" w:rsidRPr="007B4179" w:rsidRDefault="007B4179" w:rsidP="007B4179">
      <w:pPr>
        <w:tabs>
          <w:tab w:val="left" w:pos="284"/>
          <w:tab w:val="left" w:pos="426"/>
          <w:tab w:val="left" w:pos="709"/>
        </w:tabs>
        <w:suppressAutoHyphens/>
        <w:spacing w:before="0" w:after="0" w:line="240" w:lineRule="auto"/>
        <w:ind w:left="284"/>
        <w:contextualSpacing/>
        <w:jc w:val="both"/>
        <w:rPr>
          <w:rFonts w:ascii="Times New Roman" w:eastAsia="Times New Roman" w:hAnsi="Times New Roman" w:cs="Times New Roman"/>
          <w:b/>
          <w:color w:val="000000"/>
          <w:sz w:val="24"/>
          <w:szCs w:val="24"/>
          <w:lang w:eastAsia="uk-UA"/>
        </w:rPr>
      </w:pPr>
    </w:p>
    <w:p w14:paraId="3C008B24" w14:textId="77777777" w:rsidR="007B4179" w:rsidRPr="007B4179" w:rsidRDefault="007B4179" w:rsidP="007B4179">
      <w:pPr>
        <w:spacing w:before="0" w:after="0" w:line="240" w:lineRule="auto"/>
        <w:ind w:hanging="13"/>
        <w:jc w:val="center"/>
        <w:rPr>
          <w:rFonts w:ascii="Times New Roman" w:eastAsia="Times New Roman" w:hAnsi="Times New Roman" w:cs="Times New Roman"/>
          <w:sz w:val="24"/>
          <w:szCs w:val="24"/>
          <w:lang w:val="en-US" w:eastAsia="ar-SA"/>
        </w:rPr>
      </w:pPr>
      <w:r w:rsidRPr="007B4179">
        <w:rPr>
          <w:rFonts w:ascii="Times New Roman" w:eastAsia="Times New Roman" w:hAnsi="Times New Roman" w:cs="Times New Roman"/>
          <w:sz w:val="24"/>
          <w:szCs w:val="24"/>
          <w:lang w:eastAsia="ar-SA"/>
        </w:rPr>
        <w:object w:dxaOrig="675" w:dyaOrig="870" w14:anchorId="3BEADBD7">
          <v:shape id="_x0000_i1074" type="#_x0000_t75" style="width:34pt;height:43.5pt" o:ole="" filled="t">
            <v:fill color2="black"/>
            <v:imagedata r:id="rId6" o:title=""/>
          </v:shape>
          <o:OLEObject Type="Embed" ProgID="Word.Picture.8" ShapeID="_x0000_i1074" DrawAspect="Content" ObjectID="_1697352201" r:id="rId75"/>
        </w:object>
      </w:r>
    </w:p>
    <w:p w14:paraId="7BE6BB37" w14:textId="77777777" w:rsidR="007B4179" w:rsidRPr="007B4179" w:rsidRDefault="007B4179" w:rsidP="007B4179">
      <w:pPr>
        <w:spacing w:before="0" w:after="0" w:line="240" w:lineRule="auto"/>
        <w:ind w:hanging="13"/>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УКРАЇНА</w:t>
      </w:r>
    </w:p>
    <w:p w14:paraId="5DA936B2"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 xml:space="preserve">СІВЕРСЬКА  МІСЬКА  РАДА </w:t>
      </w:r>
    </w:p>
    <w:p w14:paraId="3FA44579"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БАХМУТСЬКОГО  РАЙОНУ  ДОНЕЦЬКОЇ ОБЛАСТІ</w:t>
      </w:r>
    </w:p>
    <w:p w14:paraId="1C0A01A2"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p>
    <w:p w14:paraId="46ED730D"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uk-UA"/>
        </w:rPr>
      </w:pPr>
      <w:r w:rsidRPr="007B4179">
        <w:rPr>
          <w:rFonts w:ascii="Times New Roman" w:eastAsia="Times New Roman" w:hAnsi="Times New Roman" w:cs="Times New Roman"/>
          <w:sz w:val="28"/>
          <w:szCs w:val="28"/>
          <w:lang w:eastAsia="uk-UA"/>
        </w:rPr>
        <w:t xml:space="preserve"> </w:t>
      </w:r>
      <w:r w:rsidRPr="007B4179">
        <w:rPr>
          <w:rFonts w:ascii="Times New Roman" w:eastAsia="Times New Roman" w:hAnsi="Times New Roman" w:cs="Times New Roman"/>
          <w:b/>
          <w:sz w:val="28"/>
          <w:szCs w:val="28"/>
          <w:lang w:eastAsia="uk-UA"/>
        </w:rPr>
        <w:t xml:space="preserve">Р І Ш Е Н </w:t>
      </w:r>
      <w:proofErr w:type="spellStart"/>
      <w:r w:rsidRPr="007B4179">
        <w:rPr>
          <w:rFonts w:ascii="Times New Roman" w:eastAsia="Times New Roman" w:hAnsi="Times New Roman" w:cs="Times New Roman"/>
          <w:b/>
          <w:sz w:val="28"/>
          <w:szCs w:val="28"/>
          <w:lang w:eastAsia="uk-UA"/>
        </w:rPr>
        <w:t>Н</w:t>
      </w:r>
      <w:proofErr w:type="spellEnd"/>
      <w:r w:rsidRPr="007B4179">
        <w:rPr>
          <w:rFonts w:ascii="Times New Roman" w:eastAsia="Times New Roman" w:hAnsi="Times New Roman" w:cs="Times New Roman"/>
          <w:b/>
          <w:sz w:val="28"/>
          <w:szCs w:val="28"/>
          <w:lang w:eastAsia="uk-UA"/>
        </w:rPr>
        <w:t xml:space="preserve"> Я</w:t>
      </w:r>
    </w:p>
    <w:p w14:paraId="1E639357" w14:textId="77777777" w:rsidR="007B4179" w:rsidRPr="007B4179" w:rsidRDefault="007B4179" w:rsidP="007B4179">
      <w:pPr>
        <w:spacing w:before="0" w:after="0" w:line="240" w:lineRule="auto"/>
        <w:jc w:val="center"/>
        <w:rPr>
          <w:rFonts w:ascii="Times New Roman" w:eastAsia="Times New Roman" w:hAnsi="Times New Roman" w:cs="Times New Roman"/>
          <w:b/>
          <w:i/>
          <w:sz w:val="16"/>
          <w:szCs w:val="16"/>
          <w:lang w:eastAsia="uk-UA"/>
        </w:rPr>
      </w:pPr>
    </w:p>
    <w:tbl>
      <w:tblPr>
        <w:tblW w:w="0" w:type="auto"/>
        <w:jc w:val="center"/>
        <w:tblLook w:val="01E0" w:firstRow="1" w:lastRow="1" w:firstColumn="1" w:lastColumn="1" w:noHBand="0" w:noVBand="0"/>
      </w:tblPr>
      <w:tblGrid>
        <w:gridCol w:w="3336"/>
        <w:gridCol w:w="3096"/>
        <w:gridCol w:w="3096"/>
      </w:tblGrid>
      <w:tr w:rsidR="00082C29" w:rsidRPr="007B4179" w14:paraId="2621F0E6" w14:textId="77777777" w:rsidTr="00082C29">
        <w:trPr>
          <w:jc w:val="center"/>
        </w:trPr>
        <w:tc>
          <w:tcPr>
            <w:tcW w:w="3336" w:type="dxa"/>
          </w:tcPr>
          <w:p w14:paraId="6D182D5F" w14:textId="7B136497" w:rsidR="00082C29" w:rsidRPr="007B4179" w:rsidRDefault="00082C29" w:rsidP="00082C29">
            <w:pPr>
              <w:widowControl w:val="0"/>
              <w:tabs>
                <w:tab w:val="left" w:pos="4680"/>
                <w:tab w:val="left" w:pos="6804"/>
              </w:tabs>
              <w:suppressAutoHyphens/>
              <w:spacing w:before="0"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tcPr>
          <w:p w14:paraId="53917B43" w14:textId="4D47F0FA" w:rsidR="00082C29" w:rsidRPr="007B4179" w:rsidRDefault="00082C29" w:rsidP="00082C29">
            <w:pPr>
              <w:widowControl w:val="0"/>
              <w:tabs>
                <w:tab w:val="left" w:pos="4680"/>
                <w:tab w:val="left" w:pos="6804"/>
              </w:tabs>
              <w:suppressAutoHyphens/>
              <w:spacing w:before="0" w:after="0" w:line="240" w:lineRule="auto"/>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tcPr>
          <w:p w14:paraId="0F32ACF5" w14:textId="5583C4DB" w:rsidR="00082C29" w:rsidRPr="007B4179" w:rsidRDefault="00082C29" w:rsidP="00082C29">
            <w:pPr>
              <w:widowControl w:val="0"/>
              <w:tabs>
                <w:tab w:val="left" w:pos="4680"/>
                <w:tab w:val="left" w:pos="6804"/>
              </w:tabs>
              <w:suppressAutoHyphens/>
              <w:spacing w:before="0" w:after="0" w:line="240" w:lineRule="auto"/>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 xml:space="preserve"> №8/18 - 372</w:t>
            </w:r>
          </w:p>
        </w:tc>
      </w:tr>
    </w:tbl>
    <w:p w14:paraId="7F235C60"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0A9BD141"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val="ru-RU" w:eastAsia="ru-RU"/>
        </w:rPr>
      </w:pPr>
      <w:r w:rsidRPr="007B4179">
        <w:rPr>
          <w:rFonts w:ascii="Times New Roman" w:eastAsia="Times New Roman" w:hAnsi="Times New Roman" w:cs="Times New Roman"/>
          <w:bCs/>
          <w:sz w:val="24"/>
          <w:szCs w:val="24"/>
          <w:lang w:eastAsia="uk-UA"/>
        </w:rPr>
        <w:t>Про затвердження проекту землеустрою</w:t>
      </w:r>
    </w:p>
    <w:p w14:paraId="16B76031"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 xml:space="preserve">щодо відведення земельної ділянки </w:t>
      </w:r>
    </w:p>
    <w:p w14:paraId="13F1E669"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та продаж права оренди на неї на земельних торгах у</w:t>
      </w:r>
    </w:p>
    <w:p w14:paraId="4220FCDF"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sz w:val="24"/>
          <w:szCs w:val="24"/>
          <w:lang w:eastAsia="uk-UA"/>
        </w:rPr>
        <w:t>формі електронного аукціону</w:t>
      </w:r>
    </w:p>
    <w:p w14:paraId="0691CFBB" w14:textId="77777777" w:rsidR="007B4179" w:rsidRPr="007B4179" w:rsidRDefault="007B4179" w:rsidP="007B4179">
      <w:pPr>
        <w:spacing w:before="0" w:after="0" w:line="240" w:lineRule="auto"/>
        <w:jc w:val="both"/>
        <w:rPr>
          <w:rFonts w:ascii="Times New Roman" w:eastAsia="Times New Roman" w:hAnsi="Times New Roman" w:cs="Times New Roman"/>
          <w:b/>
          <w:sz w:val="24"/>
          <w:szCs w:val="24"/>
          <w:lang w:eastAsia="uk-UA"/>
        </w:rPr>
      </w:pPr>
    </w:p>
    <w:p w14:paraId="22DAEECF"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ab/>
        <w:t xml:space="preserve">Розглянувши звернення ПП «Фірма «СОМГІЗ» </w:t>
      </w:r>
      <w:proofErr w:type="spellStart"/>
      <w:r w:rsidRPr="007B4179">
        <w:rPr>
          <w:rFonts w:ascii="Times New Roman" w:eastAsia="Times New Roman" w:hAnsi="Times New Roman" w:cs="Times New Roman"/>
          <w:sz w:val="24"/>
          <w:szCs w:val="24"/>
          <w:lang w:eastAsia="uk-UA"/>
        </w:rPr>
        <w:t>вих</w:t>
      </w:r>
      <w:proofErr w:type="spellEnd"/>
      <w:r w:rsidRPr="007B4179">
        <w:rPr>
          <w:rFonts w:ascii="Times New Roman" w:eastAsia="Times New Roman" w:hAnsi="Times New Roman" w:cs="Times New Roman"/>
          <w:sz w:val="24"/>
          <w:szCs w:val="24"/>
          <w:lang w:eastAsia="uk-UA"/>
        </w:rPr>
        <w:t xml:space="preserve">. №2132 від 18 жовтня 2021 року стосовно розгляду та затвердження розробленого </w:t>
      </w:r>
      <w:r w:rsidRPr="007B4179">
        <w:rPr>
          <w:rFonts w:ascii="Times New Roman" w:eastAsia="Times New Roman" w:hAnsi="Times New Roman" w:cs="Times New Roman"/>
          <w:color w:val="000000"/>
          <w:sz w:val="24"/>
          <w:szCs w:val="24"/>
          <w:lang w:eastAsia="uk-UA"/>
        </w:rPr>
        <w:t>ФОП </w:t>
      </w:r>
      <w:proofErr w:type="spellStart"/>
      <w:r w:rsidRPr="007B4179">
        <w:rPr>
          <w:rFonts w:ascii="Times New Roman" w:eastAsia="Times New Roman" w:hAnsi="Times New Roman" w:cs="Times New Roman"/>
          <w:color w:val="000000"/>
          <w:sz w:val="24"/>
          <w:szCs w:val="24"/>
          <w:lang w:eastAsia="uk-UA"/>
        </w:rPr>
        <w:t>Кропівкіна</w:t>
      </w:r>
      <w:proofErr w:type="spellEnd"/>
      <w:r w:rsidRPr="007B4179">
        <w:rPr>
          <w:rFonts w:ascii="Times New Roman" w:eastAsia="Times New Roman" w:hAnsi="Times New Roman" w:cs="Times New Roman"/>
          <w:color w:val="000000"/>
          <w:sz w:val="24"/>
          <w:szCs w:val="24"/>
          <w:lang w:eastAsia="uk-UA"/>
        </w:rPr>
        <w:t xml:space="preserve"> О.В.</w:t>
      </w:r>
      <w:r w:rsidRPr="007B4179">
        <w:rPr>
          <w:rFonts w:ascii="Times New Roman" w:eastAsia="Times New Roman" w:hAnsi="Times New Roman" w:cs="Times New Roman"/>
          <w:sz w:val="24"/>
          <w:szCs w:val="24"/>
          <w:lang w:eastAsia="uk-UA"/>
        </w:rPr>
        <w:t xml:space="preserve"> проекту землеустрою </w:t>
      </w:r>
      <w:r w:rsidRPr="007B4179">
        <w:rPr>
          <w:rFonts w:ascii="Times New Roman" w:eastAsia="Times New Roman" w:hAnsi="Times New Roman" w:cs="Times New Roman"/>
          <w:bCs/>
          <w:sz w:val="24"/>
          <w:szCs w:val="24"/>
          <w:lang w:eastAsia="uk-UA"/>
        </w:rPr>
        <w:t xml:space="preserve">щодо відведення  земельної ділянки 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w:t>
      </w:r>
      <w:r w:rsidRPr="007B4179">
        <w:rPr>
          <w:rFonts w:ascii="Times New Roman" w:eastAsia="Times New Roman" w:hAnsi="Times New Roman" w:cs="Times New Roman"/>
          <w:bCs/>
          <w:sz w:val="24"/>
          <w:szCs w:val="24"/>
          <w:lang w:eastAsia="uk-UA"/>
        </w:rPr>
        <w:t xml:space="preserve"> площею 1,6959га,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кадастровий номер: 1420988400:02:002:0004, </w:t>
      </w:r>
      <w:r w:rsidRPr="007B4179">
        <w:rPr>
          <w:rFonts w:ascii="Times New Roman" w:eastAsia="Times New Roman" w:hAnsi="Times New Roman" w:cs="Times New Roman"/>
          <w:bCs/>
          <w:sz w:val="24"/>
          <w:szCs w:val="24"/>
          <w:lang w:eastAsia="uk-UA"/>
        </w:rPr>
        <w:t xml:space="preserve">включеної </w:t>
      </w:r>
      <w:r w:rsidRPr="007B4179">
        <w:rPr>
          <w:rFonts w:ascii="Times New Roman" w:eastAsia="Times New Roman" w:hAnsi="Times New Roman" w:cs="Times New Roman"/>
          <w:sz w:val="24"/>
          <w:szCs w:val="24"/>
          <w:lang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7B4179">
        <w:rPr>
          <w:rFonts w:ascii="Times New Roman" w:eastAsia="Times New Roman" w:hAnsi="Times New Roman" w:cs="Times New Roman"/>
          <w:sz w:val="24"/>
          <w:szCs w:val="24"/>
          <w:lang w:eastAsia="uk-UA"/>
        </w:rPr>
        <w:t>Виниченко</w:t>
      </w:r>
      <w:proofErr w:type="spellEnd"/>
      <w:r w:rsidRPr="007B4179">
        <w:rPr>
          <w:rFonts w:ascii="Times New Roman" w:eastAsia="Times New Roman" w:hAnsi="Times New Roman" w:cs="Times New Roman"/>
          <w:sz w:val="24"/>
          <w:szCs w:val="24"/>
          <w:lang w:eastAsia="uk-UA"/>
        </w:rPr>
        <w:t xml:space="preserve"> В.В. від </w:t>
      </w:r>
      <w:r w:rsidRPr="007B4179">
        <w:rPr>
          <w:rFonts w:ascii="Times New Roman" w:eastAsia="Times New Roman" w:hAnsi="Times New Roman" w:cs="Times New Roman"/>
          <w:sz w:val="24"/>
          <w:szCs w:val="24"/>
          <w:lang w:val="ru-RU" w:eastAsia="uk-UA"/>
        </w:rPr>
        <w:t>19.10.2021</w:t>
      </w:r>
      <w:r w:rsidRPr="007B4179">
        <w:rPr>
          <w:rFonts w:ascii="Times New Roman" w:eastAsia="Times New Roman" w:hAnsi="Times New Roman" w:cs="Times New Roman"/>
          <w:sz w:val="24"/>
          <w:szCs w:val="24"/>
          <w:lang w:eastAsia="uk-UA"/>
        </w:rPr>
        <w:t>,</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 xml:space="preserve">керуючись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12, 83, 122, 127, 135-139, 186 Земельного кодексу України,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440845AE"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0C65ECD2"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ВИРІШИЛА:</w:t>
      </w:r>
    </w:p>
    <w:p w14:paraId="3D3AE824"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17E87B3B" w14:textId="77777777" w:rsidR="007B4179" w:rsidRPr="007B4179" w:rsidRDefault="007B4179" w:rsidP="00706A62">
      <w:pPr>
        <w:numPr>
          <w:ilvl w:val="0"/>
          <w:numId w:val="24"/>
        </w:numPr>
        <w:tabs>
          <w:tab w:val="left" w:pos="-284"/>
          <w:tab w:val="left" w:pos="851"/>
        </w:tabs>
        <w:suppressAutoHyphens/>
        <w:spacing w:before="0" w:after="0" w:line="240" w:lineRule="auto"/>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Затвердити проект землеустрою щодо відведення земельної ділянки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 (КВЦПЗ 01.01),</w:t>
      </w:r>
      <w:r w:rsidRPr="007B4179">
        <w:rPr>
          <w:rFonts w:ascii="Times New Roman" w:eastAsia="Times New Roman" w:hAnsi="Times New Roman" w:cs="Times New Roman"/>
          <w:bCs/>
          <w:sz w:val="24"/>
          <w:szCs w:val="24"/>
          <w:lang w:eastAsia="uk-UA"/>
        </w:rPr>
        <w:t xml:space="preserve"> площею 1,6959га,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кадастровий номер: 1420988400:02:002:0004.</w:t>
      </w:r>
    </w:p>
    <w:p w14:paraId="4CCC4B38" w14:textId="77777777" w:rsidR="007B4179" w:rsidRPr="007B4179" w:rsidRDefault="007B4179" w:rsidP="00706A62">
      <w:pPr>
        <w:numPr>
          <w:ilvl w:val="0"/>
          <w:numId w:val="24"/>
        </w:numPr>
        <w:tabs>
          <w:tab w:val="left" w:pos="-284"/>
          <w:tab w:val="left" w:pos="851"/>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Змінити цільове призначення земельної ділянки площею </w:t>
      </w:r>
      <w:r w:rsidRPr="007B4179">
        <w:rPr>
          <w:rFonts w:ascii="Times New Roman" w:eastAsia="Times New Roman" w:hAnsi="Times New Roman" w:cs="Times New Roman"/>
          <w:bCs/>
          <w:sz w:val="24"/>
          <w:szCs w:val="24"/>
          <w:lang w:eastAsia="uk-UA"/>
        </w:rPr>
        <w:t>1,6959га</w:t>
      </w:r>
      <w:r w:rsidRPr="007B4179">
        <w:rPr>
          <w:rFonts w:ascii="Times New Roman" w:eastAsia="Times New Roman" w:hAnsi="Times New Roman" w:cs="Times New Roman"/>
          <w:sz w:val="24"/>
          <w:szCs w:val="24"/>
          <w:lang w:eastAsia="uk-UA"/>
        </w:rPr>
        <w:t xml:space="preserve">; кадастровий номер: 1420988400:02:002:0004,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«для  ведення товарного сільськогосподарського виробництва - код КВЦПЗ -  01.01».</w:t>
      </w:r>
    </w:p>
    <w:p w14:paraId="546E7371" w14:textId="77777777" w:rsidR="007B4179" w:rsidRPr="007B4179" w:rsidRDefault="007B4179" w:rsidP="00706A62">
      <w:pPr>
        <w:numPr>
          <w:ilvl w:val="0"/>
          <w:numId w:val="24"/>
        </w:numPr>
        <w:tabs>
          <w:tab w:val="left" w:pos="-284"/>
        </w:tabs>
        <w:spacing w:before="0" w:after="0" w:line="240" w:lineRule="auto"/>
        <w:ind w:left="0" w:firstLine="709"/>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2C4F968F" w14:textId="77777777" w:rsidR="007B4179" w:rsidRPr="007B4179" w:rsidRDefault="007B4179" w:rsidP="00706A62">
      <w:pPr>
        <w:numPr>
          <w:ilvl w:val="0"/>
          <w:numId w:val="24"/>
        </w:numPr>
        <w:tabs>
          <w:tab w:val="left" w:pos="-284"/>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Включити до переліку земельних ділянок для продажу права оренди на них на земельних торгах у формі електронного аукціону земельну ділянку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1,6959га</w:t>
      </w:r>
      <w:r w:rsidRPr="007B4179">
        <w:rPr>
          <w:rFonts w:ascii="Times New Roman" w:eastAsia="Times New Roman" w:hAnsi="Times New Roman" w:cs="Times New Roman"/>
          <w:sz w:val="24"/>
          <w:szCs w:val="24"/>
          <w:lang w:eastAsia="uk-UA"/>
        </w:rPr>
        <w:t xml:space="preserve">; кадастровий номер ділянки: 1420988400:02:002:0004,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bCs/>
          <w:sz w:val="24"/>
          <w:szCs w:val="24"/>
          <w:lang w:eastAsia="uk-UA"/>
        </w:rPr>
        <w:t>.</w:t>
      </w:r>
      <w:r w:rsidRPr="007B4179">
        <w:rPr>
          <w:rFonts w:ascii="Times New Roman" w:eastAsia="Times New Roman" w:hAnsi="Times New Roman" w:cs="Times New Roman"/>
          <w:sz w:val="24"/>
          <w:szCs w:val="24"/>
          <w:lang w:eastAsia="uk-UA"/>
        </w:rPr>
        <w:tab/>
      </w:r>
    </w:p>
    <w:p w14:paraId="044FC3FE" w14:textId="77777777" w:rsidR="007B4179" w:rsidRPr="007B4179" w:rsidRDefault="007B4179" w:rsidP="00706A62">
      <w:pPr>
        <w:numPr>
          <w:ilvl w:val="0"/>
          <w:numId w:val="24"/>
        </w:numPr>
        <w:tabs>
          <w:tab w:val="left" w:pos="-284"/>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Продати право оренди земельної ділянки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1,6959га</w:t>
      </w:r>
      <w:r w:rsidRPr="007B4179">
        <w:rPr>
          <w:rFonts w:ascii="Times New Roman" w:eastAsia="Times New Roman" w:hAnsi="Times New Roman" w:cs="Times New Roman"/>
          <w:sz w:val="24"/>
          <w:szCs w:val="24"/>
          <w:lang w:eastAsia="uk-UA"/>
        </w:rPr>
        <w:t xml:space="preserve">; кадастровий номер ділянки: 1420988400:02:002:0004,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на земельних торгах у формі електронного аукціону.</w:t>
      </w:r>
    </w:p>
    <w:p w14:paraId="031EAB2A" w14:textId="77777777" w:rsidR="007B4179" w:rsidRPr="007B4179" w:rsidRDefault="007B4179" w:rsidP="00706A62">
      <w:pPr>
        <w:numPr>
          <w:ilvl w:val="0"/>
          <w:numId w:val="24"/>
        </w:numPr>
        <w:tabs>
          <w:tab w:val="left" w:pos="-284"/>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lastRenderedPageBreak/>
        <w:t>Затвердити стартовий розмір річної орендної плати за земельну ділянку в розмірі 11 % від нормативної</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грошової оцінки земельної ділянки.</w:t>
      </w:r>
    </w:p>
    <w:p w14:paraId="4A990D19" w14:textId="77777777" w:rsidR="007B4179" w:rsidRPr="007B4179" w:rsidRDefault="007B4179" w:rsidP="00706A62">
      <w:pPr>
        <w:numPr>
          <w:ilvl w:val="0"/>
          <w:numId w:val="24"/>
        </w:numPr>
        <w:tabs>
          <w:tab w:val="left" w:pos="-284"/>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Встановити термін оренди земельної ділянки 7</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років.</w:t>
      </w:r>
    </w:p>
    <w:p w14:paraId="6C9863AE" w14:textId="77777777" w:rsidR="007B4179" w:rsidRPr="007B4179" w:rsidRDefault="007B4179" w:rsidP="00706A62">
      <w:pPr>
        <w:numPr>
          <w:ilvl w:val="0"/>
          <w:numId w:val="24"/>
        </w:numPr>
        <w:tabs>
          <w:tab w:val="left" w:pos="-284"/>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Встановити наступні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34F4C3" w14:textId="77777777" w:rsidR="007B4179" w:rsidRPr="007B4179" w:rsidRDefault="007B4179" w:rsidP="00706A62">
      <w:pPr>
        <w:numPr>
          <w:ilvl w:val="0"/>
          <w:numId w:val="24"/>
        </w:numPr>
        <w:tabs>
          <w:tab w:val="left" w:pos="-284"/>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Земельні торги провести в порядку визначеному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135-139 Земельного Кодексу України.</w:t>
      </w:r>
    </w:p>
    <w:p w14:paraId="639E9BB4" w14:textId="77777777" w:rsidR="007B4179" w:rsidRPr="007B4179" w:rsidRDefault="007B4179" w:rsidP="00706A62">
      <w:pPr>
        <w:numPr>
          <w:ilvl w:val="0"/>
          <w:numId w:val="24"/>
        </w:numPr>
        <w:tabs>
          <w:tab w:val="left" w:pos="-284"/>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ч.3 ст. 135 і ч.1 ст. 136 Земельного кодексу України.</w:t>
      </w:r>
    </w:p>
    <w:p w14:paraId="56C83170" w14:textId="77777777" w:rsidR="007B4179" w:rsidRPr="007B4179" w:rsidRDefault="007B4179" w:rsidP="00706A62">
      <w:pPr>
        <w:numPr>
          <w:ilvl w:val="0"/>
          <w:numId w:val="24"/>
        </w:numPr>
        <w:tabs>
          <w:tab w:val="left" w:pos="-284"/>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591D88DA" w14:textId="77777777" w:rsidR="007B4179" w:rsidRPr="007B4179" w:rsidRDefault="007B4179" w:rsidP="00706A62">
      <w:pPr>
        <w:numPr>
          <w:ilvl w:val="0"/>
          <w:numId w:val="24"/>
        </w:numPr>
        <w:tabs>
          <w:tab w:val="left" w:pos="-284"/>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Зобов’язати переможця земельних торгів на виконання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5D17F400" w14:textId="77777777" w:rsidR="007B4179" w:rsidRPr="007B4179" w:rsidRDefault="007B4179" w:rsidP="00706A62">
      <w:pPr>
        <w:numPr>
          <w:ilvl w:val="0"/>
          <w:numId w:val="24"/>
        </w:numPr>
        <w:tabs>
          <w:tab w:val="left" w:pos="-284"/>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7AF897E9" w14:textId="77777777" w:rsidR="007B4179" w:rsidRPr="007B4179" w:rsidRDefault="007B4179" w:rsidP="00706A62">
      <w:pPr>
        <w:numPr>
          <w:ilvl w:val="0"/>
          <w:numId w:val="24"/>
        </w:numPr>
        <w:tabs>
          <w:tab w:val="left" w:pos="-284"/>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2DE8C5C6" w14:textId="77777777" w:rsidR="007B4179" w:rsidRPr="007B4179" w:rsidRDefault="007B4179" w:rsidP="007B4179">
      <w:pPr>
        <w:tabs>
          <w:tab w:val="left" w:pos="-284"/>
          <w:tab w:val="left" w:pos="426"/>
          <w:tab w:val="left" w:pos="709"/>
        </w:tabs>
        <w:suppressAutoHyphens/>
        <w:spacing w:before="0" w:after="0" w:line="240" w:lineRule="auto"/>
        <w:ind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w:t>
      </w:r>
    </w:p>
    <w:p w14:paraId="55F807C8"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eastAsia="uk-UA"/>
        </w:rPr>
      </w:pPr>
    </w:p>
    <w:p w14:paraId="274F6F1B"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Міський голова                                                                        Андрій ЧЕРНЯЄВ</w:t>
      </w:r>
    </w:p>
    <w:p w14:paraId="2D66246B" w14:textId="77777777" w:rsidR="007B4179" w:rsidRPr="007B4179" w:rsidRDefault="007B4179" w:rsidP="007B4179">
      <w:pPr>
        <w:tabs>
          <w:tab w:val="left" w:pos="284"/>
          <w:tab w:val="left" w:pos="426"/>
          <w:tab w:val="left" w:pos="709"/>
        </w:tabs>
        <w:suppressAutoHyphens/>
        <w:spacing w:before="0" w:after="0" w:line="240" w:lineRule="auto"/>
        <w:ind w:left="284"/>
        <w:contextualSpacing/>
        <w:jc w:val="both"/>
        <w:rPr>
          <w:rFonts w:ascii="Times New Roman" w:eastAsia="Times New Roman" w:hAnsi="Times New Roman" w:cs="Times New Roman"/>
          <w:b/>
          <w:color w:val="000000"/>
          <w:sz w:val="24"/>
          <w:szCs w:val="24"/>
          <w:lang w:eastAsia="uk-UA"/>
        </w:rPr>
      </w:pPr>
    </w:p>
    <w:p w14:paraId="38746F36" w14:textId="626CB98C" w:rsidR="004E4B27" w:rsidRDefault="004E4B27" w:rsidP="008D04A2">
      <w:pPr>
        <w:spacing w:before="0" w:after="0" w:line="240" w:lineRule="auto"/>
      </w:pPr>
    </w:p>
    <w:p w14:paraId="001722E1" w14:textId="12A1BE40" w:rsidR="007B4179" w:rsidRDefault="007B4179" w:rsidP="008D04A2">
      <w:pPr>
        <w:spacing w:before="0" w:after="0" w:line="240" w:lineRule="auto"/>
      </w:pPr>
    </w:p>
    <w:p w14:paraId="620C4CAE" w14:textId="0CE695E3" w:rsidR="007B4179" w:rsidRDefault="007B4179" w:rsidP="008D04A2">
      <w:pPr>
        <w:spacing w:before="0" w:after="0" w:line="240" w:lineRule="auto"/>
      </w:pPr>
    </w:p>
    <w:p w14:paraId="0510CB3C" w14:textId="70515EE3" w:rsidR="007B4179" w:rsidRDefault="007B4179" w:rsidP="008D04A2">
      <w:pPr>
        <w:spacing w:before="0" w:after="0" w:line="240" w:lineRule="auto"/>
      </w:pPr>
    </w:p>
    <w:p w14:paraId="7CB21D1A" w14:textId="58136B5A" w:rsidR="007B4179" w:rsidRDefault="007B4179" w:rsidP="008D04A2">
      <w:pPr>
        <w:spacing w:before="0" w:after="0" w:line="240" w:lineRule="auto"/>
      </w:pPr>
    </w:p>
    <w:p w14:paraId="7C0A2DBD" w14:textId="2D89A7E5" w:rsidR="007B4179" w:rsidRDefault="007B4179" w:rsidP="008D04A2">
      <w:pPr>
        <w:spacing w:before="0" w:after="0" w:line="240" w:lineRule="auto"/>
      </w:pPr>
    </w:p>
    <w:p w14:paraId="14FAB5F7" w14:textId="712379ED" w:rsidR="007B4179" w:rsidRDefault="007B4179" w:rsidP="008D04A2">
      <w:pPr>
        <w:spacing w:before="0" w:after="0" w:line="240" w:lineRule="auto"/>
      </w:pPr>
    </w:p>
    <w:p w14:paraId="790977F3" w14:textId="7B4B930B" w:rsidR="007B4179" w:rsidRDefault="007B4179" w:rsidP="008D04A2">
      <w:pPr>
        <w:spacing w:before="0" w:after="0" w:line="240" w:lineRule="auto"/>
      </w:pPr>
    </w:p>
    <w:p w14:paraId="1D55113F" w14:textId="6383684A" w:rsidR="007B4179" w:rsidRDefault="007B4179" w:rsidP="008D04A2">
      <w:pPr>
        <w:spacing w:before="0" w:after="0" w:line="240" w:lineRule="auto"/>
      </w:pPr>
    </w:p>
    <w:p w14:paraId="4344C6E2" w14:textId="408EAA70" w:rsidR="007B4179" w:rsidRDefault="007B4179" w:rsidP="008D04A2">
      <w:pPr>
        <w:spacing w:before="0" w:after="0" w:line="240" w:lineRule="auto"/>
      </w:pPr>
    </w:p>
    <w:p w14:paraId="3C2D5877" w14:textId="32A7958A" w:rsidR="007B4179" w:rsidRDefault="007B4179" w:rsidP="008D04A2">
      <w:pPr>
        <w:spacing w:before="0" w:after="0" w:line="240" w:lineRule="auto"/>
      </w:pPr>
    </w:p>
    <w:p w14:paraId="62208D79" w14:textId="15E03998" w:rsidR="007B4179" w:rsidRDefault="007B4179" w:rsidP="008D04A2">
      <w:pPr>
        <w:spacing w:before="0" w:after="0" w:line="240" w:lineRule="auto"/>
      </w:pPr>
    </w:p>
    <w:p w14:paraId="560E3F81" w14:textId="7BA7160B" w:rsidR="007B4179" w:rsidRDefault="007B4179" w:rsidP="008D04A2">
      <w:pPr>
        <w:spacing w:before="0" w:after="0" w:line="240" w:lineRule="auto"/>
      </w:pPr>
    </w:p>
    <w:p w14:paraId="5405B090" w14:textId="795354DB" w:rsidR="007B4179" w:rsidRDefault="007B4179" w:rsidP="008D04A2">
      <w:pPr>
        <w:spacing w:before="0" w:after="0" w:line="240" w:lineRule="auto"/>
      </w:pPr>
    </w:p>
    <w:p w14:paraId="0CEB5FE1" w14:textId="3CC9FA34" w:rsidR="007B4179" w:rsidRDefault="007B4179" w:rsidP="008D04A2">
      <w:pPr>
        <w:spacing w:before="0" w:after="0" w:line="240" w:lineRule="auto"/>
      </w:pPr>
    </w:p>
    <w:p w14:paraId="2B9070F6" w14:textId="5F4A5F90" w:rsidR="007B4179" w:rsidRDefault="007B4179" w:rsidP="008D04A2">
      <w:pPr>
        <w:spacing w:before="0" w:after="0" w:line="240" w:lineRule="auto"/>
      </w:pPr>
    </w:p>
    <w:p w14:paraId="4340FB1E" w14:textId="62FC2423" w:rsidR="007B4179" w:rsidRDefault="007B4179" w:rsidP="008D04A2">
      <w:pPr>
        <w:spacing w:before="0" w:after="0" w:line="240" w:lineRule="auto"/>
      </w:pPr>
    </w:p>
    <w:p w14:paraId="7E033BFC" w14:textId="5D213A9D" w:rsidR="007B4179" w:rsidRDefault="007B4179" w:rsidP="008D04A2">
      <w:pPr>
        <w:spacing w:before="0" w:after="0" w:line="240" w:lineRule="auto"/>
      </w:pPr>
    </w:p>
    <w:p w14:paraId="5ED293D7" w14:textId="4F7E9425" w:rsidR="007B4179" w:rsidRDefault="007B4179" w:rsidP="008D04A2">
      <w:pPr>
        <w:spacing w:before="0" w:after="0" w:line="240" w:lineRule="auto"/>
      </w:pPr>
    </w:p>
    <w:p w14:paraId="46061EA4" w14:textId="73D25331" w:rsidR="007B4179" w:rsidRDefault="007B4179" w:rsidP="008D04A2">
      <w:pPr>
        <w:spacing w:before="0" w:after="0" w:line="240" w:lineRule="auto"/>
      </w:pPr>
    </w:p>
    <w:p w14:paraId="66CE61EE" w14:textId="168FCD4B" w:rsidR="007B4179" w:rsidRDefault="007B4179" w:rsidP="008D04A2">
      <w:pPr>
        <w:spacing w:before="0" w:after="0" w:line="240" w:lineRule="auto"/>
      </w:pPr>
    </w:p>
    <w:p w14:paraId="25C363F4" w14:textId="77777777" w:rsidR="007B4179" w:rsidRDefault="007B4179" w:rsidP="008D04A2">
      <w:pPr>
        <w:spacing w:before="0" w:after="0" w:line="240" w:lineRule="auto"/>
      </w:pPr>
    </w:p>
    <w:p w14:paraId="0F89B2F5" w14:textId="30A31455" w:rsidR="007B4179" w:rsidRDefault="007B4179" w:rsidP="008D04A2">
      <w:pPr>
        <w:spacing w:before="0" w:after="0" w:line="240" w:lineRule="auto"/>
      </w:pPr>
    </w:p>
    <w:p w14:paraId="7B4FC49C" w14:textId="3E369CAB" w:rsidR="007B4179" w:rsidRDefault="007B4179" w:rsidP="008D04A2">
      <w:pPr>
        <w:spacing w:before="0" w:after="0" w:line="240" w:lineRule="auto"/>
      </w:pPr>
    </w:p>
    <w:p w14:paraId="502519AC" w14:textId="3A56B540" w:rsidR="007B4179" w:rsidRDefault="007B4179" w:rsidP="008D04A2">
      <w:pPr>
        <w:spacing w:before="0" w:after="0" w:line="240" w:lineRule="auto"/>
      </w:pPr>
    </w:p>
    <w:p w14:paraId="2B7422F5" w14:textId="216DC827" w:rsidR="007B4179" w:rsidRDefault="007B4179" w:rsidP="008D04A2">
      <w:pPr>
        <w:spacing w:before="0" w:after="0" w:line="240" w:lineRule="auto"/>
      </w:pPr>
    </w:p>
    <w:p w14:paraId="461359BA" w14:textId="77777777" w:rsidR="007B4179" w:rsidRPr="007B4179" w:rsidRDefault="007B4179" w:rsidP="007B4179">
      <w:pPr>
        <w:spacing w:before="0" w:after="0" w:line="240" w:lineRule="auto"/>
        <w:ind w:hanging="13"/>
        <w:jc w:val="center"/>
        <w:rPr>
          <w:rFonts w:ascii="Times New Roman" w:eastAsia="Times New Roman" w:hAnsi="Times New Roman" w:cs="Times New Roman"/>
          <w:sz w:val="24"/>
          <w:szCs w:val="24"/>
          <w:lang w:val="en-US" w:eastAsia="ar-SA"/>
        </w:rPr>
      </w:pPr>
      <w:r w:rsidRPr="007B4179">
        <w:rPr>
          <w:rFonts w:ascii="Times New Roman" w:eastAsia="Times New Roman" w:hAnsi="Times New Roman" w:cs="Times New Roman"/>
          <w:sz w:val="24"/>
          <w:szCs w:val="24"/>
          <w:lang w:eastAsia="ar-SA"/>
        </w:rPr>
        <w:object w:dxaOrig="675" w:dyaOrig="870" w14:anchorId="460EEFD3">
          <v:shape id="_x0000_i1075" type="#_x0000_t75" style="width:34pt;height:43.5pt" o:ole="" filled="t">
            <v:fill color2="black"/>
            <v:imagedata r:id="rId6" o:title=""/>
          </v:shape>
          <o:OLEObject Type="Embed" ProgID="Word.Picture.8" ShapeID="_x0000_i1075" DrawAspect="Content" ObjectID="_1697352202" r:id="rId76"/>
        </w:object>
      </w:r>
    </w:p>
    <w:p w14:paraId="6F6619DF" w14:textId="77777777" w:rsidR="007B4179" w:rsidRPr="007B4179" w:rsidRDefault="007B4179" w:rsidP="007B4179">
      <w:pPr>
        <w:spacing w:before="0" w:after="0" w:line="240" w:lineRule="auto"/>
        <w:ind w:hanging="13"/>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УКРАЇНА</w:t>
      </w:r>
    </w:p>
    <w:p w14:paraId="3AFB7008"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 xml:space="preserve">СІВЕРСЬКА  МІСЬКА  РАДА </w:t>
      </w:r>
    </w:p>
    <w:p w14:paraId="5B05ABA9"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БАХМУТСЬКОГО  РАЙОНУ  ДОНЕЦЬКОЇ ОБЛАСТІ</w:t>
      </w:r>
    </w:p>
    <w:p w14:paraId="03975A8D"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p>
    <w:p w14:paraId="607972C4"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uk-UA"/>
        </w:rPr>
      </w:pPr>
      <w:r w:rsidRPr="007B4179">
        <w:rPr>
          <w:rFonts w:ascii="Times New Roman" w:eastAsia="Times New Roman" w:hAnsi="Times New Roman" w:cs="Times New Roman"/>
          <w:sz w:val="28"/>
          <w:szCs w:val="28"/>
          <w:lang w:eastAsia="uk-UA"/>
        </w:rPr>
        <w:t xml:space="preserve"> </w:t>
      </w:r>
      <w:r w:rsidRPr="007B4179">
        <w:rPr>
          <w:rFonts w:ascii="Times New Roman" w:eastAsia="Times New Roman" w:hAnsi="Times New Roman" w:cs="Times New Roman"/>
          <w:b/>
          <w:sz w:val="28"/>
          <w:szCs w:val="28"/>
          <w:lang w:eastAsia="uk-UA"/>
        </w:rPr>
        <w:t xml:space="preserve">Р І Ш Е Н </w:t>
      </w:r>
      <w:proofErr w:type="spellStart"/>
      <w:r w:rsidRPr="007B4179">
        <w:rPr>
          <w:rFonts w:ascii="Times New Roman" w:eastAsia="Times New Roman" w:hAnsi="Times New Roman" w:cs="Times New Roman"/>
          <w:b/>
          <w:sz w:val="28"/>
          <w:szCs w:val="28"/>
          <w:lang w:eastAsia="uk-UA"/>
        </w:rPr>
        <w:t>Н</w:t>
      </w:r>
      <w:proofErr w:type="spellEnd"/>
      <w:r w:rsidRPr="007B4179">
        <w:rPr>
          <w:rFonts w:ascii="Times New Roman" w:eastAsia="Times New Roman" w:hAnsi="Times New Roman" w:cs="Times New Roman"/>
          <w:b/>
          <w:sz w:val="28"/>
          <w:szCs w:val="28"/>
          <w:lang w:eastAsia="uk-UA"/>
        </w:rPr>
        <w:t xml:space="preserve"> Я</w:t>
      </w:r>
    </w:p>
    <w:p w14:paraId="2E34B51A" w14:textId="77777777" w:rsidR="007B4179" w:rsidRPr="007B4179" w:rsidRDefault="007B4179" w:rsidP="007B4179">
      <w:pPr>
        <w:spacing w:before="0" w:after="0" w:line="240" w:lineRule="auto"/>
        <w:jc w:val="center"/>
        <w:rPr>
          <w:rFonts w:ascii="Times New Roman" w:eastAsia="Times New Roman" w:hAnsi="Times New Roman" w:cs="Times New Roman"/>
          <w:b/>
          <w:i/>
          <w:sz w:val="16"/>
          <w:szCs w:val="16"/>
          <w:lang w:eastAsia="uk-UA"/>
        </w:rPr>
      </w:pPr>
    </w:p>
    <w:tbl>
      <w:tblPr>
        <w:tblW w:w="0" w:type="auto"/>
        <w:jc w:val="center"/>
        <w:tblLook w:val="01E0" w:firstRow="1" w:lastRow="1" w:firstColumn="1" w:lastColumn="1" w:noHBand="0" w:noVBand="0"/>
      </w:tblPr>
      <w:tblGrid>
        <w:gridCol w:w="3336"/>
        <w:gridCol w:w="3096"/>
        <w:gridCol w:w="3096"/>
      </w:tblGrid>
      <w:tr w:rsidR="00011F96" w:rsidRPr="007B4179" w14:paraId="3331979B" w14:textId="77777777" w:rsidTr="00011F96">
        <w:trPr>
          <w:jc w:val="center"/>
        </w:trPr>
        <w:tc>
          <w:tcPr>
            <w:tcW w:w="3336" w:type="dxa"/>
            <w:hideMark/>
          </w:tcPr>
          <w:p w14:paraId="37146F80" w14:textId="075106F4" w:rsidR="00011F96" w:rsidRPr="007B4179" w:rsidRDefault="00011F96" w:rsidP="00011F96">
            <w:pPr>
              <w:widowControl w:val="0"/>
              <w:tabs>
                <w:tab w:val="left" w:pos="4680"/>
                <w:tab w:val="left" w:pos="6804"/>
              </w:tabs>
              <w:suppressAutoHyphens/>
              <w:spacing w:before="0" w:after="0" w:line="256"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26065F2A" w14:textId="5700B039" w:rsidR="00011F96" w:rsidRPr="007B4179" w:rsidRDefault="00011F96" w:rsidP="00011F96">
            <w:pPr>
              <w:widowControl w:val="0"/>
              <w:tabs>
                <w:tab w:val="left" w:pos="4680"/>
                <w:tab w:val="left" w:pos="6804"/>
              </w:tabs>
              <w:suppressAutoHyphens/>
              <w:spacing w:before="0" w:after="0" w:line="256" w:lineRule="auto"/>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5D7D83AE" w14:textId="6C208B4A" w:rsidR="00011F96" w:rsidRPr="007B4179" w:rsidRDefault="00011F96" w:rsidP="00011F96">
            <w:pPr>
              <w:widowControl w:val="0"/>
              <w:tabs>
                <w:tab w:val="left" w:pos="4680"/>
                <w:tab w:val="left" w:pos="6804"/>
              </w:tabs>
              <w:suppressAutoHyphens/>
              <w:spacing w:before="0" w:after="0" w:line="256" w:lineRule="auto"/>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 xml:space="preserve">  №8/18 - 373</w:t>
            </w:r>
          </w:p>
        </w:tc>
      </w:tr>
    </w:tbl>
    <w:p w14:paraId="1091F6A5"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4AAFC98B"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54D3BCC6"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val="ru-RU" w:eastAsia="ru-RU"/>
        </w:rPr>
      </w:pPr>
      <w:r w:rsidRPr="007B4179">
        <w:rPr>
          <w:rFonts w:ascii="Times New Roman" w:eastAsia="Times New Roman" w:hAnsi="Times New Roman" w:cs="Times New Roman"/>
          <w:bCs/>
          <w:sz w:val="24"/>
          <w:szCs w:val="24"/>
          <w:lang w:eastAsia="uk-UA"/>
        </w:rPr>
        <w:t>Про затвердження проекту землеустрою</w:t>
      </w:r>
    </w:p>
    <w:p w14:paraId="59FDEB9E"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 xml:space="preserve">щодо відведення земельної ділянки </w:t>
      </w:r>
    </w:p>
    <w:p w14:paraId="7D44F79E"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та продаж права оренди на неї на земельних торгах у</w:t>
      </w:r>
    </w:p>
    <w:p w14:paraId="59DC65D4"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sz w:val="24"/>
          <w:szCs w:val="24"/>
          <w:lang w:eastAsia="uk-UA"/>
        </w:rPr>
        <w:t>формі електронного аукціону</w:t>
      </w:r>
    </w:p>
    <w:p w14:paraId="773B528D" w14:textId="77777777" w:rsidR="007B4179" w:rsidRPr="007B4179" w:rsidRDefault="007B4179" w:rsidP="007B4179">
      <w:pPr>
        <w:spacing w:before="0" w:after="0" w:line="240" w:lineRule="auto"/>
        <w:jc w:val="both"/>
        <w:rPr>
          <w:rFonts w:ascii="Times New Roman" w:eastAsia="Times New Roman" w:hAnsi="Times New Roman" w:cs="Times New Roman"/>
          <w:b/>
          <w:sz w:val="24"/>
          <w:szCs w:val="24"/>
          <w:lang w:eastAsia="uk-UA"/>
        </w:rPr>
      </w:pPr>
    </w:p>
    <w:p w14:paraId="39DAD193"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val="ru-RU" w:eastAsia="uk-UA"/>
        </w:rPr>
      </w:pPr>
      <w:r w:rsidRPr="007B4179">
        <w:rPr>
          <w:rFonts w:ascii="Times New Roman" w:eastAsia="Times New Roman" w:hAnsi="Times New Roman" w:cs="Times New Roman"/>
          <w:sz w:val="24"/>
          <w:szCs w:val="24"/>
          <w:lang w:eastAsia="uk-UA"/>
        </w:rPr>
        <w:tab/>
        <w:t xml:space="preserve">Розглянувши звернення ПП «Фірма «СОМГІЗ» </w:t>
      </w:r>
      <w:proofErr w:type="spellStart"/>
      <w:r w:rsidRPr="007B4179">
        <w:rPr>
          <w:rFonts w:ascii="Times New Roman" w:eastAsia="Times New Roman" w:hAnsi="Times New Roman" w:cs="Times New Roman"/>
          <w:sz w:val="24"/>
          <w:szCs w:val="24"/>
          <w:lang w:eastAsia="uk-UA"/>
        </w:rPr>
        <w:t>вих</w:t>
      </w:r>
      <w:proofErr w:type="spellEnd"/>
      <w:r w:rsidRPr="007B4179">
        <w:rPr>
          <w:rFonts w:ascii="Times New Roman" w:eastAsia="Times New Roman" w:hAnsi="Times New Roman" w:cs="Times New Roman"/>
          <w:sz w:val="24"/>
          <w:szCs w:val="24"/>
          <w:lang w:eastAsia="uk-UA"/>
        </w:rPr>
        <w:t xml:space="preserve">. №2133 від 18 жовтня 2021 року стосовно розгляду та затвердження розробленого </w:t>
      </w:r>
      <w:r w:rsidRPr="007B4179">
        <w:rPr>
          <w:rFonts w:ascii="Times New Roman" w:eastAsia="Times New Roman" w:hAnsi="Times New Roman" w:cs="Times New Roman"/>
          <w:color w:val="000000"/>
          <w:sz w:val="24"/>
          <w:szCs w:val="24"/>
          <w:lang w:eastAsia="uk-UA"/>
        </w:rPr>
        <w:t>ФОП </w:t>
      </w:r>
      <w:proofErr w:type="spellStart"/>
      <w:r w:rsidRPr="007B4179">
        <w:rPr>
          <w:rFonts w:ascii="Times New Roman" w:eastAsia="Times New Roman" w:hAnsi="Times New Roman" w:cs="Times New Roman"/>
          <w:color w:val="000000"/>
          <w:sz w:val="24"/>
          <w:szCs w:val="24"/>
          <w:lang w:eastAsia="uk-UA"/>
        </w:rPr>
        <w:t>Кропівкіна</w:t>
      </w:r>
      <w:proofErr w:type="spellEnd"/>
      <w:r w:rsidRPr="007B4179">
        <w:rPr>
          <w:rFonts w:ascii="Times New Roman" w:eastAsia="Times New Roman" w:hAnsi="Times New Roman" w:cs="Times New Roman"/>
          <w:color w:val="000000"/>
          <w:sz w:val="24"/>
          <w:szCs w:val="24"/>
          <w:lang w:eastAsia="uk-UA"/>
        </w:rPr>
        <w:t xml:space="preserve"> О.В.</w:t>
      </w:r>
      <w:r w:rsidRPr="007B4179">
        <w:rPr>
          <w:rFonts w:ascii="Times New Roman" w:eastAsia="Times New Roman" w:hAnsi="Times New Roman" w:cs="Times New Roman"/>
          <w:sz w:val="24"/>
          <w:szCs w:val="24"/>
          <w:lang w:eastAsia="uk-UA"/>
        </w:rPr>
        <w:t xml:space="preserve"> проекту землеустрою </w:t>
      </w:r>
      <w:r w:rsidRPr="007B4179">
        <w:rPr>
          <w:rFonts w:ascii="Times New Roman" w:eastAsia="Times New Roman" w:hAnsi="Times New Roman" w:cs="Times New Roman"/>
          <w:bCs/>
          <w:sz w:val="24"/>
          <w:szCs w:val="24"/>
          <w:lang w:eastAsia="uk-UA"/>
        </w:rPr>
        <w:t xml:space="preserve">щодо відведення  земельної ділянки 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w:t>
      </w:r>
      <w:r w:rsidRPr="007B4179">
        <w:rPr>
          <w:rFonts w:ascii="Times New Roman" w:eastAsia="Times New Roman" w:hAnsi="Times New Roman" w:cs="Times New Roman"/>
          <w:bCs/>
          <w:sz w:val="24"/>
          <w:szCs w:val="24"/>
          <w:lang w:eastAsia="uk-UA"/>
        </w:rPr>
        <w:t xml:space="preserve"> площею 3,3692га,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кадастровий номер: 1420988400:01:012:0024, </w:t>
      </w:r>
      <w:r w:rsidRPr="007B4179">
        <w:rPr>
          <w:rFonts w:ascii="Times New Roman" w:eastAsia="Times New Roman" w:hAnsi="Times New Roman" w:cs="Times New Roman"/>
          <w:bCs/>
          <w:sz w:val="24"/>
          <w:szCs w:val="24"/>
          <w:lang w:eastAsia="uk-UA"/>
        </w:rPr>
        <w:t xml:space="preserve">включеної </w:t>
      </w:r>
      <w:r w:rsidRPr="007B4179">
        <w:rPr>
          <w:rFonts w:ascii="Times New Roman" w:eastAsia="Times New Roman" w:hAnsi="Times New Roman" w:cs="Times New Roman"/>
          <w:sz w:val="24"/>
          <w:szCs w:val="24"/>
          <w:lang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7B4179">
        <w:rPr>
          <w:rFonts w:ascii="Times New Roman" w:eastAsia="Times New Roman" w:hAnsi="Times New Roman" w:cs="Times New Roman"/>
          <w:sz w:val="24"/>
          <w:szCs w:val="24"/>
          <w:lang w:eastAsia="uk-UA"/>
        </w:rPr>
        <w:t>Виниченко</w:t>
      </w:r>
      <w:proofErr w:type="spellEnd"/>
      <w:r w:rsidRPr="007B4179">
        <w:rPr>
          <w:rFonts w:ascii="Times New Roman" w:eastAsia="Times New Roman" w:hAnsi="Times New Roman" w:cs="Times New Roman"/>
          <w:sz w:val="24"/>
          <w:szCs w:val="24"/>
          <w:lang w:eastAsia="uk-UA"/>
        </w:rPr>
        <w:t xml:space="preserve"> В.В. від </w:t>
      </w:r>
      <w:r w:rsidRPr="007B4179">
        <w:rPr>
          <w:rFonts w:ascii="Times New Roman" w:eastAsia="Times New Roman" w:hAnsi="Times New Roman" w:cs="Times New Roman"/>
          <w:sz w:val="24"/>
          <w:szCs w:val="24"/>
          <w:lang w:val="ru-RU" w:eastAsia="uk-UA"/>
        </w:rPr>
        <w:t>19.10.2021</w:t>
      </w:r>
      <w:r w:rsidRPr="007B4179">
        <w:rPr>
          <w:rFonts w:ascii="Times New Roman" w:eastAsia="Times New Roman" w:hAnsi="Times New Roman" w:cs="Times New Roman"/>
          <w:sz w:val="24"/>
          <w:szCs w:val="24"/>
          <w:lang w:eastAsia="uk-UA"/>
        </w:rPr>
        <w:t xml:space="preserve">, керуючись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12, 83, 122, 127, 135-139, 186 Земельного кодексу України,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1AA6D30A"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0CFAE9EC"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ВИРІШИЛА:</w:t>
      </w:r>
    </w:p>
    <w:p w14:paraId="10ECBA8F"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64BDBFC9" w14:textId="77777777" w:rsidR="007B4179" w:rsidRPr="007B4179" w:rsidRDefault="007B4179" w:rsidP="00706A62">
      <w:pPr>
        <w:numPr>
          <w:ilvl w:val="0"/>
          <w:numId w:val="25"/>
        </w:numPr>
        <w:tabs>
          <w:tab w:val="left" w:pos="426"/>
          <w:tab w:val="left" w:pos="851"/>
        </w:tabs>
        <w:suppressAutoHyphens/>
        <w:spacing w:before="0" w:after="0" w:line="240" w:lineRule="auto"/>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Затвердити проект землеустрою щодо відведення земельної ділянки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 (КВЦПЗ 01.01),</w:t>
      </w:r>
      <w:r w:rsidRPr="007B4179">
        <w:rPr>
          <w:rFonts w:ascii="Times New Roman" w:eastAsia="Times New Roman" w:hAnsi="Times New Roman" w:cs="Times New Roman"/>
          <w:bCs/>
          <w:sz w:val="24"/>
          <w:szCs w:val="24"/>
          <w:lang w:eastAsia="uk-UA"/>
        </w:rPr>
        <w:t xml:space="preserve"> площею 3,3692га,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кадастровий номер: 1420988400:01:012:0024.</w:t>
      </w:r>
    </w:p>
    <w:p w14:paraId="5E7378EE" w14:textId="77777777" w:rsidR="007B4179" w:rsidRPr="007B4179" w:rsidRDefault="007B4179" w:rsidP="00706A62">
      <w:pPr>
        <w:numPr>
          <w:ilvl w:val="0"/>
          <w:numId w:val="25"/>
        </w:numPr>
        <w:tabs>
          <w:tab w:val="left" w:pos="426"/>
          <w:tab w:val="left" w:pos="851"/>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Змінити цільове призначення земельної ділянки площею </w:t>
      </w:r>
      <w:r w:rsidRPr="007B4179">
        <w:rPr>
          <w:rFonts w:ascii="Times New Roman" w:eastAsia="Times New Roman" w:hAnsi="Times New Roman" w:cs="Times New Roman"/>
          <w:bCs/>
          <w:sz w:val="24"/>
          <w:szCs w:val="24"/>
          <w:lang w:eastAsia="uk-UA"/>
        </w:rPr>
        <w:t>3,3692га</w:t>
      </w:r>
      <w:r w:rsidRPr="007B4179">
        <w:rPr>
          <w:rFonts w:ascii="Times New Roman" w:eastAsia="Times New Roman" w:hAnsi="Times New Roman" w:cs="Times New Roman"/>
          <w:sz w:val="24"/>
          <w:szCs w:val="24"/>
          <w:lang w:eastAsia="uk-UA"/>
        </w:rPr>
        <w:t xml:space="preserve">; кадастровий номер: 1420988400:01:012:0024,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«для  ведення товарного сільськогосподарського виробництва - код КВЦПЗ -  01.01».</w:t>
      </w:r>
    </w:p>
    <w:p w14:paraId="0EF3266B" w14:textId="77777777" w:rsidR="007B4179" w:rsidRPr="007B4179" w:rsidRDefault="007B4179" w:rsidP="00706A62">
      <w:pPr>
        <w:numPr>
          <w:ilvl w:val="0"/>
          <w:numId w:val="25"/>
        </w:numPr>
        <w:tabs>
          <w:tab w:val="left" w:pos="426"/>
        </w:tabs>
        <w:spacing w:before="0" w:after="0" w:line="240" w:lineRule="auto"/>
        <w:ind w:left="0" w:firstLine="709"/>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21159630" w14:textId="77777777" w:rsidR="007B4179" w:rsidRPr="007B4179" w:rsidRDefault="007B4179" w:rsidP="00706A62">
      <w:pPr>
        <w:numPr>
          <w:ilvl w:val="0"/>
          <w:numId w:val="25"/>
        </w:numPr>
        <w:tabs>
          <w:tab w:val="left" w:pos="426"/>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Включити до переліку земельних ділянок для продажу права оренди на них на земельних торгах у формі електронного аукціону земельну ділянку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3,3692га</w:t>
      </w:r>
      <w:r w:rsidRPr="007B4179">
        <w:rPr>
          <w:rFonts w:ascii="Times New Roman" w:eastAsia="Times New Roman" w:hAnsi="Times New Roman" w:cs="Times New Roman"/>
          <w:sz w:val="24"/>
          <w:szCs w:val="24"/>
          <w:lang w:eastAsia="uk-UA"/>
        </w:rPr>
        <w:t xml:space="preserve">; кадастровий номер ділянки: 1420988400:01:012:0024,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bCs/>
          <w:sz w:val="24"/>
          <w:szCs w:val="24"/>
          <w:lang w:eastAsia="uk-UA"/>
        </w:rPr>
        <w:t>.</w:t>
      </w:r>
      <w:r w:rsidRPr="007B4179">
        <w:rPr>
          <w:rFonts w:ascii="Times New Roman" w:eastAsia="Times New Roman" w:hAnsi="Times New Roman" w:cs="Times New Roman"/>
          <w:sz w:val="24"/>
          <w:szCs w:val="24"/>
          <w:lang w:eastAsia="uk-UA"/>
        </w:rPr>
        <w:tab/>
      </w:r>
    </w:p>
    <w:p w14:paraId="542F7592" w14:textId="77777777" w:rsidR="007B4179" w:rsidRPr="007B4179" w:rsidRDefault="007B4179" w:rsidP="00706A62">
      <w:pPr>
        <w:numPr>
          <w:ilvl w:val="0"/>
          <w:numId w:val="25"/>
        </w:numPr>
        <w:tabs>
          <w:tab w:val="left" w:pos="426"/>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Продати право оренди земельної ділянки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3,3692га</w:t>
      </w:r>
      <w:r w:rsidRPr="007B4179">
        <w:rPr>
          <w:rFonts w:ascii="Times New Roman" w:eastAsia="Times New Roman" w:hAnsi="Times New Roman" w:cs="Times New Roman"/>
          <w:sz w:val="24"/>
          <w:szCs w:val="24"/>
          <w:lang w:eastAsia="uk-UA"/>
        </w:rPr>
        <w:t xml:space="preserve">; кадастровий номер ділянки: 1420988400:01:012:0024,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на земельних торгах у формі електронного аукціону.</w:t>
      </w:r>
    </w:p>
    <w:p w14:paraId="3BBE3C7A" w14:textId="77777777" w:rsidR="007B4179" w:rsidRPr="007B4179" w:rsidRDefault="007B4179" w:rsidP="00706A62">
      <w:pPr>
        <w:numPr>
          <w:ilvl w:val="0"/>
          <w:numId w:val="25"/>
        </w:numPr>
        <w:tabs>
          <w:tab w:val="left" w:pos="426"/>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lastRenderedPageBreak/>
        <w:t>Затвердити стартовий розмір річної орендної плати за земельну ділянку в розмірі 11% від нормативної грошової оцінки земельної ділянки.</w:t>
      </w:r>
    </w:p>
    <w:p w14:paraId="0C22F761" w14:textId="77777777" w:rsidR="007B4179" w:rsidRPr="007B4179" w:rsidRDefault="007B4179" w:rsidP="00706A62">
      <w:pPr>
        <w:numPr>
          <w:ilvl w:val="0"/>
          <w:numId w:val="25"/>
        </w:numPr>
        <w:tabs>
          <w:tab w:val="left" w:pos="426"/>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Встановити термін оренди земельної ділянки </w:t>
      </w:r>
      <w:r w:rsidRPr="007B4179">
        <w:rPr>
          <w:rFonts w:ascii="Times New Roman" w:eastAsia="Times New Roman" w:hAnsi="Times New Roman" w:cs="Times New Roman"/>
          <w:sz w:val="24"/>
          <w:szCs w:val="24"/>
          <w:lang w:val="ru-RU" w:eastAsia="uk-UA"/>
        </w:rPr>
        <w:t>7</w:t>
      </w:r>
      <w:r w:rsidRPr="007B4179">
        <w:rPr>
          <w:rFonts w:ascii="Times New Roman" w:eastAsia="Times New Roman" w:hAnsi="Times New Roman" w:cs="Times New Roman"/>
          <w:sz w:val="24"/>
          <w:szCs w:val="24"/>
          <w:lang w:eastAsia="uk-UA"/>
        </w:rPr>
        <w:t xml:space="preserve"> років.</w:t>
      </w:r>
    </w:p>
    <w:p w14:paraId="3478FCA9" w14:textId="77777777" w:rsidR="007B4179" w:rsidRPr="007B4179" w:rsidRDefault="007B4179" w:rsidP="00706A62">
      <w:pPr>
        <w:numPr>
          <w:ilvl w:val="0"/>
          <w:numId w:val="25"/>
        </w:numPr>
        <w:tabs>
          <w:tab w:val="left" w:pos="426"/>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Встановити наступні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081B09E" w14:textId="77777777" w:rsidR="007B4179" w:rsidRPr="007B4179" w:rsidRDefault="007B4179" w:rsidP="00706A62">
      <w:pPr>
        <w:numPr>
          <w:ilvl w:val="0"/>
          <w:numId w:val="25"/>
        </w:numPr>
        <w:tabs>
          <w:tab w:val="left" w:pos="426"/>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Земельні торги провести в порядку визначеному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135-139 Земельного Кодексу України.</w:t>
      </w:r>
    </w:p>
    <w:p w14:paraId="2A617358" w14:textId="77777777" w:rsidR="007B4179" w:rsidRPr="007B4179" w:rsidRDefault="007B4179" w:rsidP="00706A62">
      <w:pPr>
        <w:numPr>
          <w:ilvl w:val="0"/>
          <w:numId w:val="25"/>
        </w:numPr>
        <w:tabs>
          <w:tab w:val="left" w:pos="426"/>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ч.3 ст. 135 і ч.1 ст. 136 Земельного кодексу України.</w:t>
      </w:r>
    </w:p>
    <w:p w14:paraId="7792B78E" w14:textId="77777777" w:rsidR="007B4179" w:rsidRPr="007B4179" w:rsidRDefault="007B4179" w:rsidP="00706A62">
      <w:pPr>
        <w:numPr>
          <w:ilvl w:val="0"/>
          <w:numId w:val="25"/>
        </w:numPr>
        <w:tabs>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5298B274" w14:textId="77777777" w:rsidR="007B4179" w:rsidRPr="007B4179" w:rsidRDefault="007B4179" w:rsidP="00706A62">
      <w:pPr>
        <w:numPr>
          <w:ilvl w:val="0"/>
          <w:numId w:val="25"/>
        </w:numPr>
        <w:tabs>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Зобов’язати переможця земельних торгів на виконання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4702ED53" w14:textId="77777777" w:rsidR="007B4179" w:rsidRPr="007B4179" w:rsidRDefault="007B4179" w:rsidP="00706A62">
      <w:pPr>
        <w:numPr>
          <w:ilvl w:val="0"/>
          <w:numId w:val="25"/>
        </w:numPr>
        <w:tabs>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5657532E" w14:textId="77777777" w:rsidR="007B4179" w:rsidRPr="007B4179" w:rsidRDefault="007B4179" w:rsidP="00706A62">
      <w:pPr>
        <w:numPr>
          <w:ilvl w:val="0"/>
          <w:numId w:val="25"/>
        </w:numPr>
        <w:tabs>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6F1EF73B"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w:t>
      </w:r>
    </w:p>
    <w:p w14:paraId="11FF8560"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Міський голова                                                                        Андрій ЧЕРНЯЄВ</w:t>
      </w:r>
    </w:p>
    <w:p w14:paraId="12AC7FEE" w14:textId="77777777" w:rsidR="007B4179" w:rsidRPr="007B4179" w:rsidRDefault="007B4179" w:rsidP="007B4179">
      <w:pPr>
        <w:tabs>
          <w:tab w:val="left" w:pos="284"/>
          <w:tab w:val="left" w:pos="426"/>
          <w:tab w:val="left" w:pos="709"/>
        </w:tabs>
        <w:suppressAutoHyphens/>
        <w:spacing w:before="0" w:after="0" w:line="240" w:lineRule="auto"/>
        <w:ind w:left="284"/>
        <w:contextualSpacing/>
        <w:jc w:val="both"/>
        <w:rPr>
          <w:rFonts w:ascii="Times New Roman" w:eastAsia="Times New Roman" w:hAnsi="Times New Roman" w:cs="Times New Roman"/>
          <w:b/>
          <w:color w:val="000000"/>
          <w:sz w:val="24"/>
          <w:szCs w:val="24"/>
          <w:lang w:eastAsia="uk-UA"/>
        </w:rPr>
      </w:pPr>
    </w:p>
    <w:p w14:paraId="7EB48EF2"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6FDCD0AC"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0BA44E06" w14:textId="509F8A1D" w:rsidR="007B4179" w:rsidRDefault="007B4179" w:rsidP="008D04A2">
      <w:pPr>
        <w:spacing w:before="0" w:after="0" w:line="240" w:lineRule="auto"/>
      </w:pPr>
    </w:p>
    <w:p w14:paraId="138266F6" w14:textId="0CB4987A" w:rsidR="007B4179" w:rsidRDefault="007B4179" w:rsidP="008D04A2">
      <w:pPr>
        <w:spacing w:before="0" w:after="0" w:line="240" w:lineRule="auto"/>
      </w:pPr>
    </w:p>
    <w:p w14:paraId="074A4123" w14:textId="46B193C3" w:rsidR="007B4179" w:rsidRDefault="007B4179" w:rsidP="008D04A2">
      <w:pPr>
        <w:spacing w:before="0" w:after="0" w:line="240" w:lineRule="auto"/>
      </w:pPr>
    </w:p>
    <w:p w14:paraId="257E7496" w14:textId="7F4B62AC" w:rsidR="007B4179" w:rsidRDefault="007B4179" w:rsidP="008D04A2">
      <w:pPr>
        <w:spacing w:before="0" w:after="0" w:line="240" w:lineRule="auto"/>
      </w:pPr>
    </w:p>
    <w:p w14:paraId="0A156BEE" w14:textId="72DA3E48" w:rsidR="007B4179" w:rsidRDefault="007B4179" w:rsidP="008D04A2">
      <w:pPr>
        <w:spacing w:before="0" w:after="0" w:line="240" w:lineRule="auto"/>
      </w:pPr>
    </w:p>
    <w:p w14:paraId="39945288" w14:textId="0A2F0759" w:rsidR="007B4179" w:rsidRDefault="007B4179" w:rsidP="008D04A2">
      <w:pPr>
        <w:spacing w:before="0" w:after="0" w:line="240" w:lineRule="auto"/>
      </w:pPr>
    </w:p>
    <w:p w14:paraId="49398FF0" w14:textId="4053C347" w:rsidR="007B4179" w:rsidRDefault="007B4179" w:rsidP="008D04A2">
      <w:pPr>
        <w:spacing w:before="0" w:after="0" w:line="240" w:lineRule="auto"/>
      </w:pPr>
    </w:p>
    <w:p w14:paraId="68775382" w14:textId="44CB7E77" w:rsidR="007B4179" w:rsidRDefault="007B4179" w:rsidP="008D04A2">
      <w:pPr>
        <w:spacing w:before="0" w:after="0" w:line="240" w:lineRule="auto"/>
      </w:pPr>
    </w:p>
    <w:p w14:paraId="4DBF65B5" w14:textId="42ADBFB9" w:rsidR="007B4179" w:rsidRDefault="007B4179" w:rsidP="008D04A2">
      <w:pPr>
        <w:spacing w:before="0" w:after="0" w:line="240" w:lineRule="auto"/>
      </w:pPr>
    </w:p>
    <w:p w14:paraId="1EA0F66C" w14:textId="201A5B63" w:rsidR="007B4179" w:rsidRDefault="007B4179" w:rsidP="008D04A2">
      <w:pPr>
        <w:spacing w:before="0" w:after="0" w:line="240" w:lineRule="auto"/>
      </w:pPr>
    </w:p>
    <w:p w14:paraId="2E30A9C0" w14:textId="1BECFADA" w:rsidR="007B4179" w:rsidRDefault="007B4179" w:rsidP="008D04A2">
      <w:pPr>
        <w:spacing w:before="0" w:after="0" w:line="240" w:lineRule="auto"/>
      </w:pPr>
    </w:p>
    <w:p w14:paraId="6D603756" w14:textId="1F37DCA6" w:rsidR="007B4179" w:rsidRDefault="007B4179" w:rsidP="008D04A2">
      <w:pPr>
        <w:spacing w:before="0" w:after="0" w:line="240" w:lineRule="auto"/>
      </w:pPr>
    </w:p>
    <w:p w14:paraId="3D189044" w14:textId="726350E0" w:rsidR="007B4179" w:rsidRDefault="007B4179" w:rsidP="008D04A2">
      <w:pPr>
        <w:spacing w:before="0" w:after="0" w:line="240" w:lineRule="auto"/>
      </w:pPr>
    </w:p>
    <w:p w14:paraId="672288D9" w14:textId="32E8E731" w:rsidR="007B4179" w:rsidRDefault="007B4179" w:rsidP="008D04A2">
      <w:pPr>
        <w:spacing w:before="0" w:after="0" w:line="240" w:lineRule="auto"/>
      </w:pPr>
    </w:p>
    <w:p w14:paraId="2BFA0E08" w14:textId="32F90A78" w:rsidR="007B4179" w:rsidRDefault="007B4179" w:rsidP="008D04A2">
      <w:pPr>
        <w:spacing w:before="0" w:after="0" w:line="240" w:lineRule="auto"/>
      </w:pPr>
    </w:p>
    <w:p w14:paraId="171374F7" w14:textId="607AD343" w:rsidR="007B4179" w:rsidRDefault="007B4179" w:rsidP="008D04A2">
      <w:pPr>
        <w:spacing w:before="0" w:after="0" w:line="240" w:lineRule="auto"/>
      </w:pPr>
    </w:p>
    <w:p w14:paraId="63079FA2" w14:textId="3683F214" w:rsidR="007B4179" w:rsidRDefault="007B4179" w:rsidP="008D04A2">
      <w:pPr>
        <w:spacing w:before="0" w:after="0" w:line="240" w:lineRule="auto"/>
      </w:pPr>
    </w:p>
    <w:p w14:paraId="7EEAB623" w14:textId="0D5A6ADB" w:rsidR="007B4179" w:rsidRDefault="007B4179" w:rsidP="008D04A2">
      <w:pPr>
        <w:spacing w:before="0" w:after="0" w:line="240" w:lineRule="auto"/>
      </w:pPr>
    </w:p>
    <w:p w14:paraId="60C21D10" w14:textId="11E1CFEC" w:rsidR="007B4179" w:rsidRDefault="007B4179" w:rsidP="008D04A2">
      <w:pPr>
        <w:spacing w:before="0" w:after="0" w:line="240" w:lineRule="auto"/>
      </w:pPr>
    </w:p>
    <w:p w14:paraId="1EF253CC" w14:textId="51858263" w:rsidR="007B4179" w:rsidRDefault="007B4179" w:rsidP="008D04A2">
      <w:pPr>
        <w:spacing w:before="0" w:after="0" w:line="240" w:lineRule="auto"/>
      </w:pPr>
    </w:p>
    <w:p w14:paraId="09E80289" w14:textId="24B5EAD5" w:rsidR="007B4179" w:rsidRDefault="007B4179" w:rsidP="008D04A2">
      <w:pPr>
        <w:spacing w:before="0" w:after="0" w:line="240" w:lineRule="auto"/>
      </w:pPr>
    </w:p>
    <w:p w14:paraId="71FEB588" w14:textId="53871F89" w:rsidR="007B4179" w:rsidRDefault="007B4179" w:rsidP="008D04A2">
      <w:pPr>
        <w:spacing w:before="0" w:after="0" w:line="240" w:lineRule="auto"/>
      </w:pPr>
    </w:p>
    <w:p w14:paraId="01D1B1CD" w14:textId="649EAF95" w:rsidR="007B4179" w:rsidRDefault="007B4179" w:rsidP="008D04A2">
      <w:pPr>
        <w:spacing w:before="0" w:after="0" w:line="240" w:lineRule="auto"/>
      </w:pPr>
    </w:p>
    <w:p w14:paraId="36C2C41E" w14:textId="68EA8D56" w:rsidR="007B4179" w:rsidRDefault="007B4179" w:rsidP="008D04A2">
      <w:pPr>
        <w:spacing w:before="0" w:after="0" w:line="240" w:lineRule="auto"/>
      </w:pPr>
    </w:p>
    <w:p w14:paraId="093CFF4D" w14:textId="041AE566" w:rsidR="007B4179" w:rsidRDefault="007B4179" w:rsidP="008D04A2">
      <w:pPr>
        <w:spacing w:before="0" w:after="0" w:line="240" w:lineRule="auto"/>
      </w:pPr>
    </w:p>
    <w:p w14:paraId="16DF24EB" w14:textId="0997FAF4" w:rsidR="007B4179" w:rsidRDefault="007B4179" w:rsidP="008D04A2">
      <w:pPr>
        <w:spacing w:before="0" w:after="0" w:line="240" w:lineRule="auto"/>
      </w:pPr>
    </w:p>
    <w:p w14:paraId="2683233B" w14:textId="0FEB57F1" w:rsidR="007B4179" w:rsidRDefault="007B4179" w:rsidP="008D04A2">
      <w:pPr>
        <w:spacing w:before="0" w:after="0" w:line="240" w:lineRule="auto"/>
      </w:pPr>
    </w:p>
    <w:p w14:paraId="5299734B" w14:textId="63E8EDAB" w:rsidR="007B4179" w:rsidRDefault="007B4179" w:rsidP="008D04A2">
      <w:pPr>
        <w:spacing w:before="0" w:after="0" w:line="240" w:lineRule="auto"/>
      </w:pPr>
    </w:p>
    <w:p w14:paraId="4492B45D" w14:textId="77777777" w:rsidR="007B4179" w:rsidRPr="007B4179" w:rsidRDefault="007B4179" w:rsidP="007B4179">
      <w:pPr>
        <w:spacing w:before="0" w:after="0" w:line="240" w:lineRule="auto"/>
        <w:ind w:hanging="13"/>
        <w:jc w:val="center"/>
        <w:rPr>
          <w:rFonts w:ascii="Times New Roman" w:eastAsia="Times New Roman" w:hAnsi="Times New Roman" w:cs="Times New Roman"/>
          <w:sz w:val="24"/>
          <w:szCs w:val="24"/>
          <w:lang w:val="en-US" w:eastAsia="ar-SA"/>
        </w:rPr>
      </w:pPr>
      <w:r w:rsidRPr="007B4179">
        <w:rPr>
          <w:rFonts w:ascii="Times New Roman" w:eastAsia="Times New Roman" w:hAnsi="Times New Roman" w:cs="Times New Roman"/>
          <w:sz w:val="24"/>
          <w:szCs w:val="24"/>
          <w:lang w:eastAsia="ar-SA"/>
        </w:rPr>
        <w:object w:dxaOrig="675" w:dyaOrig="870" w14:anchorId="3B86FC88">
          <v:shape id="_x0000_i1076" type="#_x0000_t75" style="width:34pt;height:43.5pt" o:ole="" filled="t">
            <v:fill color2="black"/>
            <v:imagedata r:id="rId6" o:title=""/>
          </v:shape>
          <o:OLEObject Type="Embed" ProgID="Word.Picture.8" ShapeID="_x0000_i1076" DrawAspect="Content" ObjectID="_1697352203" r:id="rId77"/>
        </w:object>
      </w:r>
    </w:p>
    <w:p w14:paraId="4B1E2E26" w14:textId="77777777" w:rsidR="007B4179" w:rsidRPr="007B4179" w:rsidRDefault="007B4179" w:rsidP="007B4179">
      <w:pPr>
        <w:spacing w:before="0" w:after="0" w:line="240" w:lineRule="auto"/>
        <w:ind w:hanging="13"/>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УКРАЇНА</w:t>
      </w:r>
    </w:p>
    <w:p w14:paraId="5FDD43E4"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 xml:space="preserve">СІВЕРСЬКА  МІСЬКА  РАДА </w:t>
      </w:r>
    </w:p>
    <w:p w14:paraId="468264BC"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БАХМУТСЬКОГО  РАЙОНУ  ДОНЕЦЬКОЇ ОБЛАСТІ</w:t>
      </w:r>
    </w:p>
    <w:p w14:paraId="135F5126"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p>
    <w:p w14:paraId="4AB8D1E8"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uk-UA"/>
        </w:rPr>
      </w:pPr>
      <w:r w:rsidRPr="007B4179">
        <w:rPr>
          <w:rFonts w:ascii="Times New Roman" w:eastAsia="Times New Roman" w:hAnsi="Times New Roman" w:cs="Times New Roman"/>
          <w:sz w:val="28"/>
          <w:szCs w:val="28"/>
          <w:lang w:eastAsia="uk-UA"/>
        </w:rPr>
        <w:t xml:space="preserve"> </w:t>
      </w:r>
      <w:r w:rsidRPr="007B4179">
        <w:rPr>
          <w:rFonts w:ascii="Times New Roman" w:eastAsia="Times New Roman" w:hAnsi="Times New Roman" w:cs="Times New Roman"/>
          <w:b/>
          <w:sz w:val="28"/>
          <w:szCs w:val="28"/>
          <w:lang w:eastAsia="uk-UA"/>
        </w:rPr>
        <w:t xml:space="preserve">Р І Ш Е Н </w:t>
      </w:r>
      <w:proofErr w:type="spellStart"/>
      <w:r w:rsidRPr="007B4179">
        <w:rPr>
          <w:rFonts w:ascii="Times New Roman" w:eastAsia="Times New Roman" w:hAnsi="Times New Roman" w:cs="Times New Roman"/>
          <w:b/>
          <w:sz w:val="28"/>
          <w:szCs w:val="28"/>
          <w:lang w:eastAsia="uk-UA"/>
        </w:rPr>
        <w:t>Н</w:t>
      </w:r>
      <w:proofErr w:type="spellEnd"/>
      <w:r w:rsidRPr="007B4179">
        <w:rPr>
          <w:rFonts w:ascii="Times New Roman" w:eastAsia="Times New Roman" w:hAnsi="Times New Roman" w:cs="Times New Roman"/>
          <w:b/>
          <w:sz w:val="28"/>
          <w:szCs w:val="28"/>
          <w:lang w:eastAsia="uk-UA"/>
        </w:rPr>
        <w:t xml:space="preserve"> Я</w:t>
      </w:r>
    </w:p>
    <w:p w14:paraId="2F59867A" w14:textId="77777777" w:rsidR="007B4179" w:rsidRPr="007B4179" w:rsidRDefault="007B4179" w:rsidP="007B4179">
      <w:pPr>
        <w:spacing w:before="0" w:after="0" w:line="240" w:lineRule="auto"/>
        <w:jc w:val="center"/>
        <w:rPr>
          <w:rFonts w:ascii="Times New Roman" w:eastAsia="Times New Roman" w:hAnsi="Times New Roman" w:cs="Times New Roman"/>
          <w:b/>
          <w:i/>
          <w:sz w:val="16"/>
          <w:szCs w:val="16"/>
          <w:lang w:eastAsia="uk-UA"/>
        </w:rPr>
      </w:pPr>
    </w:p>
    <w:tbl>
      <w:tblPr>
        <w:tblW w:w="0" w:type="auto"/>
        <w:jc w:val="center"/>
        <w:tblLook w:val="01E0" w:firstRow="1" w:lastRow="1" w:firstColumn="1" w:lastColumn="1" w:noHBand="0" w:noVBand="0"/>
      </w:tblPr>
      <w:tblGrid>
        <w:gridCol w:w="3336"/>
        <w:gridCol w:w="3096"/>
        <w:gridCol w:w="3096"/>
      </w:tblGrid>
      <w:tr w:rsidR="00011F96" w:rsidRPr="007B4179" w14:paraId="0FD43322" w14:textId="77777777" w:rsidTr="00011F96">
        <w:trPr>
          <w:jc w:val="center"/>
        </w:trPr>
        <w:tc>
          <w:tcPr>
            <w:tcW w:w="3336" w:type="dxa"/>
          </w:tcPr>
          <w:p w14:paraId="1888BDF4" w14:textId="4804A546" w:rsidR="00011F96" w:rsidRPr="007B4179" w:rsidRDefault="00011F96" w:rsidP="00011F96">
            <w:pPr>
              <w:widowControl w:val="0"/>
              <w:tabs>
                <w:tab w:val="left" w:pos="4680"/>
                <w:tab w:val="left" w:pos="6804"/>
              </w:tabs>
              <w:suppressAutoHyphens/>
              <w:spacing w:before="0"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tcPr>
          <w:p w14:paraId="50EC05FE" w14:textId="7C152634" w:rsidR="00011F96" w:rsidRPr="007B4179" w:rsidRDefault="00011F96" w:rsidP="00011F96">
            <w:pPr>
              <w:widowControl w:val="0"/>
              <w:tabs>
                <w:tab w:val="left" w:pos="4680"/>
                <w:tab w:val="left" w:pos="6804"/>
              </w:tabs>
              <w:suppressAutoHyphens/>
              <w:spacing w:before="0" w:after="0" w:line="240" w:lineRule="auto"/>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tcPr>
          <w:p w14:paraId="09AEBEA3" w14:textId="6F6F904D" w:rsidR="00011F96" w:rsidRPr="007B4179" w:rsidRDefault="00011F96" w:rsidP="00011F96">
            <w:pPr>
              <w:widowControl w:val="0"/>
              <w:tabs>
                <w:tab w:val="left" w:pos="4680"/>
                <w:tab w:val="left" w:pos="6804"/>
              </w:tabs>
              <w:suppressAutoHyphens/>
              <w:spacing w:before="0" w:after="0" w:line="240" w:lineRule="auto"/>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 xml:space="preserve">  №8/18 - 374</w:t>
            </w:r>
          </w:p>
        </w:tc>
      </w:tr>
    </w:tbl>
    <w:p w14:paraId="5ABA5081"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38AF44B3"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val="ru-RU" w:eastAsia="ru-RU"/>
        </w:rPr>
      </w:pPr>
      <w:r w:rsidRPr="007B4179">
        <w:rPr>
          <w:rFonts w:ascii="Times New Roman" w:eastAsia="Times New Roman" w:hAnsi="Times New Roman" w:cs="Times New Roman"/>
          <w:bCs/>
          <w:sz w:val="24"/>
          <w:szCs w:val="24"/>
          <w:lang w:eastAsia="uk-UA"/>
        </w:rPr>
        <w:t>Про затвердження проекту землеустрою</w:t>
      </w:r>
    </w:p>
    <w:p w14:paraId="36EB46B8"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 xml:space="preserve">щодо відведення земельної ділянки </w:t>
      </w:r>
    </w:p>
    <w:p w14:paraId="7B04C374"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та продаж права оренди на неї на земельних торгах у</w:t>
      </w:r>
    </w:p>
    <w:p w14:paraId="00CB2557"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sz w:val="24"/>
          <w:szCs w:val="24"/>
          <w:lang w:eastAsia="uk-UA"/>
        </w:rPr>
        <w:t>формі електронного аукціону</w:t>
      </w:r>
    </w:p>
    <w:p w14:paraId="0C64392D" w14:textId="77777777" w:rsidR="007B4179" w:rsidRPr="007B4179" w:rsidRDefault="007B4179" w:rsidP="007B4179">
      <w:pPr>
        <w:spacing w:before="0" w:after="0" w:line="240" w:lineRule="auto"/>
        <w:jc w:val="both"/>
        <w:rPr>
          <w:rFonts w:ascii="Times New Roman" w:eastAsia="Times New Roman" w:hAnsi="Times New Roman" w:cs="Times New Roman"/>
          <w:b/>
          <w:sz w:val="24"/>
          <w:szCs w:val="24"/>
          <w:lang w:eastAsia="uk-UA"/>
        </w:rPr>
      </w:pPr>
    </w:p>
    <w:p w14:paraId="7BF21A29"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val="ru-RU" w:eastAsia="uk-UA"/>
        </w:rPr>
      </w:pPr>
      <w:r w:rsidRPr="007B4179">
        <w:rPr>
          <w:rFonts w:ascii="Times New Roman" w:eastAsia="Times New Roman" w:hAnsi="Times New Roman" w:cs="Times New Roman"/>
          <w:sz w:val="24"/>
          <w:szCs w:val="24"/>
          <w:lang w:eastAsia="uk-UA"/>
        </w:rPr>
        <w:tab/>
        <w:t xml:space="preserve">Розглянувши звернення ПП «Фірма «СОМГІЗ» </w:t>
      </w:r>
      <w:proofErr w:type="spellStart"/>
      <w:r w:rsidRPr="007B4179">
        <w:rPr>
          <w:rFonts w:ascii="Times New Roman" w:eastAsia="Times New Roman" w:hAnsi="Times New Roman" w:cs="Times New Roman"/>
          <w:sz w:val="24"/>
          <w:szCs w:val="24"/>
          <w:lang w:eastAsia="uk-UA"/>
        </w:rPr>
        <w:t>вих</w:t>
      </w:r>
      <w:proofErr w:type="spellEnd"/>
      <w:r w:rsidRPr="007B4179">
        <w:rPr>
          <w:rFonts w:ascii="Times New Roman" w:eastAsia="Times New Roman" w:hAnsi="Times New Roman" w:cs="Times New Roman"/>
          <w:sz w:val="24"/>
          <w:szCs w:val="24"/>
          <w:lang w:eastAsia="uk-UA"/>
        </w:rPr>
        <w:t xml:space="preserve">. №2131 від 18 жовтня 2021 року стосовно розгляду та затвердження розробленого </w:t>
      </w:r>
      <w:r w:rsidRPr="007B4179">
        <w:rPr>
          <w:rFonts w:ascii="Times New Roman" w:eastAsia="Times New Roman" w:hAnsi="Times New Roman" w:cs="Times New Roman"/>
          <w:color w:val="000000"/>
          <w:sz w:val="24"/>
          <w:szCs w:val="24"/>
          <w:lang w:eastAsia="uk-UA"/>
        </w:rPr>
        <w:t>ФОП </w:t>
      </w:r>
      <w:proofErr w:type="spellStart"/>
      <w:r w:rsidRPr="007B4179">
        <w:rPr>
          <w:rFonts w:ascii="Times New Roman" w:eastAsia="Times New Roman" w:hAnsi="Times New Roman" w:cs="Times New Roman"/>
          <w:color w:val="000000"/>
          <w:sz w:val="24"/>
          <w:szCs w:val="24"/>
          <w:lang w:eastAsia="uk-UA"/>
        </w:rPr>
        <w:t>Кропівкіна</w:t>
      </w:r>
      <w:proofErr w:type="spellEnd"/>
      <w:r w:rsidRPr="007B4179">
        <w:rPr>
          <w:rFonts w:ascii="Times New Roman" w:eastAsia="Times New Roman" w:hAnsi="Times New Roman" w:cs="Times New Roman"/>
          <w:color w:val="000000"/>
          <w:sz w:val="24"/>
          <w:szCs w:val="24"/>
          <w:lang w:eastAsia="uk-UA"/>
        </w:rPr>
        <w:t xml:space="preserve"> О.В.</w:t>
      </w:r>
      <w:r w:rsidRPr="007B4179">
        <w:rPr>
          <w:rFonts w:ascii="Times New Roman" w:eastAsia="Times New Roman" w:hAnsi="Times New Roman" w:cs="Times New Roman"/>
          <w:sz w:val="24"/>
          <w:szCs w:val="24"/>
          <w:lang w:eastAsia="uk-UA"/>
        </w:rPr>
        <w:t xml:space="preserve"> проекту землеустрою </w:t>
      </w:r>
      <w:r w:rsidRPr="007B4179">
        <w:rPr>
          <w:rFonts w:ascii="Times New Roman" w:eastAsia="Times New Roman" w:hAnsi="Times New Roman" w:cs="Times New Roman"/>
          <w:bCs/>
          <w:sz w:val="24"/>
          <w:szCs w:val="24"/>
          <w:lang w:eastAsia="uk-UA"/>
        </w:rPr>
        <w:t xml:space="preserve">щодо відведення  земельної ділянки 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w:t>
      </w:r>
      <w:r w:rsidRPr="007B4179">
        <w:rPr>
          <w:rFonts w:ascii="Times New Roman" w:eastAsia="Times New Roman" w:hAnsi="Times New Roman" w:cs="Times New Roman"/>
          <w:bCs/>
          <w:sz w:val="24"/>
          <w:szCs w:val="24"/>
          <w:lang w:eastAsia="uk-UA"/>
        </w:rPr>
        <w:t xml:space="preserve"> площею 3,3867га,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кадастровий номер: 1420988400:02:007:0008, </w:t>
      </w:r>
      <w:r w:rsidRPr="007B4179">
        <w:rPr>
          <w:rFonts w:ascii="Times New Roman" w:eastAsia="Times New Roman" w:hAnsi="Times New Roman" w:cs="Times New Roman"/>
          <w:bCs/>
          <w:sz w:val="24"/>
          <w:szCs w:val="24"/>
          <w:lang w:eastAsia="uk-UA"/>
        </w:rPr>
        <w:t xml:space="preserve">включеної </w:t>
      </w:r>
      <w:r w:rsidRPr="007B4179">
        <w:rPr>
          <w:rFonts w:ascii="Times New Roman" w:eastAsia="Times New Roman" w:hAnsi="Times New Roman" w:cs="Times New Roman"/>
          <w:sz w:val="24"/>
          <w:szCs w:val="24"/>
          <w:lang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7B4179">
        <w:rPr>
          <w:rFonts w:ascii="Times New Roman" w:eastAsia="Times New Roman" w:hAnsi="Times New Roman" w:cs="Times New Roman"/>
          <w:sz w:val="24"/>
          <w:szCs w:val="24"/>
          <w:lang w:eastAsia="uk-UA"/>
        </w:rPr>
        <w:t>Виниченко</w:t>
      </w:r>
      <w:proofErr w:type="spellEnd"/>
      <w:r w:rsidRPr="007B4179">
        <w:rPr>
          <w:rFonts w:ascii="Times New Roman" w:eastAsia="Times New Roman" w:hAnsi="Times New Roman" w:cs="Times New Roman"/>
          <w:sz w:val="24"/>
          <w:szCs w:val="24"/>
          <w:lang w:eastAsia="uk-UA"/>
        </w:rPr>
        <w:t xml:space="preserve"> В.В. від </w:t>
      </w:r>
      <w:r w:rsidRPr="007B4179">
        <w:rPr>
          <w:rFonts w:ascii="Times New Roman" w:eastAsia="Times New Roman" w:hAnsi="Times New Roman" w:cs="Times New Roman"/>
          <w:sz w:val="24"/>
          <w:szCs w:val="24"/>
          <w:lang w:val="ru-RU" w:eastAsia="uk-UA"/>
        </w:rPr>
        <w:t>19.10.2021</w:t>
      </w:r>
      <w:r w:rsidRPr="007B4179">
        <w:rPr>
          <w:rFonts w:ascii="Times New Roman" w:eastAsia="Times New Roman" w:hAnsi="Times New Roman" w:cs="Times New Roman"/>
          <w:sz w:val="24"/>
          <w:szCs w:val="24"/>
          <w:lang w:eastAsia="uk-UA"/>
        </w:rPr>
        <w:t>,</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 xml:space="preserve">керуючись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12, 83, 122, 127, 135-139, 186 Земельного кодексу України,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11E27FAF" w14:textId="77777777" w:rsidR="007B4179" w:rsidRPr="007B4179" w:rsidRDefault="007B4179" w:rsidP="007B4179">
      <w:pPr>
        <w:spacing w:before="0" w:after="0" w:line="240" w:lineRule="auto"/>
        <w:rPr>
          <w:rFonts w:ascii="Times New Roman" w:eastAsia="Times New Roman" w:hAnsi="Times New Roman" w:cs="Times New Roman"/>
          <w:sz w:val="16"/>
          <w:szCs w:val="16"/>
          <w:lang w:val="ru-RU" w:eastAsia="uk-UA"/>
        </w:rPr>
      </w:pPr>
    </w:p>
    <w:p w14:paraId="39492448" w14:textId="77777777" w:rsidR="007B4179" w:rsidRPr="007B4179" w:rsidRDefault="007B4179" w:rsidP="007B4179">
      <w:pPr>
        <w:spacing w:before="0" w:after="0" w:line="240" w:lineRule="auto"/>
        <w:rPr>
          <w:rFonts w:ascii="Times New Roman" w:eastAsia="Times New Roman" w:hAnsi="Times New Roman" w:cs="Times New Roman"/>
          <w:sz w:val="16"/>
          <w:szCs w:val="16"/>
          <w:lang w:val="ru-RU" w:eastAsia="uk-UA"/>
        </w:rPr>
      </w:pPr>
    </w:p>
    <w:p w14:paraId="4601B17A"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ВИРІШИЛА:</w:t>
      </w:r>
    </w:p>
    <w:p w14:paraId="4A026E8F"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5A584A9A" w14:textId="77777777" w:rsidR="007B4179" w:rsidRPr="007B4179" w:rsidRDefault="007B4179" w:rsidP="00706A62">
      <w:pPr>
        <w:numPr>
          <w:ilvl w:val="0"/>
          <w:numId w:val="26"/>
        </w:numPr>
        <w:tabs>
          <w:tab w:val="left" w:pos="0"/>
          <w:tab w:val="left" w:pos="851"/>
        </w:tabs>
        <w:suppressAutoHyphens/>
        <w:spacing w:before="0" w:after="0" w:line="240" w:lineRule="auto"/>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Затвердити проект землеустрою щодо відведення земельної ділянки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 (КВЦПЗ 01.01),</w:t>
      </w:r>
      <w:r w:rsidRPr="007B4179">
        <w:rPr>
          <w:rFonts w:ascii="Times New Roman" w:eastAsia="Times New Roman" w:hAnsi="Times New Roman" w:cs="Times New Roman"/>
          <w:bCs/>
          <w:sz w:val="24"/>
          <w:szCs w:val="24"/>
          <w:lang w:eastAsia="uk-UA"/>
        </w:rPr>
        <w:t xml:space="preserve"> площею 3,3867га,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кадастровий номер: 1420988400:02:007:0008.</w:t>
      </w:r>
    </w:p>
    <w:p w14:paraId="0832C9F2" w14:textId="77777777" w:rsidR="007B4179" w:rsidRPr="007B4179" w:rsidRDefault="007B4179" w:rsidP="00706A62">
      <w:pPr>
        <w:numPr>
          <w:ilvl w:val="0"/>
          <w:numId w:val="26"/>
        </w:numPr>
        <w:tabs>
          <w:tab w:val="left" w:pos="0"/>
          <w:tab w:val="left" w:pos="851"/>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Змінити цільове призначення земельної ділянки площею </w:t>
      </w:r>
      <w:r w:rsidRPr="007B4179">
        <w:rPr>
          <w:rFonts w:ascii="Times New Roman" w:eastAsia="Times New Roman" w:hAnsi="Times New Roman" w:cs="Times New Roman"/>
          <w:bCs/>
          <w:sz w:val="24"/>
          <w:szCs w:val="24"/>
          <w:lang w:eastAsia="uk-UA"/>
        </w:rPr>
        <w:t>3,3867га</w:t>
      </w:r>
      <w:r w:rsidRPr="007B4179">
        <w:rPr>
          <w:rFonts w:ascii="Times New Roman" w:eastAsia="Times New Roman" w:hAnsi="Times New Roman" w:cs="Times New Roman"/>
          <w:sz w:val="24"/>
          <w:szCs w:val="24"/>
          <w:lang w:eastAsia="uk-UA"/>
        </w:rPr>
        <w:t xml:space="preserve">; кадастровий номер: 1420988400:02:007:0008,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«для  ведення товарного сільськогосподарського виробництва - код КВЦПЗ -  01.01».</w:t>
      </w:r>
    </w:p>
    <w:p w14:paraId="1F79EDC8" w14:textId="77777777" w:rsidR="007B4179" w:rsidRPr="007B4179" w:rsidRDefault="007B4179" w:rsidP="00706A62">
      <w:pPr>
        <w:numPr>
          <w:ilvl w:val="0"/>
          <w:numId w:val="26"/>
        </w:numPr>
        <w:tabs>
          <w:tab w:val="left" w:pos="0"/>
        </w:tabs>
        <w:spacing w:before="0" w:after="0" w:line="240" w:lineRule="auto"/>
        <w:ind w:left="0" w:firstLine="709"/>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23A3D338" w14:textId="77777777" w:rsidR="007B4179" w:rsidRPr="007B4179" w:rsidRDefault="007B4179" w:rsidP="00706A62">
      <w:pPr>
        <w:numPr>
          <w:ilvl w:val="0"/>
          <w:numId w:val="26"/>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Включити до переліку земельних ділянок для продажу права оренди на них на земельних торгах у формі електронного аукціону земельну ділянку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3,3867га</w:t>
      </w:r>
      <w:r w:rsidRPr="007B4179">
        <w:rPr>
          <w:rFonts w:ascii="Times New Roman" w:eastAsia="Times New Roman" w:hAnsi="Times New Roman" w:cs="Times New Roman"/>
          <w:sz w:val="24"/>
          <w:szCs w:val="24"/>
          <w:lang w:eastAsia="uk-UA"/>
        </w:rPr>
        <w:t xml:space="preserve">; кадастровий номер ділянки: 1420988400:02:007:0008,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bCs/>
          <w:sz w:val="24"/>
          <w:szCs w:val="24"/>
          <w:lang w:eastAsia="uk-UA"/>
        </w:rPr>
        <w:t>.</w:t>
      </w:r>
      <w:r w:rsidRPr="007B4179">
        <w:rPr>
          <w:rFonts w:ascii="Times New Roman" w:eastAsia="Times New Roman" w:hAnsi="Times New Roman" w:cs="Times New Roman"/>
          <w:sz w:val="24"/>
          <w:szCs w:val="24"/>
          <w:lang w:eastAsia="uk-UA"/>
        </w:rPr>
        <w:tab/>
      </w:r>
    </w:p>
    <w:p w14:paraId="5EEAE2B5" w14:textId="77777777" w:rsidR="007B4179" w:rsidRPr="007B4179" w:rsidRDefault="007B4179" w:rsidP="00706A62">
      <w:pPr>
        <w:numPr>
          <w:ilvl w:val="0"/>
          <w:numId w:val="26"/>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Продати право оренди земельної ділянки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3,3867га</w:t>
      </w:r>
      <w:r w:rsidRPr="007B4179">
        <w:rPr>
          <w:rFonts w:ascii="Times New Roman" w:eastAsia="Times New Roman" w:hAnsi="Times New Roman" w:cs="Times New Roman"/>
          <w:sz w:val="24"/>
          <w:szCs w:val="24"/>
          <w:lang w:eastAsia="uk-UA"/>
        </w:rPr>
        <w:t xml:space="preserve">; кадастровий номер ділянки: 1420988400:02:007:0008,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на земельних торгах у формі електронного аукціону.</w:t>
      </w:r>
    </w:p>
    <w:p w14:paraId="74083203" w14:textId="77777777" w:rsidR="007B4179" w:rsidRPr="007B4179" w:rsidRDefault="007B4179" w:rsidP="00706A62">
      <w:pPr>
        <w:numPr>
          <w:ilvl w:val="0"/>
          <w:numId w:val="26"/>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lastRenderedPageBreak/>
        <w:t>Затвердити стартовий розмір річної орендної плати за земельну ділянку в розмірі 11 % від нормативної грошової оцінки земельної ділянки.</w:t>
      </w:r>
    </w:p>
    <w:p w14:paraId="79738B62" w14:textId="77777777" w:rsidR="007B4179" w:rsidRPr="007B4179" w:rsidRDefault="007B4179" w:rsidP="00706A62">
      <w:pPr>
        <w:numPr>
          <w:ilvl w:val="0"/>
          <w:numId w:val="26"/>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Встановити термін оренди земельної ділянки </w:t>
      </w:r>
      <w:r w:rsidRPr="007B4179">
        <w:rPr>
          <w:rFonts w:ascii="Times New Roman" w:eastAsia="Times New Roman" w:hAnsi="Times New Roman" w:cs="Times New Roman"/>
          <w:sz w:val="24"/>
          <w:szCs w:val="24"/>
          <w:lang w:val="ru-RU" w:eastAsia="uk-UA"/>
        </w:rPr>
        <w:t>7</w:t>
      </w:r>
      <w:r w:rsidRPr="007B4179">
        <w:rPr>
          <w:rFonts w:ascii="Times New Roman" w:eastAsia="Times New Roman" w:hAnsi="Times New Roman" w:cs="Times New Roman"/>
          <w:sz w:val="24"/>
          <w:szCs w:val="24"/>
          <w:lang w:eastAsia="uk-UA"/>
        </w:rPr>
        <w:t xml:space="preserve"> років.</w:t>
      </w:r>
    </w:p>
    <w:p w14:paraId="60B716D3" w14:textId="77777777" w:rsidR="007B4179" w:rsidRPr="007B4179" w:rsidRDefault="007B4179" w:rsidP="00706A62">
      <w:pPr>
        <w:numPr>
          <w:ilvl w:val="0"/>
          <w:numId w:val="26"/>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Встановити наступні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6AF38FF7" w14:textId="77777777" w:rsidR="007B4179" w:rsidRPr="007B4179" w:rsidRDefault="007B4179" w:rsidP="00706A62">
      <w:pPr>
        <w:numPr>
          <w:ilvl w:val="0"/>
          <w:numId w:val="26"/>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Земельні торги провести в порядку визначеному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135-139 Земельного Кодексу України.</w:t>
      </w:r>
    </w:p>
    <w:p w14:paraId="1CE6E57A" w14:textId="77777777" w:rsidR="007B4179" w:rsidRPr="007B4179" w:rsidRDefault="007B4179" w:rsidP="00706A62">
      <w:pPr>
        <w:numPr>
          <w:ilvl w:val="0"/>
          <w:numId w:val="26"/>
        </w:numPr>
        <w:tabs>
          <w:tab w:val="left" w:pos="0"/>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ч.3 ст. 135 і ч.1 ст. 136 Земельного кодексу України.</w:t>
      </w:r>
    </w:p>
    <w:p w14:paraId="60FE3EC7" w14:textId="77777777" w:rsidR="007B4179" w:rsidRPr="007B4179" w:rsidRDefault="007B4179" w:rsidP="00706A62">
      <w:pPr>
        <w:numPr>
          <w:ilvl w:val="0"/>
          <w:numId w:val="26"/>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14BB40BF" w14:textId="77777777" w:rsidR="007B4179" w:rsidRPr="007B4179" w:rsidRDefault="007B4179" w:rsidP="00706A62">
      <w:pPr>
        <w:numPr>
          <w:ilvl w:val="0"/>
          <w:numId w:val="26"/>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Зобов’язати переможця земельних торгів на виконання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6EAF9ACD" w14:textId="77777777" w:rsidR="007B4179" w:rsidRPr="007B4179" w:rsidRDefault="007B4179" w:rsidP="00706A62">
      <w:pPr>
        <w:numPr>
          <w:ilvl w:val="0"/>
          <w:numId w:val="26"/>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61D2AC3F" w14:textId="77777777" w:rsidR="007B4179" w:rsidRPr="007B4179" w:rsidRDefault="007B4179" w:rsidP="00706A62">
      <w:pPr>
        <w:numPr>
          <w:ilvl w:val="0"/>
          <w:numId w:val="26"/>
        </w:numPr>
        <w:tabs>
          <w:tab w:val="left" w:pos="0"/>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6A26DDCD"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val="ru-RU" w:eastAsia="uk-UA"/>
        </w:rPr>
      </w:pPr>
    </w:p>
    <w:p w14:paraId="7017F768"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w:t>
      </w:r>
    </w:p>
    <w:p w14:paraId="627B4D3C"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Міський голова                                                                        Андрій ЧЕРНЯЄВ</w:t>
      </w:r>
    </w:p>
    <w:p w14:paraId="2F4EEBC3" w14:textId="77777777" w:rsidR="007B4179" w:rsidRPr="007B4179" w:rsidRDefault="007B4179" w:rsidP="007B4179">
      <w:pPr>
        <w:tabs>
          <w:tab w:val="left" w:pos="284"/>
          <w:tab w:val="left" w:pos="426"/>
          <w:tab w:val="left" w:pos="709"/>
        </w:tabs>
        <w:suppressAutoHyphens/>
        <w:spacing w:before="0" w:after="0" w:line="240" w:lineRule="auto"/>
        <w:ind w:left="284"/>
        <w:contextualSpacing/>
        <w:jc w:val="both"/>
        <w:rPr>
          <w:rFonts w:ascii="Times New Roman" w:eastAsia="Times New Roman" w:hAnsi="Times New Roman" w:cs="Times New Roman"/>
          <w:b/>
          <w:color w:val="000000"/>
          <w:sz w:val="24"/>
          <w:szCs w:val="24"/>
          <w:lang w:eastAsia="uk-UA"/>
        </w:rPr>
      </w:pPr>
    </w:p>
    <w:p w14:paraId="01B76013"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72ED7046" w14:textId="77777777" w:rsidR="007B4179" w:rsidRPr="007B4179" w:rsidRDefault="007B4179" w:rsidP="007B4179">
      <w:pPr>
        <w:spacing w:before="0" w:after="0" w:line="240" w:lineRule="auto"/>
        <w:ind w:right="99"/>
        <w:rPr>
          <w:rFonts w:ascii="Times New Roman" w:eastAsia="Times New Roman" w:hAnsi="Times New Roman" w:cs="Times New Roman"/>
          <w:b/>
          <w:color w:val="000000"/>
          <w:sz w:val="24"/>
          <w:szCs w:val="24"/>
          <w:lang w:val="en-US" w:eastAsia="uk-UA"/>
        </w:rPr>
      </w:pPr>
    </w:p>
    <w:p w14:paraId="79F2A8C3" w14:textId="1644B366" w:rsidR="007B4179" w:rsidRDefault="007B4179" w:rsidP="008D04A2">
      <w:pPr>
        <w:spacing w:before="0" w:after="0" w:line="240" w:lineRule="auto"/>
      </w:pPr>
    </w:p>
    <w:p w14:paraId="64A30BB2" w14:textId="5E049BFB" w:rsidR="007B4179" w:rsidRDefault="007B4179" w:rsidP="008D04A2">
      <w:pPr>
        <w:spacing w:before="0" w:after="0" w:line="240" w:lineRule="auto"/>
      </w:pPr>
    </w:p>
    <w:p w14:paraId="71E0D0BC" w14:textId="58B4B35B" w:rsidR="007B4179" w:rsidRDefault="007B4179" w:rsidP="008D04A2">
      <w:pPr>
        <w:spacing w:before="0" w:after="0" w:line="240" w:lineRule="auto"/>
      </w:pPr>
    </w:p>
    <w:p w14:paraId="27519C07" w14:textId="00DB7696" w:rsidR="007B4179" w:rsidRDefault="007B4179" w:rsidP="008D04A2">
      <w:pPr>
        <w:spacing w:before="0" w:after="0" w:line="240" w:lineRule="auto"/>
      </w:pPr>
    </w:p>
    <w:p w14:paraId="7E611B40" w14:textId="6E5F6062" w:rsidR="007B4179" w:rsidRDefault="007B4179" w:rsidP="008D04A2">
      <w:pPr>
        <w:spacing w:before="0" w:after="0" w:line="240" w:lineRule="auto"/>
      </w:pPr>
    </w:p>
    <w:p w14:paraId="5C0177D3" w14:textId="3F5ECCF8" w:rsidR="007B4179" w:rsidRDefault="007B4179" w:rsidP="008D04A2">
      <w:pPr>
        <w:spacing w:before="0" w:after="0" w:line="240" w:lineRule="auto"/>
      </w:pPr>
    </w:p>
    <w:p w14:paraId="32EA0E7A" w14:textId="583A23A1" w:rsidR="007B4179" w:rsidRDefault="007B4179" w:rsidP="008D04A2">
      <w:pPr>
        <w:spacing w:before="0" w:after="0" w:line="240" w:lineRule="auto"/>
      </w:pPr>
    </w:p>
    <w:p w14:paraId="4975B200" w14:textId="433A9406" w:rsidR="007B4179" w:rsidRDefault="007B4179" w:rsidP="008D04A2">
      <w:pPr>
        <w:spacing w:before="0" w:after="0" w:line="240" w:lineRule="auto"/>
      </w:pPr>
    </w:p>
    <w:p w14:paraId="394D84D8" w14:textId="6DEE2410" w:rsidR="007B4179" w:rsidRDefault="007B4179" w:rsidP="008D04A2">
      <w:pPr>
        <w:spacing w:before="0" w:after="0" w:line="240" w:lineRule="auto"/>
      </w:pPr>
    </w:p>
    <w:p w14:paraId="63EA7298" w14:textId="343B29EE" w:rsidR="007B4179" w:rsidRDefault="007B4179" w:rsidP="008D04A2">
      <w:pPr>
        <w:spacing w:before="0" w:after="0" w:line="240" w:lineRule="auto"/>
      </w:pPr>
    </w:p>
    <w:p w14:paraId="5CC45AD6" w14:textId="73DDB99A" w:rsidR="007B4179" w:rsidRDefault="007B4179" w:rsidP="008D04A2">
      <w:pPr>
        <w:spacing w:before="0" w:after="0" w:line="240" w:lineRule="auto"/>
      </w:pPr>
    </w:p>
    <w:p w14:paraId="1C263E6F" w14:textId="0235FAF9" w:rsidR="007B4179" w:rsidRDefault="007B4179" w:rsidP="008D04A2">
      <w:pPr>
        <w:spacing w:before="0" w:after="0" w:line="240" w:lineRule="auto"/>
      </w:pPr>
    </w:p>
    <w:p w14:paraId="6BE9E358" w14:textId="06C38C5A" w:rsidR="007B4179" w:rsidRDefault="007B4179" w:rsidP="008D04A2">
      <w:pPr>
        <w:spacing w:before="0" w:after="0" w:line="240" w:lineRule="auto"/>
      </w:pPr>
    </w:p>
    <w:p w14:paraId="16EC19F6" w14:textId="7AACADDB" w:rsidR="007B4179" w:rsidRDefault="007B4179" w:rsidP="008D04A2">
      <w:pPr>
        <w:spacing w:before="0" w:after="0" w:line="240" w:lineRule="auto"/>
      </w:pPr>
    </w:p>
    <w:p w14:paraId="4D96B34D" w14:textId="29697DD8" w:rsidR="007B4179" w:rsidRDefault="007B4179" w:rsidP="008D04A2">
      <w:pPr>
        <w:spacing w:before="0" w:after="0" w:line="240" w:lineRule="auto"/>
      </w:pPr>
    </w:p>
    <w:p w14:paraId="4F0D9E63" w14:textId="58820A6A" w:rsidR="007B4179" w:rsidRDefault="007B4179" w:rsidP="008D04A2">
      <w:pPr>
        <w:spacing w:before="0" w:after="0" w:line="240" w:lineRule="auto"/>
      </w:pPr>
    </w:p>
    <w:p w14:paraId="0FD6652B" w14:textId="2EF3E23D" w:rsidR="007B4179" w:rsidRDefault="007B4179" w:rsidP="008D04A2">
      <w:pPr>
        <w:spacing w:before="0" w:after="0" w:line="240" w:lineRule="auto"/>
      </w:pPr>
    </w:p>
    <w:p w14:paraId="5D3AF9CD" w14:textId="3A8E1DCA" w:rsidR="007B4179" w:rsidRDefault="007B4179" w:rsidP="008D04A2">
      <w:pPr>
        <w:spacing w:before="0" w:after="0" w:line="240" w:lineRule="auto"/>
      </w:pPr>
    </w:p>
    <w:p w14:paraId="7919B2EF" w14:textId="69F271E2" w:rsidR="007B4179" w:rsidRDefault="007B4179" w:rsidP="008D04A2">
      <w:pPr>
        <w:spacing w:before="0" w:after="0" w:line="240" w:lineRule="auto"/>
      </w:pPr>
    </w:p>
    <w:p w14:paraId="1507DD12" w14:textId="69B8B994" w:rsidR="007B4179" w:rsidRDefault="007B4179" w:rsidP="008D04A2">
      <w:pPr>
        <w:spacing w:before="0" w:after="0" w:line="240" w:lineRule="auto"/>
      </w:pPr>
    </w:p>
    <w:p w14:paraId="6EB44BE3" w14:textId="15D03D9A" w:rsidR="007B4179" w:rsidRDefault="007B4179" w:rsidP="008D04A2">
      <w:pPr>
        <w:spacing w:before="0" w:after="0" w:line="240" w:lineRule="auto"/>
      </w:pPr>
    </w:p>
    <w:p w14:paraId="70D7F36A" w14:textId="27A22BBC" w:rsidR="007B4179" w:rsidRDefault="007B4179" w:rsidP="008D04A2">
      <w:pPr>
        <w:spacing w:before="0" w:after="0" w:line="240" w:lineRule="auto"/>
      </w:pPr>
    </w:p>
    <w:p w14:paraId="13749973" w14:textId="7B2F958F" w:rsidR="007B4179" w:rsidRDefault="007B4179" w:rsidP="008D04A2">
      <w:pPr>
        <w:spacing w:before="0" w:after="0" w:line="240" w:lineRule="auto"/>
      </w:pPr>
    </w:p>
    <w:p w14:paraId="6B898569" w14:textId="15CFEDBB" w:rsidR="007B4179" w:rsidRDefault="007B4179" w:rsidP="008D04A2">
      <w:pPr>
        <w:spacing w:before="0" w:after="0" w:line="240" w:lineRule="auto"/>
      </w:pPr>
    </w:p>
    <w:p w14:paraId="64DFD7A7" w14:textId="7A610EC3" w:rsidR="007B4179" w:rsidRDefault="007B4179" w:rsidP="008D04A2">
      <w:pPr>
        <w:spacing w:before="0" w:after="0" w:line="240" w:lineRule="auto"/>
      </w:pPr>
    </w:p>
    <w:p w14:paraId="78803AA9" w14:textId="6A574DEB" w:rsidR="007B4179" w:rsidRDefault="007B4179" w:rsidP="008D04A2">
      <w:pPr>
        <w:spacing w:before="0" w:after="0" w:line="240" w:lineRule="auto"/>
      </w:pPr>
    </w:p>
    <w:p w14:paraId="32551932" w14:textId="05B4716E" w:rsidR="007B4179" w:rsidRDefault="007B4179" w:rsidP="008D04A2">
      <w:pPr>
        <w:spacing w:before="0" w:after="0" w:line="240" w:lineRule="auto"/>
      </w:pPr>
    </w:p>
    <w:p w14:paraId="0C1775B2" w14:textId="77777777" w:rsidR="007B4179" w:rsidRPr="007B4179" w:rsidRDefault="007B4179" w:rsidP="007B4179">
      <w:pPr>
        <w:spacing w:before="0" w:after="0" w:line="240" w:lineRule="auto"/>
        <w:ind w:hanging="13"/>
        <w:jc w:val="center"/>
        <w:rPr>
          <w:rFonts w:ascii="Times New Roman" w:eastAsia="Times New Roman" w:hAnsi="Times New Roman" w:cs="Times New Roman"/>
          <w:sz w:val="24"/>
          <w:szCs w:val="24"/>
          <w:lang w:val="en-US" w:eastAsia="ar-SA"/>
        </w:rPr>
      </w:pPr>
      <w:r w:rsidRPr="007B4179">
        <w:rPr>
          <w:rFonts w:ascii="Times New Roman" w:eastAsia="Times New Roman" w:hAnsi="Times New Roman" w:cs="Times New Roman"/>
          <w:sz w:val="24"/>
          <w:szCs w:val="24"/>
          <w:lang w:eastAsia="ar-SA"/>
        </w:rPr>
        <w:object w:dxaOrig="675" w:dyaOrig="870" w14:anchorId="0B3BB18F">
          <v:shape id="_x0000_i1077" type="#_x0000_t75" style="width:34pt;height:43.5pt" o:ole="" filled="t">
            <v:fill color2="black"/>
            <v:imagedata r:id="rId6" o:title=""/>
          </v:shape>
          <o:OLEObject Type="Embed" ProgID="Word.Picture.8" ShapeID="_x0000_i1077" DrawAspect="Content" ObjectID="_1697352204" r:id="rId78"/>
        </w:object>
      </w:r>
    </w:p>
    <w:p w14:paraId="7B0AF0B9" w14:textId="77777777" w:rsidR="007B4179" w:rsidRPr="007B4179" w:rsidRDefault="007B4179" w:rsidP="007B4179">
      <w:pPr>
        <w:spacing w:before="0" w:after="0" w:line="240" w:lineRule="auto"/>
        <w:ind w:hanging="13"/>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УКРАЇНА</w:t>
      </w:r>
    </w:p>
    <w:p w14:paraId="6DC1D8D9"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 xml:space="preserve">СІВЕРСЬКА  МІСЬКА  РАДА </w:t>
      </w:r>
    </w:p>
    <w:p w14:paraId="40A8EF8C"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БАХМУТСЬКОГО  РАЙОНУ  ДОНЕЦЬКОЇ ОБЛАСТІ</w:t>
      </w:r>
    </w:p>
    <w:p w14:paraId="2BFAAB4C"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p>
    <w:p w14:paraId="4A8A497E"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uk-UA"/>
        </w:rPr>
      </w:pPr>
      <w:r w:rsidRPr="007B4179">
        <w:rPr>
          <w:rFonts w:ascii="Times New Roman" w:eastAsia="Times New Roman" w:hAnsi="Times New Roman" w:cs="Times New Roman"/>
          <w:sz w:val="28"/>
          <w:szCs w:val="28"/>
          <w:lang w:eastAsia="uk-UA"/>
        </w:rPr>
        <w:t xml:space="preserve"> </w:t>
      </w:r>
      <w:r w:rsidRPr="007B4179">
        <w:rPr>
          <w:rFonts w:ascii="Times New Roman" w:eastAsia="Times New Roman" w:hAnsi="Times New Roman" w:cs="Times New Roman"/>
          <w:b/>
          <w:sz w:val="28"/>
          <w:szCs w:val="28"/>
          <w:lang w:eastAsia="uk-UA"/>
        </w:rPr>
        <w:t xml:space="preserve">Р І Ш Е Н </w:t>
      </w:r>
      <w:proofErr w:type="spellStart"/>
      <w:r w:rsidRPr="007B4179">
        <w:rPr>
          <w:rFonts w:ascii="Times New Roman" w:eastAsia="Times New Roman" w:hAnsi="Times New Roman" w:cs="Times New Roman"/>
          <w:b/>
          <w:sz w:val="28"/>
          <w:szCs w:val="28"/>
          <w:lang w:eastAsia="uk-UA"/>
        </w:rPr>
        <w:t>Н</w:t>
      </w:r>
      <w:proofErr w:type="spellEnd"/>
      <w:r w:rsidRPr="007B4179">
        <w:rPr>
          <w:rFonts w:ascii="Times New Roman" w:eastAsia="Times New Roman" w:hAnsi="Times New Roman" w:cs="Times New Roman"/>
          <w:b/>
          <w:sz w:val="28"/>
          <w:szCs w:val="28"/>
          <w:lang w:eastAsia="uk-UA"/>
        </w:rPr>
        <w:t xml:space="preserve"> Я</w:t>
      </w:r>
    </w:p>
    <w:p w14:paraId="36323A2B" w14:textId="77777777" w:rsidR="007B4179" w:rsidRPr="007B4179" w:rsidRDefault="007B4179" w:rsidP="007B4179">
      <w:pPr>
        <w:spacing w:before="0" w:after="0" w:line="240" w:lineRule="auto"/>
        <w:jc w:val="center"/>
        <w:rPr>
          <w:rFonts w:ascii="Times New Roman" w:eastAsia="Times New Roman" w:hAnsi="Times New Roman" w:cs="Times New Roman"/>
          <w:b/>
          <w:i/>
          <w:sz w:val="16"/>
          <w:szCs w:val="16"/>
          <w:lang w:eastAsia="uk-UA"/>
        </w:rPr>
      </w:pPr>
    </w:p>
    <w:tbl>
      <w:tblPr>
        <w:tblW w:w="0" w:type="auto"/>
        <w:jc w:val="center"/>
        <w:tblLook w:val="01E0" w:firstRow="1" w:lastRow="1" w:firstColumn="1" w:lastColumn="1" w:noHBand="0" w:noVBand="0"/>
      </w:tblPr>
      <w:tblGrid>
        <w:gridCol w:w="3336"/>
        <w:gridCol w:w="3096"/>
        <w:gridCol w:w="3096"/>
      </w:tblGrid>
      <w:tr w:rsidR="00011F96" w:rsidRPr="007B4179" w14:paraId="7771E023" w14:textId="77777777" w:rsidTr="00011F96">
        <w:trPr>
          <w:jc w:val="center"/>
        </w:trPr>
        <w:tc>
          <w:tcPr>
            <w:tcW w:w="3336" w:type="dxa"/>
            <w:hideMark/>
          </w:tcPr>
          <w:p w14:paraId="3FEE63D4" w14:textId="7EBA0D5D" w:rsidR="00011F96" w:rsidRPr="007B4179" w:rsidRDefault="00011F96" w:rsidP="00011F96">
            <w:pPr>
              <w:widowControl w:val="0"/>
              <w:tabs>
                <w:tab w:val="left" w:pos="4680"/>
                <w:tab w:val="left" w:pos="6804"/>
              </w:tabs>
              <w:suppressAutoHyphens/>
              <w:spacing w:before="0" w:after="0" w:line="256"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37789E8C" w14:textId="01878AA5" w:rsidR="00011F96" w:rsidRPr="007B4179" w:rsidRDefault="00011F96" w:rsidP="00011F96">
            <w:pPr>
              <w:widowControl w:val="0"/>
              <w:tabs>
                <w:tab w:val="left" w:pos="4680"/>
                <w:tab w:val="left" w:pos="6804"/>
              </w:tabs>
              <w:suppressAutoHyphens/>
              <w:spacing w:before="0" w:after="0" w:line="256" w:lineRule="auto"/>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2967353B" w14:textId="2701B9DD" w:rsidR="00011F96" w:rsidRPr="007B4179" w:rsidRDefault="00011F96" w:rsidP="00011F96">
            <w:pPr>
              <w:widowControl w:val="0"/>
              <w:tabs>
                <w:tab w:val="left" w:pos="4680"/>
                <w:tab w:val="left" w:pos="6804"/>
              </w:tabs>
              <w:suppressAutoHyphens/>
              <w:spacing w:before="0" w:after="0" w:line="256" w:lineRule="auto"/>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 xml:space="preserve">  №8/18 - 375</w:t>
            </w:r>
          </w:p>
        </w:tc>
      </w:tr>
    </w:tbl>
    <w:p w14:paraId="66B09865"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1FD35A4C"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val="ru-RU" w:eastAsia="ru-RU"/>
        </w:rPr>
      </w:pPr>
      <w:r w:rsidRPr="007B4179">
        <w:rPr>
          <w:rFonts w:ascii="Times New Roman" w:eastAsia="Times New Roman" w:hAnsi="Times New Roman" w:cs="Times New Roman"/>
          <w:bCs/>
          <w:sz w:val="24"/>
          <w:szCs w:val="24"/>
          <w:lang w:eastAsia="uk-UA"/>
        </w:rPr>
        <w:t>Про затвердження проекту землеустрою</w:t>
      </w:r>
    </w:p>
    <w:p w14:paraId="0A3BD5E7"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 xml:space="preserve">щодо відведення земельної ділянки </w:t>
      </w:r>
    </w:p>
    <w:p w14:paraId="3489AC8D"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та продаж права оренди на неї на земельних торгах у</w:t>
      </w:r>
    </w:p>
    <w:p w14:paraId="20AD6874"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sz w:val="24"/>
          <w:szCs w:val="24"/>
          <w:lang w:eastAsia="uk-UA"/>
        </w:rPr>
        <w:t>формі електронного аукціону</w:t>
      </w:r>
    </w:p>
    <w:p w14:paraId="378CEBB4" w14:textId="77777777" w:rsidR="007B4179" w:rsidRPr="007B4179" w:rsidRDefault="007B4179" w:rsidP="007B4179">
      <w:pPr>
        <w:spacing w:before="0" w:after="0" w:line="240" w:lineRule="auto"/>
        <w:jc w:val="both"/>
        <w:rPr>
          <w:rFonts w:ascii="Times New Roman" w:eastAsia="Times New Roman" w:hAnsi="Times New Roman" w:cs="Times New Roman"/>
          <w:b/>
          <w:sz w:val="24"/>
          <w:szCs w:val="24"/>
          <w:lang w:eastAsia="uk-UA"/>
        </w:rPr>
      </w:pPr>
    </w:p>
    <w:p w14:paraId="343B2FC2"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ab/>
        <w:t xml:space="preserve">Розглянувши звернення ПП «Фірма «СОМГІЗ» </w:t>
      </w:r>
      <w:proofErr w:type="spellStart"/>
      <w:r w:rsidRPr="007B4179">
        <w:rPr>
          <w:rFonts w:ascii="Times New Roman" w:eastAsia="Times New Roman" w:hAnsi="Times New Roman" w:cs="Times New Roman"/>
          <w:sz w:val="24"/>
          <w:szCs w:val="24"/>
          <w:lang w:eastAsia="uk-UA"/>
        </w:rPr>
        <w:t>вих</w:t>
      </w:r>
      <w:proofErr w:type="spellEnd"/>
      <w:r w:rsidRPr="007B4179">
        <w:rPr>
          <w:rFonts w:ascii="Times New Roman" w:eastAsia="Times New Roman" w:hAnsi="Times New Roman" w:cs="Times New Roman"/>
          <w:sz w:val="24"/>
          <w:szCs w:val="24"/>
          <w:lang w:eastAsia="uk-UA"/>
        </w:rPr>
        <w:t xml:space="preserve">. №2130 від 18 жовтня 2021 року стосовно розгляду та затвердження розробленого </w:t>
      </w:r>
      <w:r w:rsidRPr="007B4179">
        <w:rPr>
          <w:rFonts w:ascii="Times New Roman" w:eastAsia="Times New Roman" w:hAnsi="Times New Roman" w:cs="Times New Roman"/>
          <w:color w:val="000000"/>
          <w:sz w:val="24"/>
          <w:szCs w:val="24"/>
          <w:lang w:eastAsia="uk-UA"/>
        </w:rPr>
        <w:t>ФОП </w:t>
      </w:r>
      <w:proofErr w:type="spellStart"/>
      <w:r w:rsidRPr="007B4179">
        <w:rPr>
          <w:rFonts w:ascii="Times New Roman" w:eastAsia="Times New Roman" w:hAnsi="Times New Roman" w:cs="Times New Roman"/>
          <w:color w:val="000000"/>
          <w:sz w:val="24"/>
          <w:szCs w:val="24"/>
          <w:lang w:eastAsia="uk-UA"/>
        </w:rPr>
        <w:t>Кропівкіна</w:t>
      </w:r>
      <w:proofErr w:type="spellEnd"/>
      <w:r w:rsidRPr="007B4179">
        <w:rPr>
          <w:rFonts w:ascii="Times New Roman" w:eastAsia="Times New Roman" w:hAnsi="Times New Roman" w:cs="Times New Roman"/>
          <w:color w:val="000000"/>
          <w:sz w:val="24"/>
          <w:szCs w:val="24"/>
          <w:lang w:eastAsia="uk-UA"/>
        </w:rPr>
        <w:t xml:space="preserve"> О.В.</w:t>
      </w:r>
      <w:r w:rsidRPr="007B4179">
        <w:rPr>
          <w:rFonts w:ascii="Times New Roman" w:eastAsia="Times New Roman" w:hAnsi="Times New Roman" w:cs="Times New Roman"/>
          <w:sz w:val="24"/>
          <w:szCs w:val="24"/>
          <w:lang w:eastAsia="uk-UA"/>
        </w:rPr>
        <w:t xml:space="preserve"> проекту землеустрою </w:t>
      </w:r>
      <w:r w:rsidRPr="007B4179">
        <w:rPr>
          <w:rFonts w:ascii="Times New Roman" w:eastAsia="Times New Roman" w:hAnsi="Times New Roman" w:cs="Times New Roman"/>
          <w:bCs/>
          <w:sz w:val="24"/>
          <w:szCs w:val="24"/>
          <w:lang w:eastAsia="uk-UA"/>
        </w:rPr>
        <w:t xml:space="preserve">щодо відведення  земельної ділянки 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w:t>
      </w:r>
      <w:r w:rsidRPr="007B4179">
        <w:rPr>
          <w:rFonts w:ascii="Times New Roman" w:eastAsia="Times New Roman" w:hAnsi="Times New Roman" w:cs="Times New Roman"/>
          <w:bCs/>
          <w:sz w:val="24"/>
          <w:szCs w:val="24"/>
          <w:lang w:eastAsia="uk-UA"/>
        </w:rPr>
        <w:t xml:space="preserve"> площею 4,5513га,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кадастровий номер: 1420910400:00:002:1579, </w:t>
      </w:r>
      <w:r w:rsidRPr="007B4179">
        <w:rPr>
          <w:rFonts w:ascii="Times New Roman" w:eastAsia="Times New Roman" w:hAnsi="Times New Roman" w:cs="Times New Roman"/>
          <w:bCs/>
          <w:sz w:val="24"/>
          <w:szCs w:val="24"/>
          <w:lang w:eastAsia="uk-UA"/>
        </w:rPr>
        <w:t xml:space="preserve">включеної </w:t>
      </w:r>
      <w:r w:rsidRPr="007B4179">
        <w:rPr>
          <w:rFonts w:ascii="Times New Roman" w:eastAsia="Times New Roman" w:hAnsi="Times New Roman" w:cs="Times New Roman"/>
          <w:sz w:val="24"/>
          <w:szCs w:val="24"/>
          <w:lang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7B4179">
        <w:rPr>
          <w:rFonts w:ascii="Times New Roman" w:eastAsia="Times New Roman" w:hAnsi="Times New Roman" w:cs="Times New Roman"/>
          <w:sz w:val="24"/>
          <w:szCs w:val="24"/>
          <w:lang w:eastAsia="uk-UA"/>
        </w:rPr>
        <w:t>Виниченко</w:t>
      </w:r>
      <w:proofErr w:type="spellEnd"/>
      <w:r w:rsidRPr="007B4179">
        <w:rPr>
          <w:rFonts w:ascii="Times New Roman" w:eastAsia="Times New Roman" w:hAnsi="Times New Roman" w:cs="Times New Roman"/>
          <w:sz w:val="24"/>
          <w:szCs w:val="24"/>
          <w:lang w:eastAsia="uk-UA"/>
        </w:rPr>
        <w:t xml:space="preserve"> В.В. від</w:t>
      </w:r>
      <w:r w:rsidRPr="007B4179">
        <w:rPr>
          <w:rFonts w:ascii="Times New Roman" w:eastAsia="Times New Roman" w:hAnsi="Times New Roman" w:cs="Times New Roman"/>
          <w:sz w:val="24"/>
          <w:szCs w:val="24"/>
          <w:lang w:val="ru-RU" w:eastAsia="uk-UA"/>
        </w:rPr>
        <w:t xml:space="preserve"> 19.10.2021</w:t>
      </w:r>
      <w:r w:rsidRPr="007B4179">
        <w:rPr>
          <w:rFonts w:ascii="Times New Roman" w:eastAsia="Times New Roman" w:hAnsi="Times New Roman" w:cs="Times New Roman"/>
          <w:sz w:val="24"/>
          <w:szCs w:val="24"/>
          <w:lang w:eastAsia="uk-UA"/>
        </w:rPr>
        <w:t>,</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 xml:space="preserve">керуючись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12, 83, 122, 127, 135-139, 186 Земельного кодексу України,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5DA3F75F"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7655E5CE"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ВИРІШИЛА:</w:t>
      </w:r>
    </w:p>
    <w:p w14:paraId="585DF80F"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28024AC4" w14:textId="77777777" w:rsidR="007B4179" w:rsidRPr="007B4179" w:rsidRDefault="007B4179" w:rsidP="00706A62">
      <w:pPr>
        <w:numPr>
          <w:ilvl w:val="0"/>
          <w:numId w:val="27"/>
        </w:numPr>
        <w:tabs>
          <w:tab w:val="left" w:pos="142"/>
          <w:tab w:val="left" w:pos="851"/>
        </w:tabs>
        <w:suppressAutoHyphens/>
        <w:spacing w:before="0" w:after="0" w:line="240" w:lineRule="auto"/>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Затвердити проект землеустрою щодо відведення земельної ділянки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ведення товарного сільськогосподарського виробництва (КВЦПЗ 01.01),</w:t>
      </w:r>
      <w:r w:rsidRPr="007B4179">
        <w:rPr>
          <w:rFonts w:ascii="Times New Roman" w:eastAsia="Times New Roman" w:hAnsi="Times New Roman" w:cs="Times New Roman"/>
          <w:bCs/>
          <w:sz w:val="24"/>
          <w:szCs w:val="24"/>
          <w:lang w:eastAsia="uk-UA"/>
        </w:rPr>
        <w:t xml:space="preserve"> площею 4,5513га, 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кадастровий номер: 1420910400:00:002:1579.</w:t>
      </w:r>
    </w:p>
    <w:p w14:paraId="7AFB0995" w14:textId="77777777" w:rsidR="007B4179" w:rsidRPr="007B4179" w:rsidRDefault="007B4179" w:rsidP="00706A62">
      <w:pPr>
        <w:numPr>
          <w:ilvl w:val="0"/>
          <w:numId w:val="27"/>
        </w:numPr>
        <w:tabs>
          <w:tab w:val="left" w:pos="142"/>
          <w:tab w:val="left" w:pos="851"/>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Змінити цільове призначення земельної ділянки площею </w:t>
      </w:r>
      <w:r w:rsidRPr="007B4179">
        <w:rPr>
          <w:rFonts w:ascii="Times New Roman" w:eastAsia="Times New Roman" w:hAnsi="Times New Roman" w:cs="Times New Roman"/>
          <w:bCs/>
          <w:sz w:val="24"/>
          <w:szCs w:val="24"/>
          <w:lang w:eastAsia="uk-UA"/>
        </w:rPr>
        <w:t>4,5513га</w:t>
      </w:r>
      <w:r w:rsidRPr="007B4179">
        <w:rPr>
          <w:rFonts w:ascii="Times New Roman" w:eastAsia="Times New Roman" w:hAnsi="Times New Roman" w:cs="Times New Roman"/>
          <w:sz w:val="24"/>
          <w:szCs w:val="24"/>
          <w:lang w:eastAsia="uk-UA"/>
        </w:rPr>
        <w:t xml:space="preserve">; кадастровий номер: 1420910400:00:002:1579,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«для  ведення товарного сільськогосподарського виробництва - код КВЦПЗ -  01.01».</w:t>
      </w:r>
    </w:p>
    <w:p w14:paraId="0BAB84CE" w14:textId="77777777" w:rsidR="007B4179" w:rsidRPr="007B4179" w:rsidRDefault="007B4179" w:rsidP="00706A62">
      <w:pPr>
        <w:numPr>
          <w:ilvl w:val="0"/>
          <w:numId w:val="27"/>
        </w:numPr>
        <w:tabs>
          <w:tab w:val="left" w:pos="142"/>
        </w:tabs>
        <w:spacing w:before="0" w:after="0" w:line="240" w:lineRule="auto"/>
        <w:ind w:left="0" w:firstLine="709"/>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4E12870F" w14:textId="77777777" w:rsidR="007B4179" w:rsidRPr="007B4179" w:rsidRDefault="007B4179" w:rsidP="00706A62">
      <w:pPr>
        <w:numPr>
          <w:ilvl w:val="0"/>
          <w:numId w:val="27"/>
        </w:numPr>
        <w:tabs>
          <w:tab w:val="left" w:pos="142"/>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Включити до переліку земельних ділянок для продажу права оренди на них на земельних торгах у формі електронного аукціону земельну ділянку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4,5513га</w:t>
      </w:r>
      <w:r w:rsidRPr="007B4179">
        <w:rPr>
          <w:rFonts w:ascii="Times New Roman" w:eastAsia="Times New Roman" w:hAnsi="Times New Roman" w:cs="Times New Roman"/>
          <w:sz w:val="24"/>
          <w:szCs w:val="24"/>
          <w:lang w:eastAsia="uk-UA"/>
        </w:rPr>
        <w:t xml:space="preserve">; кадастровий номер ділянки: 1420910400:00:002:1579,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bCs/>
          <w:sz w:val="24"/>
          <w:szCs w:val="24"/>
          <w:lang w:eastAsia="uk-UA"/>
        </w:rPr>
        <w:t>.</w:t>
      </w:r>
      <w:r w:rsidRPr="007B4179">
        <w:rPr>
          <w:rFonts w:ascii="Times New Roman" w:eastAsia="Times New Roman" w:hAnsi="Times New Roman" w:cs="Times New Roman"/>
          <w:sz w:val="24"/>
          <w:szCs w:val="24"/>
          <w:lang w:eastAsia="uk-UA"/>
        </w:rPr>
        <w:tab/>
      </w:r>
    </w:p>
    <w:p w14:paraId="37D43B71" w14:textId="77777777" w:rsidR="007B4179" w:rsidRPr="007B4179" w:rsidRDefault="007B4179" w:rsidP="00706A62">
      <w:pPr>
        <w:numPr>
          <w:ilvl w:val="0"/>
          <w:numId w:val="27"/>
        </w:numPr>
        <w:tabs>
          <w:tab w:val="left" w:pos="142"/>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Продати право оренди земельної ділянки </w:t>
      </w:r>
      <w:r w:rsidRPr="007B4179">
        <w:rPr>
          <w:rFonts w:ascii="Times New Roman" w:eastAsia="Times New Roman" w:hAnsi="Times New Roman" w:cs="Times New Roman"/>
          <w:color w:val="000000"/>
          <w:sz w:val="24"/>
          <w:szCs w:val="24"/>
          <w:lang w:eastAsia="uk-UA"/>
        </w:rPr>
        <w:t xml:space="preserve">площею </w:t>
      </w:r>
      <w:r w:rsidRPr="007B4179">
        <w:rPr>
          <w:rFonts w:ascii="Times New Roman" w:eastAsia="Times New Roman" w:hAnsi="Times New Roman" w:cs="Times New Roman"/>
          <w:bCs/>
          <w:sz w:val="24"/>
          <w:szCs w:val="24"/>
          <w:lang w:eastAsia="uk-UA"/>
        </w:rPr>
        <w:t>4,5513га</w:t>
      </w:r>
      <w:r w:rsidRPr="007B4179">
        <w:rPr>
          <w:rFonts w:ascii="Times New Roman" w:eastAsia="Times New Roman" w:hAnsi="Times New Roman" w:cs="Times New Roman"/>
          <w:sz w:val="24"/>
          <w:szCs w:val="24"/>
          <w:lang w:eastAsia="uk-UA"/>
        </w:rPr>
        <w:t xml:space="preserve">; кадастровий номер ділянки: 1420910400:00:002:1579, цільове призначення – 01.01, </w:t>
      </w:r>
      <w:r w:rsidRPr="007B4179">
        <w:rPr>
          <w:rFonts w:ascii="Times New Roman" w:eastAsia="Times New Roman" w:hAnsi="Times New Roman" w:cs="Times New Roman"/>
          <w:bCs/>
          <w:sz w:val="24"/>
          <w:szCs w:val="24"/>
          <w:lang w:eastAsia="uk-UA"/>
        </w:rPr>
        <w:t xml:space="preserve">для </w:t>
      </w:r>
      <w:r w:rsidRPr="007B4179">
        <w:rPr>
          <w:rFonts w:ascii="Times New Roman" w:eastAsia="Times New Roman" w:hAnsi="Times New Roman" w:cs="Times New Roman"/>
          <w:sz w:val="24"/>
          <w:szCs w:val="24"/>
          <w:lang w:eastAsia="uk-UA"/>
        </w:rPr>
        <w:t xml:space="preserve">ведення товарного сільськогосподарського виробництва, </w:t>
      </w:r>
      <w:r w:rsidRPr="007B4179">
        <w:rPr>
          <w:rFonts w:ascii="Times New Roman" w:eastAsia="Times New Roman" w:hAnsi="Times New Roman" w:cs="Times New Roman"/>
          <w:bCs/>
          <w:sz w:val="24"/>
          <w:szCs w:val="24"/>
          <w:lang w:eastAsia="uk-UA"/>
        </w:rPr>
        <w:t xml:space="preserve">що розташована </w:t>
      </w:r>
      <w:r w:rsidRPr="007B4179">
        <w:rPr>
          <w:rFonts w:ascii="Times New Roman" w:eastAsia="Times New Roman" w:hAnsi="Times New Roman" w:cs="Times New Roman"/>
          <w:color w:val="000000"/>
          <w:sz w:val="24"/>
          <w:szCs w:val="24"/>
          <w:lang w:eastAsia="uk-UA"/>
        </w:rPr>
        <w:t>на території Сіверської міської ради за межами населених пунктів Бахмутського району Донецької області</w:t>
      </w:r>
      <w:r w:rsidRPr="007B4179">
        <w:rPr>
          <w:rFonts w:ascii="Times New Roman" w:eastAsia="Times New Roman" w:hAnsi="Times New Roman" w:cs="Times New Roman"/>
          <w:sz w:val="24"/>
          <w:szCs w:val="24"/>
          <w:lang w:eastAsia="uk-UA"/>
        </w:rPr>
        <w:t xml:space="preserve"> на земельних торгах у формі електронного аукціону.</w:t>
      </w:r>
    </w:p>
    <w:p w14:paraId="63F93497" w14:textId="77777777" w:rsidR="007B4179" w:rsidRPr="007B4179" w:rsidRDefault="007B4179" w:rsidP="00706A62">
      <w:pPr>
        <w:numPr>
          <w:ilvl w:val="0"/>
          <w:numId w:val="27"/>
        </w:numPr>
        <w:tabs>
          <w:tab w:val="left" w:pos="142"/>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lastRenderedPageBreak/>
        <w:t>Затвердити стартовий розмір річної орендної плати за земельну ділянку в розмірі 11 % від нормативної грошової оцінки земельної ділянки.</w:t>
      </w:r>
    </w:p>
    <w:p w14:paraId="6A637D30" w14:textId="77777777" w:rsidR="007B4179" w:rsidRPr="007B4179" w:rsidRDefault="007B4179" w:rsidP="00706A62">
      <w:pPr>
        <w:numPr>
          <w:ilvl w:val="0"/>
          <w:numId w:val="27"/>
        </w:numPr>
        <w:tabs>
          <w:tab w:val="left" w:pos="142"/>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Встановити термін оренди земельної ділянки </w:t>
      </w:r>
      <w:r w:rsidRPr="007B4179">
        <w:rPr>
          <w:rFonts w:ascii="Times New Roman" w:eastAsia="Times New Roman" w:hAnsi="Times New Roman" w:cs="Times New Roman"/>
          <w:sz w:val="24"/>
          <w:szCs w:val="24"/>
          <w:lang w:val="ru-RU" w:eastAsia="uk-UA"/>
        </w:rPr>
        <w:t>7</w:t>
      </w:r>
      <w:r w:rsidRPr="007B4179">
        <w:rPr>
          <w:rFonts w:ascii="Times New Roman" w:eastAsia="Times New Roman" w:hAnsi="Times New Roman" w:cs="Times New Roman"/>
          <w:color w:val="FF0000"/>
          <w:sz w:val="24"/>
          <w:szCs w:val="24"/>
          <w:lang w:eastAsia="uk-UA"/>
        </w:rPr>
        <w:t xml:space="preserve"> </w:t>
      </w:r>
      <w:r w:rsidRPr="007B4179">
        <w:rPr>
          <w:rFonts w:ascii="Times New Roman" w:eastAsia="Times New Roman" w:hAnsi="Times New Roman" w:cs="Times New Roman"/>
          <w:sz w:val="24"/>
          <w:szCs w:val="24"/>
          <w:lang w:eastAsia="uk-UA"/>
        </w:rPr>
        <w:t>років.</w:t>
      </w:r>
    </w:p>
    <w:p w14:paraId="05C68FB4" w14:textId="77777777" w:rsidR="007B4179" w:rsidRPr="007B4179" w:rsidRDefault="007B4179" w:rsidP="00706A62">
      <w:pPr>
        <w:numPr>
          <w:ilvl w:val="0"/>
          <w:numId w:val="27"/>
        </w:numPr>
        <w:tabs>
          <w:tab w:val="left" w:pos="142"/>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Встановити наступні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83AA22" w14:textId="77777777" w:rsidR="007B4179" w:rsidRPr="007B4179" w:rsidRDefault="007B4179" w:rsidP="00706A62">
      <w:pPr>
        <w:numPr>
          <w:ilvl w:val="0"/>
          <w:numId w:val="27"/>
        </w:numPr>
        <w:tabs>
          <w:tab w:val="left" w:pos="142"/>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Земельні торги провести в порядку визначеному </w:t>
      </w:r>
      <w:proofErr w:type="spellStart"/>
      <w:r w:rsidRPr="007B4179">
        <w:rPr>
          <w:rFonts w:ascii="Times New Roman" w:eastAsia="Times New Roman" w:hAnsi="Times New Roman" w:cs="Times New Roman"/>
          <w:sz w:val="24"/>
          <w:szCs w:val="24"/>
          <w:lang w:eastAsia="uk-UA"/>
        </w:rPr>
        <w:t>ст.ст</w:t>
      </w:r>
      <w:proofErr w:type="spellEnd"/>
      <w:r w:rsidRPr="007B4179">
        <w:rPr>
          <w:rFonts w:ascii="Times New Roman" w:eastAsia="Times New Roman" w:hAnsi="Times New Roman" w:cs="Times New Roman"/>
          <w:sz w:val="24"/>
          <w:szCs w:val="24"/>
          <w:lang w:eastAsia="uk-UA"/>
        </w:rPr>
        <w:t>. 135-139 Земельного Кодексу України.</w:t>
      </w:r>
    </w:p>
    <w:p w14:paraId="2F22A79B" w14:textId="77777777" w:rsidR="007B4179" w:rsidRPr="007B4179" w:rsidRDefault="007B4179" w:rsidP="00706A62">
      <w:pPr>
        <w:numPr>
          <w:ilvl w:val="0"/>
          <w:numId w:val="27"/>
        </w:numPr>
        <w:tabs>
          <w:tab w:val="left" w:pos="142"/>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ч.3 ст. 135 і ч.1 ст. 136 Земельного кодексу України.</w:t>
      </w:r>
    </w:p>
    <w:p w14:paraId="5F84A333" w14:textId="77777777" w:rsidR="007B4179" w:rsidRPr="007B4179" w:rsidRDefault="007B4179" w:rsidP="00706A62">
      <w:pPr>
        <w:numPr>
          <w:ilvl w:val="0"/>
          <w:numId w:val="27"/>
        </w:numPr>
        <w:tabs>
          <w:tab w:val="left" w:pos="142"/>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7E75B6B6" w14:textId="77777777" w:rsidR="007B4179" w:rsidRPr="007B4179" w:rsidRDefault="007B4179" w:rsidP="00706A62">
      <w:pPr>
        <w:numPr>
          <w:ilvl w:val="0"/>
          <w:numId w:val="27"/>
        </w:numPr>
        <w:tabs>
          <w:tab w:val="left" w:pos="142"/>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Зобов’язати переможця земельних торгів на виконання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04EF667F" w14:textId="77777777" w:rsidR="007B4179" w:rsidRPr="007B4179" w:rsidRDefault="007B4179" w:rsidP="00706A62">
      <w:pPr>
        <w:numPr>
          <w:ilvl w:val="0"/>
          <w:numId w:val="27"/>
        </w:numPr>
        <w:tabs>
          <w:tab w:val="left" w:pos="142"/>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6F3BCBB5" w14:textId="77777777" w:rsidR="007B4179" w:rsidRPr="007B4179" w:rsidRDefault="007B4179" w:rsidP="00706A62">
      <w:pPr>
        <w:numPr>
          <w:ilvl w:val="0"/>
          <w:numId w:val="27"/>
        </w:numPr>
        <w:tabs>
          <w:tab w:val="left" w:pos="142"/>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6402DA16"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val="ru-RU" w:eastAsia="uk-UA"/>
        </w:rPr>
      </w:pPr>
      <w:r w:rsidRPr="007B4179">
        <w:rPr>
          <w:rFonts w:ascii="Times New Roman" w:eastAsia="Times New Roman" w:hAnsi="Times New Roman" w:cs="Times New Roman"/>
          <w:sz w:val="24"/>
          <w:szCs w:val="24"/>
          <w:lang w:eastAsia="uk-UA"/>
        </w:rPr>
        <w:t xml:space="preserve"> </w:t>
      </w:r>
    </w:p>
    <w:p w14:paraId="5C75573B"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val="ru-RU" w:eastAsia="uk-UA"/>
        </w:rPr>
      </w:pPr>
    </w:p>
    <w:p w14:paraId="1CA05916"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Міський голова                                                                        Андрій ЧЕРНЯЄВ</w:t>
      </w:r>
    </w:p>
    <w:p w14:paraId="4E8674FC" w14:textId="77777777" w:rsidR="007B4179" w:rsidRPr="007B4179" w:rsidRDefault="007B4179" w:rsidP="007B4179">
      <w:pPr>
        <w:tabs>
          <w:tab w:val="left" w:pos="284"/>
          <w:tab w:val="left" w:pos="426"/>
          <w:tab w:val="left" w:pos="709"/>
        </w:tabs>
        <w:suppressAutoHyphens/>
        <w:spacing w:before="0" w:after="0" w:line="240" w:lineRule="auto"/>
        <w:ind w:left="284"/>
        <w:contextualSpacing/>
        <w:jc w:val="both"/>
        <w:rPr>
          <w:rFonts w:ascii="Times New Roman" w:eastAsia="Times New Roman" w:hAnsi="Times New Roman" w:cs="Times New Roman"/>
          <w:b/>
          <w:color w:val="000000"/>
          <w:sz w:val="24"/>
          <w:szCs w:val="24"/>
          <w:lang w:eastAsia="uk-UA"/>
        </w:rPr>
      </w:pPr>
    </w:p>
    <w:p w14:paraId="1742D924" w14:textId="77777777" w:rsidR="007B4179" w:rsidRPr="007B4179" w:rsidRDefault="007B4179" w:rsidP="007B4179">
      <w:pPr>
        <w:spacing w:before="0" w:after="0" w:line="240" w:lineRule="auto"/>
        <w:ind w:right="99"/>
        <w:rPr>
          <w:rFonts w:ascii="Times New Roman" w:eastAsia="Times New Roman" w:hAnsi="Times New Roman" w:cs="Times New Roman"/>
          <w:b/>
          <w:color w:val="000000"/>
          <w:sz w:val="24"/>
          <w:szCs w:val="24"/>
          <w:lang w:val="en-US" w:eastAsia="uk-UA"/>
        </w:rPr>
      </w:pPr>
    </w:p>
    <w:p w14:paraId="76702967" w14:textId="03A55EC9" w:rsidR="007B4179" w:rsidRDefault="007B4179" w:rsidP="008D04A2">
      <w:pPr>
        <w:spacing w:before="0" w:after="0" w:line="240" w:lineRule="auto"/>
      </w:pPr>
    </w:p>
    <w:p w14:paraId="7A31EC47" w14:textId="684266E3" w:rsidR="007B4179" w:rsidRDefault="007B4179" w:rsidP="008D04A2">
      <w:pPr>
        <w:spacing w:before="0" w:after="0" w:line="240" w:lineRule="auto"/>
      </w:pPr>
    </w:p>
    <w:p w14:paraId="5671FF7C" w14:textId="6E631CE6" w:rsidR="007B4179" w:rsidRDefault="007B4179" w:rsidP="008D04A2">
      <w:pPr>
        <w:spacing w:before="0" w:after="0" w:line="240" w:lineRule="auto"/>
      </w:pPr>
    </w:p>
    <w:p w14:paraId="6B589020" w14:textId="3F9DFD1B" w:rsidR="007B4179" w:rsidRDefault="007B4179" w:rsidP="008D04A2">
      <w:pPr>
        <w:spacing w:before="0" w:after="0" w:line="240" w:lineRule="auto"/>
      </w:pPr>
    </w:p>
    <w:p w14:paraId="2B03DACA" w14:textId="4DED3306" w:rsidR="007B4179" w:rsidRDefault="007B4179" w:rsidP="008D04A2">
      <w:pPr>
        <w:spacing w:before="0" w:after="0" w:line="240" w:lineRule="auto"/>
      </w:pPr>
    </w:p>
    <w:p w14:paraId="1FCB5D80" w14:textId="57CEB5B0" w:rsidR="007B4179" w:rsidRDefault="007B4179" w:rsidP="008D04A2">
      <w:pPr>
        <w:spacing w:before="0" w:after="0" w:line="240" w:lineRule="auto"/>
      </w:pPr>
    </w:p>
    <w:p w14:paraId="301D1800" w14:textId="672E8387" w:rsidR="007B4179" w:rsidRDefault="007B4179" w:rsidP="008D04A2">
      <w:pPr>
        <w:spacing w:before="0" w:after="0" w:line="240" w:lineRule="auto"/>
      </w:pPr>
    </w:p>
    <w:p w14:paraId="7E78AF7A" w14:textId="76F0C890" w:rsidR="007B4179" w:rsidRDefault="007B4179" w:rsidP="008D04A2">
      <w:pPr>
        <w:spacing w:before="0" w:after="0" w:line="240" w:lineRule="auto"/>
      </w:pPr>
    </w:p>
    <w:p w14:paraId="0E4B3639" w14:textId="766BF08F" w:rsidR="007B4179" w:rsidRDefault="007B4179" w:rsidP="008D04A2">
      <w:pPr>
        <w:spacing w:before="0" w:after="0" w:line="240" w:lineRule="auto"/>
      </w:pPr>
    </w:p>
    <w:p w14:paraId="25F8A592" w14:textId="4EF4A330" w:rsidR="007B4179" w:rsidRDefault="007B4179" w:rsidP="008D04A2">
      <w:pPr>
        <w:spacing w:before="0" w:after="0" w:line="240" w:lineRule="auto"/>
      </w:pPr>
    </w:p>
    <w:p w14:paraId="1A25376A" w14:textId="20CBA238" w:rsidR="007B4179" w:rsidRDefault="007B4179" w:rsidP="008D04A2">
      <w:pPr>
        <w:spacing w:before="0" w:after="0" w:line="240" w:lineRule="auto"/>
      </w:pPr>
    </w:p>
    <w:p w14:paraId="3F1B0779" w14:textId="0AFA9197" w:rsidR="007B4179" w:rsidRDefault="007B4179" w:rsidP="008D04A2">
      <w:pPr>
        <w:spacing w:before="0" w:after="0" w:line="240" w:lineRule="auto"/>
      </w:pPr>
    </w:p>
    <w:p w14:paraId="49AFFF28" w14:textId="7FDC8F4C" w:rsidR="007B4179" w:rsidRDefault="007B4179" w:rsidP="008D04A2">
      <w:pPr>
        <w:spacing w:before="0" w:after="0" w:line="240" w:lineRule="auto"/>
      </w:pPr>
    </w:p>
    <w:p w14:paraId="4B725AC8" w14:textId="7D119460" w:rsidR="007B4179" w:rsidRDefault="007B4179" w:rsidP="008D04A2">
      <w:pPr>
        <w:spacing w:before="0" w:after="0" w:line="240" w:lineRule="auto"/>
      </w:pPr>
    </w:p>
    <w:p w14:paraId="26763265" w14:textId="1F780890" w:rsidR="007B4179" w:rsidRDefault="007B4179" w:rsidP="008D04A2">
      <w:pPr>
        <w:spacing w:before="0" w:after="0" w:line="240" w:lineRule="auto"/>
      </w:pPr>
    </w:p>
    <w:p w14:paraId="5AED34CF" w14:textId="590FC163" w:rsidR="007B4179" w:rsidRDefault="007B4179" w:rsidP="008D04A2">
      <w:pPr>
        <w:spacing w:before="0" w:after="0" w:line="240" w:lineRule="auto"/>
      </w:pPr>
    </w:p>
    <w:p w14:paraId="4C7AEB26" w14:textId="229BF822" w:rsidR="007B4179" w:rsidRDefault="007B4179" w:rsidP="008D04A2">
      <w:pPr>
        <w:spacing w:before="0" w:after="0" w:line="240" w:lineRule="auto"/>
      </w:pPr>
    </w:p>
    <w:p w14:paraId="548AF655" w14:textId="72190DBE" w:rsidR="007B4179" w:rsidRDefault="007B4179" w:rsidP="008D04A2">
      <w:pPr>
        <w:spacing w:before="0" w:after="0" w:line="240" w:lineRule="auto"/>
      </w:pPr>
    </w:p>
    <w:p w14:paraId="46311D52" w14:textId="653EB0D2" w:rsidR="007B4179" w:rsidRDefault="007B4179" w:rsidP="008D04A2">
      <w:pPr>
        <w:spacing w:before="0" w:after="0" w:line="240" w:lineRule="auto"/>
      </w:pPr>
    </w:p>
    <w:p w14:paraId="311266EB" w14:textId="2A031E2A" w:rsidR="007B4179" w:rsidRDefault="007B4179" w:rsidP="008D04A2">
      <w:pPr>
        <w:spacing w:before="0" w:after="0" w:line="240" w:lineRule="auto"/>
      </w:pPr>
    </w:p>
    <w:p w14:paraId="54A8EE19" w14:textId="6FC321CD" w:rsidR="007B4179" w:rsidRDefault="007B4179" w:rsidP="008D04A2">
      <w:pPr>
        <w:spacing w:before="0" w:after="0" w:line="240" w:lineRule="auto"/>
      </w:pPr>
    </w:p>
    <w:p w14:paraId="2BF4A4D1" w14:textId="6363BCC4" w:rsidR="007B4179" w:rsidRDefault="007B4179" w:rsidP="008D04A2">
      <w:pPr>
        <w:spacing w:before="0" w:after="0" w:line="240" w:lineRule="auto"/>
      </w:pPr>
    </w:p>
    <w:p w14:paraId="044D990D" w14:textId="2FF54624" w:rsidR="007B4179" w:rsidRDefault="007B4179" w:rsidP="008D04A2">
      <w:pPr>
        <w:spacing w:before="0" w:after="0" w:line="240" w:lineRule="auto"/>
      </w:pPr>
    </w:p>
    <w:p w14:paraId="6F909251" w14:textId="184A12F5" w:rsidR="007B4179" w:rsidRDefault="007B4179" w:rsidP="008D04A2">
      <w:pPr>
        <w:spacing w:before="0" w:after="0" w:line="240" w:lineRule="auto"/>
      </w:pPr>
    </w:p>
    <w:p w14:paraId="6CC5F946" w14:textId="01F8DC15" w:rsidR="007B4179" w:rsidRDefault="007B4179" w:rsidP="008D04A2">
      <w:pPr>
        <w:spacing w:before="0" w:after="0" w:line="240" w:lineRule="auto"/>
      </w:pPr>
    </w:p>
    <w:p w14:paraId="431FC99A" w14:textId="3585E6B9" w:rsidR="007B4179" w:rsidRDefault="007B4179" w:rsidP="008D04A2">
      <w:pPr>
        <w:spacing w:before="0" w:after="0" w:line="240" w:lineRule="auto"/>
      </w:pPr>
    </w:p>
    <w:p w14:paraId="6CF12683" w14:textId="7A5F7196" w:rsidR="007B4179" w:rsidRDefault="007B4179" w:rsidP="008D04A2">
      <w:pPr>
        <w:spacing w:before="0" w:after="0" w:line="240" w:lineRule="auto"/>
      </w:pPr>
    </w:p>
    <w:p w14:paraId="3A958D64" w14:textId="165DFF96" w:rsidR="007B4179" w:rsidRDefault="007B4179" w:rsidP="008D04A2">
      <w:pPr>
        <w:spacing w:before="0" w:after="0" w:line="240" w:lineRule="auto"/>
      </w:pPr>
    </w:p>
    <w:p w14:paraId="13439096" w14:textId="77777777" w:rsidR="007B4179" w:rsidRPr="007B4179" w:rsidRDefault="007B4179" w:rsidP="007B4179">
      <w:pPr>
        <w:spacing w:before="0" w:after="0" w:line="240" w:lineRule="auto"/>
        <w:ind w:hanging="13"/>
        <w:jc w:val="center"/>
        <w:rPr>
          <w:rFonts w:ascii="Times New Roman" w:eastAsia="Times New Roman" w:hAnsi="Times New Roman" w:cs="Times New Roman"/>
          <w:sz w:val="24"/>
          <w:szCs w:val="24"/>
          <w:lang w:val="en-US" w:eastAsia="ar-SA"/>
        </w:rPr>
      </w:pPr>
      <w:r w:rsidRPr="007B4179">
        <w:rPr>
          <w:rFonts w:ascii="Times New Roman" w:eastAsia="Times New Roman" w:hAnsi="Times New Roman" w:cs="Times New Roman"/>
          <w:sz w:val="24"/>
          <w:szCs w:val="24"/>
          <w:lang w:eastAsia="ar-SA"/>
        </w:rPr>
        <w:object w:dxaOrig="675" w:dyaOrig="870" w14:anchorId="32D0E73B">
          <v:shape id="_x0000_i1078" type="#_x0000_t75" style="width:34pt;height:43.5pt" o:ole="" filled="t">
            <v:fill color2="black"/>
            <v:imagedata r:id="rId6" o:title=""/>
          </v:shape>
          <o:OLEObject Type="Embed" ProgID="Word.Picture.8" ShapeID="_x0000_i1078" DrawAspect="Content" ObjectID="_1697352205" r:id="rId79"/>
        </w:object>
      </w:r>
    </w:p>
    <w:p w14:paraId="220E8F47" w14:textId="77777777" w:rsidR="007B4179" w:rsidRPr="007B4179" w:rsidRDefault="007B4179" w:rsidP="007B4179">
      <w:pPr>
        <w:spacing w:before="0" w:after="0" w:line="240" w:lineRule="auto"/>
        <w:ind w:hanging="13"/>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УКРАЇНА</w:t>
      </w:r>
    </w:p>
    <w:p w14:paraId="239B66E5"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 xml:space="preserve">СІВЕРСЬКА  МІСЬКА  РАДА </w:t>
      </w:r>
    </w:p>
    <w:p w14:paraId="1BC71957"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r w:rsidRPr="007B4179">
        <w:rPr>
          <w:rFonts w:ascii="Times New Roman" w:eastAsia="Times New Roman" w:hAnsi="Times New Roman" w:cs="Times New Roman"/>
          <w:b/>
          <w:sz w:val="28"/>
          <w:szCs w:val="28"/>
          <w:lang w:eastAsia="uk-UA"/>
        </w:rPr>
        <w:t>БАХМУТСЬКОГО  РАЙОНУ  ДОНЕЦЬКОЇ ОБЛАСТІ</w:t>
      </w:r>
    </w:p>
    <w:p w14:paraId="4023D049" w14:textId="77777777" w:rsidR="007B4179" w:rsidRPr="007B4179" w:rsidRDefault="007B4179" w:rsidP="007B4179">
      <w:pPr>
        <w:spacing w:before="0" w:after="0" w:line="240" w:lineRule="auto"/>
        <w:jc w:val="center"/>
        <w:rPr>
          <w:rFonts w:ascii="Times New Roman" w:eastAsia="Times New Roman" w:hAnsi="Times New Roman" w:cs="Times New Roman"/>
          <w:b/>
          <w:sz w:val="28"/>
          <w:szCs w:val="28"/>
          <w:lang w:eastAsia="uk-UA"/>
        </w:rPr>
      </w:pPr>
    </w:p>
    <w:p w14:paraId="38FA4468" w14:textId="77777777" w:rsidR="007B4179" w:rsidRPr="007B4179" w:rsidRDefault="007B4179" w:rsidP="007B4179">
      <w:pPr>
        <w:spacing w:before="0" w:after="0" w:line="240" w:lineRule="auto"/>
        <w:jc w:val="center"/>
        <w:rPr>
          <w:rFonts w:ascii="Times New Roman" w:eastAsia="Times New Roman" w:hAnsi="Times New Roman" w:cs="Times New Roman"/>
          <w:b/>
          <w:i/>
          <w:sz w:val="28"/>
          <w:szCs w:val="28"/>
          <w:lang w:eastAsia="uk-UA"/>
        </w:rPr>
      </w:pPr>
      <w:r w:rsidRPr="007B4179">
        <w:rPr>
          <w:rFonts w:ascii="Times New Roman" w:eastAsia="Times New Roman" w:hAnsi="Times New Roman" w:cs="Times New Roman"/>
          <w:sz w:val="28"/>
          <w:szCs w:val="28"/>
          <w:lang w:eastAsia="uk-UA"/>
        </w:rPr>
        <w:t xml:space="preserve"> </w:t>
      </w:r>
      <w:r w:rsidRPr="007B4179">
        <w:rPr>
          <w:rFonts w:ascii="Times New Roman" w:eastAsia="Times New Roman" w:hAnsi="Times New Roman" w:cs="Times New Roman"/>
          <w:b/>
          <w:sz w:val="28"/>
          <w:szCs w:val="28"/>
          <w:lang w:eastAsia="uk-UA"/>
        </w:rPr>
        <w:t xml:space="preserve">Р І Ш Е Н </w:t>
      </w:r>
      <w:proofErr w:type="spellStart"/>
      <w:r w:rsidRPr="007B4179">
        <w:rPr>
          <w:rFonts w:ascii="Times New Roman" w:eastAsia="Times New Roman" w:hAnsi="Times New Roman" w:cs="Times New Roman"/>
          <w:b/>
          <w:sz w:val="28"/>
          <w:szCs w:val="28"/>
          <w:lang w:eastAsia="uk-UA"/>
        </w:rPr>
        <w:t>Н</w:t>
      </w:r>
      <w:proofErr w:type="spellEnd"/>
      <w:r w:rsidRPr="007B4179">
        <w:rPr>
          <w:rFonts w:ascii="Times New Roman" w:eastAsia="Times New Roman" w:hAnsi="Times New Roman" w:cs="Times New Roman"/>
          <w:b/>
          <w:sz w:val="28"/>
          <w:szCs w:val="28"/>
          <w:lang w:eastAsia="uk-UA"/>
        </w:rPr>
        <w:t xml:space="preserve"> Я</w:t>
      </w:r>
    </w:p>
    <w:p w14:paraId="741F12FC" w14:textId="77777777" w:rsidR="007B4179" w:rsidRPr="007B4179" w:rsidRDefault="007B4179" w:rsidP="007B4179">
      <w:pPr>
        <w:spacing w:before="0" w:after="0" w:line="240" w:lineRule="auto"/>
        <w:jc w:val="center"/>
        <w:rPr>
          <w:rFonts w:ascii="Times New Roman" w:eastAsia="Times New Roman" w:hAnsi="Times New Roman" w:cs="Times New Roman"/>
          <w:b/>
          <w:i/>
          <w:sz w:val="16"/>
          <w:szCs w:val="16"/>
          <w:lang w:eastAsia="uk-UA"/>
        </w:rPr>
      </w:pPr>
    </w:p>
    <w:tbl>
      <w:tblPr>
        <w:tblW w:w="0" w:type="auto"/>
        <w:jc w:val="center"/>
        <w:tblLook w:val="01E0" w:firstRow="1" w:lastRow="1" w:firstColumn="1" w:lastColumn="1" w:noHBand="0" w:noVBand="0"/>
      </w:tblPr>
      <w:tblGrid>
        <w:gridCol w:w="3336"/>
        <w:gridCol w:w="3096"/>
        <w:gridCol w:w="3096"/>
      </w:tblGrid>
      <w:tr w:rsidR="00011F96" w:rsidRPr="007B4179" w14:paraId="60FA9896" w14:textId="77777777" w:rsidTr="00011F96">
        <w:trPr>
          <w:jc w:val="center"/>
        </w:trPr>
        <w:tc>
          <w:tcPr>
            <w:tcW w:w="3336" w:type="dxa"/>
            <w:hideMark/>
          </w:tcPr>
          <w:p w14:paraId="67283924" w14:textId="25FD6EDF" w:rsidR="00011F96" w:rsidRPr="007B4179" w:rsidRDefault="00011F96" w:rsidP="00011F96">
            <w:pPr>
              <w:widowControl w:val="0"/>
              <w:tabs>
                <w:tab w:val="left" w:pos="4680"/>
                <w:tab w:val="left" w:pos="6804"/>
              </w:tabs>
              <w:suppressAutoHyphens/>
              <w:spacing w:before="0" w:after="0" w:line="256"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0D2513FD" w14:textId="58AA55D9" w:rsidR="00011F96" w:rsidRPr="007B4179" w:rsidRDefault="00011F96" w:rsidP="00011F96">
            <w:pPr>
              <w:widowControl w:val="0"/>
              <w:tabs>
                <w:tab w:val="left" w:pos="4680"/>
                <w:tab w:val="left" w:pos="6804"/>
              </w:tabs>
              <w:suppressAutoHyphens/>
              <w:spacing w:before="0" w:after="0" w:line="256" w:lineRule="auto"/>
              <w:jc w:val="center"/>
              <w:rPr>
                <w:rFonts w:ascii="Times New Roman" w:eastAsia="Times New Roman"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27C98B1" w14:textId="277B6BE1" w:rsidR="00011F96" w:rsidRPr="007B4179" w:rsidRDefault="00011F96" w:rsidP="00011F96">
            <w:pPr>
              <w:widowControl w:val="0"/>
              <w:tabs>
                <w:tab w:val="left" w:pos="4680"/>
                <w:tab w:val="left" w:pos="6804"/>
              </w:tabs>
              <w:suppressAutoHyphens/>
              <w:spacing w:before="0" w:after="0" w:line="256" w:lineRule="auto"/>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6"/>
                <w:szCs w:val="26"/>
                <w:lang w:eastAsia="ar-SA"/>
              </w:rPr>
              <w:t xml:space="preserve">  №8/18 - 376</w:t>
            </w:r>
          </w:p>
        </w:tc>
      </w:tr>
    </w:tbl>
    <w:p w14:paraId="08BCADFA"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496B107C" w14:textId="77777777" w:rsidR="007B4179" w:rsidRPr="007B4179" w:rsidRDefault="007B4179" w:rsidP="007B4179">
      <w:pPr>
        <w:spacing w:before="20" w:after="20" w:line="240" w:lineRule="auto"/>
        <w:jc w:val="center"/>
        <w:rPr>
          <w:rFonts w:ascii="Times New Roman" w:eastAsia="Times New Roman" w:hAnsi="Times New Roman" w:cs="Times New Roman"/>
          <w:b/>
          <w:sz w:val="24"/>
          <w:szCs w:val="24"/>
          <w:u w:val="single"/>
          <w:lang w:eastAsia="uk-UA"/>
        </w:rPr>
      </w:pPr>
    </w:p>
    <w:p w14:paraId="2B643585"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Про затвердження зразку договору</w:t>
      </w:r>
    </w:p>
    <w:p w14:paraId="3E660C4E"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оренди землі, продаж права</w:t>
      </w:r>
    </w:p>
    <w:p w14:paraId="6BF2CFC5"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оренди на які відбувся на земельних торгах</w:t>
      </w:r>
    </w:p>
    <w:p w14:paraId="5D19A4B0"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bCs/>
          <w:sz w:val="24"/>
          <w:szCs w:val="24"/>
          <w:lang w:eastAsia="uk-UA"/>
        </w:rPr>
        <w:t>у формі електронного аукціону</w:t>
      </w:r>
    </w:p>
    <w:p w14:paraId="3BCFD1F9" w14:textId="77777777" w:rsidR="007B4179" w:rsidRPr="007B4179" w:rsidRDefault="007B4179" w:rsidP="007B4179">
      <w:pPr>
        <w:spacing w:before="0" w:after="0" w:line="240" w:lineRule="auto"/>
        <w:jc w:val="both"/>
        <w:rPr>
          <w:rFonts w:ascii="Times New Roman" w:eastAsia="Times New Roman" w:hAnsi="Times New Roman" w:cs="Times New Roman"/>
          <w:b/>
          <w:sz w:val="24"/>
          <w:szCs w:val="24"/>
          <w:lang w:eastAsia="uk-UA"/>
        </w:rPr>
      </w:pPr>
    </w:p>
    <w:p w14:paraId="2EB715B9"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ab/>
        <w:t>З метою продажу права оренди земельних ділянок на земельних торгах, деталізації порядку передачі в оренду земельних ділянок комунальної власності, та визначення єдиних умов договорів оренди, на підставі Закону України «Про оренду землі», Постанови Кабінету Міністрів України №220 «Про затвердження типового договору оренди землі», керуючись статтею 26 Закону України «Про місцеве самоврядування в Україні», міська рада</w:t>
      </w:r>
    </w:p>
    <w:p w14:paraId="40C932FF"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lang w:eastAsia="uk-UA"/>
        </w:rPr>
      </w:pPr>
    </w:p>
    <w:p w14:paraId="01B643D9"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48557BD4"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ВИРІШИЛА:</w:t>
      </w:r>
    </w:p>
    <w:p w14:paraId="127C3D00" w14:textId="77777777" w:rsidR="007B4179" w:rsidRPr="007B4179" w:rsidRDefault="007B4179" w:rsidP="007B4179">
      <w:pPr>
        <w:spacing w:before="0" w:after="0" w:line="240" w:lineRule="auto"/>
        <w:rPr>
          <w:rFonts w:ascii="Times New Roman" w:eastAsia="Times New Roman" w:hAnsi="Times New Roman" w:cs="Times New Roman"/>
          <w:sz w:val="16"/>
          <w:szCs w:val="16"/>
          <w:lang w:eastAsia="uk-UA"/>
        </w:rPr>
      </w:pPr>
    </w:p>
    <w:p w14:paraId="433CF055" w14:textId="77777777" w:rsidR="007B4179" w:rsidRPr="007B4179" w:rsidRDefault="007B4179" w:rsidP="00706A62">
      <w:pPr>
        <w:numPr>
          <w:ilvl w:val="0"/>
          <w:numId w:val="29"/>
        </w:numPr>
        <w:tabs>
          <w:tab w:val="left" w:pos="-426"/>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Затвердити зразок договору оренди землі, продаж права оренди на які відбувся на земельних торгах у формі електронного аукціону, згідно з додатком до рішення.</w:t>
      </w:r>
    </w:p>
    <w:p w14:paraId="13DCC3B9" w14:textId="77777777" w:rsidR="007B4179" w:rsidRPr="007B4179" w:rsidRDefault="007B4179" w:rsidP="00706A62">
      <w:pPr>
        <w:numPr>
          <w:ilvl w:val="0"/>
          <w:numId w:val="29"/>
        </w:numPr>
        <w:tabs>
          <w:tab w:val="left" w:pos="-426"/>
          <w:tab w:val="left" w:pos="426"/>
          <w:tab w:val="left" w:pos="709"/>
        </w:tabs>
        <w:suppressAutoHyphens/>
        <w:spacing w:before="0" w:after="0" w:line="240" w:lineRule="auto"/>
        <w:ind w:left="0" w:firstLine="709"/>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174D57B1"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w:t>
      </w:r>
    </w:p>
    <w:p w14:paraId="0D29DFB8" w14:textId="77777777" w:rsidR="007B4179" w:rsidRPr="007B4179" w:rsidRDefault="007B4179" w:rsidP="007B4179">
      <w:pPr>
        <w:tabs>
          <w:tab w:val="left" w:pos="284"/>
          <w:tab w:val="left" w:pos="426"/>
          <w:tab w:val="left" w:pos="709"/>
        </w:tabs>
        <w:suppressAutoHyphens/>
        <w:spacing w:before="0" w:after="0" w:line="240" w:lineRule="auto"/>
        <w:ind w:left="1425"/>
        <w:contextualSpacing/>
        <w:jc w:val="both"/>
        <w:rPr>
          <w:rFonts w:ascii="Times New Roman" w:eastAsia="Times New Roman" w:hAnsi="Times New Roman" w:cs="Times New Roman"/>
          <w:sz w:val="24"/>
          <w:szCs w:val="24"/>
          <w:lang w:eastAsia="uk-UA"/>
        </w:rPr>
      </w:pPr>
    </w:p>
    <w:p w14:paraId="1A785516" w14:textId="77777777" w:rsidR="007B4179" w:rsidRPr="007B4179" w:rsidRDefault="007B4179" w:rsidP="007B4179">
      <w:pPr>
        <w:tabs>
          <w:tab w:val="left" w:pos="284"/>
          <w:tab w:val="left" w:pos="426"/>
          <w:tab w:val="left" w:pos="709"/>
        </w:tabs>
        <w:suppressAutoHyphens/>
        <w:spacing w:before="0" w:after="0" w:line="240" w:lineRule="auto"/>
        <w:contextualSpacing/>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Міський голова                                                                                                    Андрій ЧЕРНЯЄВ</w:t>
      </w:r>
    </w:p>
    <w:p w14:paraId="1564EC29" w14:textId="77777777" w:rsidR="007B4179" w:rsidRPr="007B4179" w:rsidRDefault="007B4179" w:rsidP="007B4179">
      <w:pPr>
        <w:tabs>
          <w:tab w:val="left" w:pos="284"/>
          <w:tab w:val="left" w:pos="426"/>
          <w:tab w:val="left" w:pos="709"/>
        </w:tabs>
        <w:suppressAutoHyphens/>
        <w:spacing w:before="0" w:after="0" w:line="240" w:lineRule="auto"/>
        <w:ind w:left="284"/>
        <w:contextualSpacing/>
        <w:jc w:val="both"/>
        <w:rPr>
          <w:rFonts w:ascii="Times New Roman" w:eastAsia="Times New Roman" w:hAnsi="Times New Roman" w:cs="Times New Roman"/>
          <w:b/>
          <w:color w:val="000000"/>
          <w:sz w:val="24"/>
          <w:szCs w:val="24"/>
          <w:lang w:eastAsia="uk-UA"/>
        </w:rPr>
      </w:pPr>
    </w:p>
    <w:p w14:paraId="5BC49917"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2031EA0A"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35EC3D94"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4303163B"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6878A980"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780B8C0E"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6E08FF40"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6A35385A"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16BFC983"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56A260E2"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2E6BA415"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72827545"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11D9C863"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6AE93C3A"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10B87B1A"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10575C01"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027157C0"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51401BDE"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2379F98E"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19678844"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33E35DB7"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045550D1" w14:textId="5F3CCA85" w:rsidR="007B4179" w:rsidRPr="007B4179" w:rsidRDefault="00011F96" w:rsidP="00011F96">
      <w:pPr>
        <w:spacing w:before="0" w:after="0" w:line="240" w:lineRule="auto"/>
        <w:ind w:right="99"/>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 xml:space="preserve">                                                        </w:t>
      </w:r>
      <w:r w:rsidR="007B4179" w:rsidRPr="007B4179">
        <w:rPr>
          <w:rFonts w:ascii="Times New Roman" w:eastAsia="Times New Roman" w:hAnsi="Times New Roman" w:cs="Times New Roman"/>
          <w:b/>
          <w:color w:val="000000"/>
          <w:sz w:val="24"/>
          <w:szCs w:val="24"/>
          <w:lang w:eastAsia="uk-UA"/>
        </w:rPr>
        <w:t xml:space="preserve">Додаток </w:t>
      </w:r>
    </w:p>
    <w:p w14:paraId="580A0F68" w14:textId="6BA62AAA"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до рішення Сіверської міської ради від _</w:t>
      </w:r>
      <w:r w:rsidR="00011F96">
        <w:rPr>
          <w:rFonts w:ascii="Times New Roman" w:eastAsia="Times New Roman" w:hAnsi="Times New Roman" w:cs="Times New Roman"/>
          <w:b/>
          <w:color w:val="000000"/>
          <w:sz w:val="24"/>
          <w:szCs w:val="24"/>
          <w:lang w:eastAsia="uk-UA"/>
        </w:rPr>
        <w:t>21.10.2021</w:t>
      </w:r>
      <w:r w:rsidRPr="007B4179">
        <w:rPr>
          <w:rFonts w:ascii="Times New Roman" w:eastAsia="Times New Roman" w:hAnsi="Times New Roman" w:cs="Times New Roman"/>
          <w:b/>
          <w:color w:val="000000"/>
          <w:sz w:val="24"/>
          <w:szCs w:val="24"/>
          <w:lang w:eastAsia="uk-UA"/>
        </w:rPr>
        <w:t>№</w:t>
      </w:r>
      <w:r w:rsidR="00011F96">
        <w:rPr>
          <w:rFonts w:ascii="Times New Roman" w:eastAsia="Times New Roman" w:hAnsi="Times New Roman" w:cs="Times New Roman"/>
          <w:b/>
          <w:color w:val="000000"/>
          <w:sz w:val="24"/>
          <w:szCs w:val="24"/>
          <w:lang w:eastAsia="uk-UA"/>
        </w:rPr>
        <w:t xml:space="preserve"> 8/18-376</w:t>
      </w:r>
    </w:p>
    <w:p w14:paraId="14FDEC70" w14:textId="77777777" w:rsidR="007B4179" w:rsidRPr="007B4179" w:rsidRDefault="007B4179" w:rsidP="007B4179">
      <w:pPr>
        <w:spacing w:before="0" w:after="0" w:line="240" w:lineRule="auto"/>
        <w:ind w:left="6372" w:right="99"/>
        <w:rPr>
          <w:rFonts w:ascii="Times New Roman" w:eastAsia="Times New Roman" w:hAnsi="Times New Roman" w:cs="Times New Roman"/>
          <w:b/>
          <w:color w:val="000000"/>
          <w:sz w:val="24"/>
          <w:szCs w:val="24"/>
          <w:lang w:eastAsia="uk-UA"/>
        </w:rPr>
      </w:pPr>
    </w:p>
    <w:p w14:paraId="6C644E7D" w14:textId="77777777" w:rsidR="007B4179" w:rsidRPr="007B4179" w:rsidRDefault="007B4179" w:rsidP="007B4179">
      <w:pPr>
        <w:spacing w:before="0" w:after="0" w:line="240" w:lineRule="auto"/>
        <w:ind w:left="6372" w:right="99"/>
        <w:rPr>
          <w:rFonts w:ascii="Times New Roman" w:eastAsia="Times New Roman" w:hAnsi="Times New Roman" w:cs="Times New Roman"/>
          <w:bCs/>
          <w:i/>
          <w:iCs/>
          <w:color w:val="000000"/>
          <w:sz w:val="24"/>
          <w:szCs w:val="24"/>
          <w:lang w:eastAsia="uk-UA"/>
        </w:rPr>
      </w:pPr>
      <w:r w:rsidRPr="007B4179">
        <w:rPr>
          <w:rFonts w:ascii="Times New Roman" w:eastAsia="Times New Roman" w:hAnsi="Times New Roman" w:cs="Times New Roman"/>
          <w:bCs/>
          <w:i/>
          <w:iCs/>
          <w:color w:val="000000"/>
          <w:sz w:val="24"/>
          <w:szCs w:val="24"/>
          <w:lang w:eastAsia="uk-UA"/>
        </w:rPr>
        <w:t>ПРОЕКТ</w:t>
      </w:r>
    </w:p>
    <w:p w14:paraId="5F240E64" w14:textId="77777777" w:rsidR="007B4179" w:rsidRPr="007B4179" w:rsidRDefault="007B4179" w:rsidP="007B4179">
      <w:pPr>
        <w:spacing w:before="0" w:after="0" w:line="240" w:lineRule="auto"/>
        <w:jc w:val="center"/>
        <w:rPr>
          <w:rFonts w:ascii="Times New Roman" w:eastAsia="Times New Roman" w:hAnsi="Times New Roman" w:cs="Times New Roman"/>
          <w:b/>
          <w:sz w:val="24"/>
          <w:szCs w:val="24"/>
          <w:lang w:eastAsia="uk-UA"/>
        </w:rPr>
      </w:pPr>
    </w:p>
    <w:p w14:paraId="0548EB46" w14:textId="77777777" w:rsidR="007B4179" w:rsidRPr="007B4179" w:rsidRDefault="007B4179" w:rsidP="007B4179">
      <w:pPr>
        <w:spacing w:before="0" w:after="0" w:line="240" w:lineRule="auto"/>
        <w:ind w:right="99"/>
        <w:jc w:val="center"/>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 xml:space="preserve">ДОГОВІР      </w:t>
      </w:r>
    </w:p>
    <w:p w14:paraId="597680D8" w14:textId="77777777" w:rsidR="007B4179" w:rsidRPr="007B4179" w:rsidRDefault="007B4179" w:rsidP="007B4179">
      <w:pPr>
        <w:spacing w:before="0" w:after="0" w:line="240" w:lineRule="auto"/>
        <w:ind w:right="99"/>
        <w:jc w:val="center"/>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 xml:space="preserve">ОРЕНДИ ЗЕМЛІ </w:t>
      </w:r>
    </w:p>
    <w:p w14:paraId="3239C2F3" w14:textId="77777777" w:rsidR="007B4179" w:rsidRPr="007B4179" w:rsidRDefault="007B4179" w:rsidP="007B4179">
      <w:pPr>
        <w:spacing w:before="0" w:after="0" w:line="240" w:lineRule="auto"/>
        <w:ind w:right="99"/>
        <w:jc w:val="center"/>
        <w:rPr>
          <w:rFonts w:ascii="Times New Roman" w:eastAsia="Times New Roman" w:hAnsi="Times New Roman" w:cs="Times New Roman"/>
          <w:b/>
          <w:color w:val="000000"/>
          <w:sz w:val="24"/>
          <w:szCs w:val="24"/>
          <w:lang w:eastAsia="uk-UA"/>
        </w:rPr>
      </w:pPr>
    </w:p>
    <w:p w14:paraId="6CF8AE01" w14:textId="77777777" w:rsidR="007B4179" w:rsidRPr="007B4179" w:rsidRDefault="007B4179" w:rsidP="007B4179">
      <w:pPr>
        <w:spacing w:before="0" w:after="0" w:line="240" w:lineRule="auto"/>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 Сіверськ                                                          </w:t>
      </w:r>
      <w:r w:rsidRPr="007B4179">
        <w:rPr>
          <w:rFonts w:ascii="Times New Roman" w:eastAsia="Times New Roman" w:hAnsi="Times New Roman" w:cs="Times New Roman"/>
          <w:sz w:val="24"/>
          <w:szCs w:val="24"/>
          <w:lang w:eastAsia="uk-UA"/>
        </w:rPr>
        <w:tab/>
        <w:t xml:space="preserve">              «_____» ________ 20___р.</w:t>
      </w:r>
    </w:p>
    <w:p w14:paraId="1B385261"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p>
    <w:p w14:paraId="5ABD0A02" w14:textId="77777777" w:rsidR="007B4179" w:rsidRPr="007B4179" w:rsidRDefault="007B4179" w:rsidP="007B4179">
      <w:pPr>
        <w:spacing w:before="0" w:after="0" w:line="240" w:lineRule="auto"/>
        <w:jc w:val="both"/>
        <w:rPr>
          <w:rFonts w:ascii="Times New Roman" w:eastAsia="Times New Roman" w:hAnsi="Times New Roman" w:cs="Times New Roman"/>
          <w:sz w:val="24"/>
          <w:szCs w:val="24"/>
          <w:shd w:val="clear" w:color="auto" w:fill="E6F5FE"/>
          <w:lang w:eastAsia="uk-UA"/>
        </w:rPr>
      </w:pPr>
      <w:r w:rsidRPr="007B4179">
        <w:rPr>
          <w:rFonts w:ascii="Times New Roman" w:eastAsia="Times New Roman" w:hAnsi="Times New Roman" w:cs="Times New Roman"/>
          <w:color w:val="000000"/>
          <w:sz w:val="24"/>
          <w:szCs w:val="24"/>
          <w:lang w:eastAsia="uk-UA"/>
        </w:rPr>
        <w:t xml:space="preserve">                   </w:t>
      </w:r>
      <w:r w:rsidRPr="007B4179">
        <w:rPr>
          <w:rFonts w:ascii="Times New Roman" w:eastAsia="Times New Roman" w:hAnsi="Times New Roman" w:cs="Times New Roman"/>
          <w:sz w:val="24"/>
          <w:szCs w:val="24"/>
          <w:lang w:eastAsia="uk-UA"/>
        </w:rPr>
        <w:t xml:space="preserve">ОРЕНДОДАВЕЦЬ </w:t>
      </w:r>
      <w:r w:rsidRPr="007B4179">
        <w:rPr>
          <w:rFonts w:ascii="Times New Roman" w:eastAsia="Times New Roman" w:hAnsi="Times New Roman" w:cs="Times New Roman"/>
          <w:bCs/>
          <w:sz w:val="24"/>
          <w:szCs w:val="24"/>
          <w:lang w:eastAsia="uk-UA"/>
        </w:rPr>
        <w:t>Сіверська міська рада Бахмутського району Донецької області, ідентифікаційний код юридичної</w:t>
      </w:r>
      <w:r w:rsidRPr="007B4179">
        <w:rPr>
          <w:rFonts w:ascii="Times New Roman" w:eastAsia="Times New Roman" w:hAnsi="Times New Roman" w:cs="Times New Roman"/>
          <w:sz w:val="24"/>
          <w:szCs w:val="24"/>
          <w:lang w:eastAsia="uk-UA"/>
        </w:rPr>
        <w:t xml:space="preserve"> особи </w:t>
      </w:r>
      <w:r w:rsidRPr="007B4179">
        <w:rPr>
          <w:rFonts w:ascii="Times New Roman" w:eastAsia="Times New Roman" w:hAnsi="Times New Roman" w:cs="Times New Roman"/>
          <w:bCs/>
          <w:sz w:val="24"/>
          <w:szCs w:val="24"/>
          <w:lang w:eastAsia="uk-UA"/>
        </w:rPr>
        <w:t>04053097</w:t>
      </w:r>
      <w:r w:rsidRPr="007B4179">
        <w:rPr>
          <w:rFonts w:ascii="Times New Roman" w:eastAsia="Times New Roman" w:hAnsi="Times New Roman" w:cs="Times New Roman"/>
          <w:sz w:val="24"/>
          <w:szCs w:val="24"/>
          <w:lang w:eastAsia="uk-UA"/>
        </w:rPr>
        <w:t xml:space="preserve">, запис про державну реєстрацію якого </w:t>
      </w:r>
      <w:proofErr w:type="spellStart"/>
      <w:r w:rsidRPr="007B4179">
        <w:rPr>
          <w:rFonts w:ascii="Times New Roman" w:eastAsia="Times New Roman" w:hAnsi="Times New Roman" w:cs="Times New Roman"/>
          <w:sz w:val="24"/>
          <w:szCs w:val="24"/>
          <w:lang w:eastAsia="uk-UA"/>
        </w:rPr>
        <w:t>внесено</w:t>
      </w:r>
      <w:proofErr w:type="spellEnd"/>
      <w:r w:rsidRPr="007B4179">
        <w:rPr>
          <w:rFonts w:ascii="Times New Roman" w:eastAsia="Times New Roman" w:hAnsi="Times New Roman" w:cs="Times New Roman"/>
          <w:sz w:val="24"/>
          <w:szCs w:val="24"/>
          <w:lang w:eastAsia="uk-UA"/>
        </w:rPr>
        <w:t xml:space="preserve"> до Єдиного державного реєстру юридичних осіб, фізичних осіб - підприємців та громадських формувань, в особі міського голови Черняєва Андрія Олександровича, що діє на підставі Закону України “Про місцеве самоврядування в Україні” та Рішення сесії Сіверської міської ради Бахмутського району Донецької області від «05» листопада 2020р. №8/1-1, з одного боку та ОРЕНДАР ____________________________, з другого, уклали цей договір про нижченаведене:</w:t>
      </w:r>
    </w:p>
    <w:p w14:paraId="2135E677" w14:textId="77777777" w:rsidR="007B4179" w:rsidRPr="007B4179" w:rsidRDefault="007B4179" w:rsidP="007B4179">
      <w:pPr>
        <w:spacing w:before="0" w:after="0" w:line="240" w:lineRule="auto"/>
        <w:ind w:right="99"/>
        <w:jc w:val="center"/>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ПРЕДМЕТ ДОГОВОРУ</w:t>
      </w:r>
    </w:p>
    <w:p w14:paraId="2BD720C0"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77101E18" w14:textId="77777777" w:rsidR="007B4179" w:rsidRPr="007B4179" w:rsidRDefault="007B4179" w:rsidP="007B4179">
      <w:pPr>
        <w:spacing w:before="0" w:after="0" w:line="240" w:lineRule="auto"/>
        <w:ind w:right="99" w:firstLine="567"/>
        <w:jc w:val="center"/>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ОБ’ЄКТ ОРЕНДИ</w:t>
      </w:r>
    </w:p>
    <w:p w14:paraId="405F6F56"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sz w:val="24"/>
          <w:szCs w:val="24"/>
          <w:shd w:val="clear" w:color="auto" w:fill="E6F5FE"/>
          <w:lang w:eastAsia="uk-UA"/>
        </w:rPr>
      </w:pPr>
      <w:r w:rsidRPr="007B4179">
        <w:rPr>
          <w:rFonts w:ascii="Times New Roman" w:eastAsia="Times New Roman" w:hAnsi="Times New Roman" w:cs="Times New Roman"/>
          <w:sz w:val="24"/>
          <w:szCs w:val="24"/>
          <w:lang w:eastAsia="uk-UA"/>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283F1062"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 На земельній ділянці розміщені об'єкти нерухомого майна:</w:t>
      </w:r>
      <w:r w:rsidRPr="007B4179">
        <w:rPr>
          <w:rFonts w:ascii="Times New Roman" w:eastAsia="Times New Roman" w:hAnsi="Times New Roman" w:cs="Times New Roman"/>
          <w:sz w:val="24"/>
          <w:szCs w:val="24"/>
          <w:u w:val="single"/>
          <w:lang w:eastAsia="uk-UA"/>
        </w:rPr>
        <w:t xml:space="preserve">         -          </w:t>
      </w:r>
      <w:r w:rsidRPr="007B4179">
        <w:rPr>
          <w:rFonts w:ascii="Times New Roman" w:eastAsia="Times New Roman" w:hAnsi="Times New Roman" w:cs="Times New Roman"/>
          <w:sz w:val="24"/>
          <w:szCs w:val="24"/>
          <w:lang w:eastAsia="uk-UA"/>
        </w:rPr>
        <w:t>, а також інші об'єкти інфраструктури:</w:t>
      </w:r>
      <w:r w:rsidRPr="007B4179">
        <w:rPr>
          <w:rFonts w:ascii="Times New Roman" w:eastAsia="Times New Roman" w:hAnsi="Times New Roman" w:cs="Times New Roman"/>
          <w:sz w:val="24"/>
          <w:szCs w:val="24"/>
          <w:u w:val="single"/>
          <w:lang w:eastAsia="uk-UA"/>
        </w:rPr>
        <w:t xml:space="preserve">          -            </w:t>
      </w:r>
      <w:r w:rsidRPr="007B4179">
        <w:rPr>
          <w:rFonts w:ascii="Times New Roman" w:eastAsia="Times New Roman" w:hAnsi="Times New Roman" w:cs="Times New Roman"/>
          <w:sz w:val="24"/>
          <w:szCs w:val="24"/>
          <w:lang w:eastAsia="uk-UA"/>
        </w:rPr>
        <w:t>.</w:t>
      </w:r>
    </w:p>
    <w:p w14:paraId="166446C9"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4. Земельна ділянка передається в оренду разом з:   -  .</w:t>
      </w:r>
    </w:p>
    <w:p w14:paraId="1FFC55ED"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5. Нормативна грошова оцінка земельної ділянки на дату укладення договору  становить кадастровий номер: __________</w:t>
      </w:r>
      <w:r w:rsidRPr="007B4179">
        <w:rPr>
          <w:rFonts w:ascii="Times New Roman" w:eastAsia="Times New Roman" w:hAnsi="Times New Roman" w:cs="Times New Roman"/>
          <w:b/>
          <w:sz w:val="24"/>
          <w:szCs w:val="24"/>
          <w:lang w:eastAsia="uk-UA"/>
        </w:rPr>
        <w:t xml:space="preserve"> </w:t>
      </w:r>
      <w:r w:rsidRPr="007B4179">
        <w:rPr>
          <w:rFonts w:ascii="Times New Roman" w:eastAsia="Times New Roman" w:hAnsi="Times New Roman" w:cs="Times New Roman"/>
          <w:sz w:val="24"/>
          <w:szCs w:val="24"/>
          <w:lang w:eastAsia="uk-UA"/>
        </w:rPr>
        <w:t>– ___грн.___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 (_______ грн.___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w:t>
      </w:r>
    </w:p>
    <w:p w14:paraId="2E7934D3"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6. Земельна ділянка, яка передається в оренду, має такі недоліки, що можуть перешкоджати її ефективному використанню:</w:t>
      </w:r>
      <w:r w:rsidRPr="007B4179">
        <w:rPr>
          <w:rFonts w:ascii="Times New Roman" w:eastAsia="Times New Roman" w:hAnsi="Times New Roman" w:cs="Times New Roman"/>
          <w:sz w:val="24"/>
          <w:szCs w:val="24"/>
          <w:u w:val="single"/>
          <w:lang w:eastAsia="uk-UA"/>
        </w:rPr>
        <w:t xml:space="preserve">                    -                      </w:t>
      </w:r>
      <w:r w:rsidRPr="007B4179">
        <w:rPr>
          <w:rFonts w:ascii="Times New Roman" w:eastAsia="Times New Roman" w:hAnsi="Times New Roman" w:cs="Times New Roman"/>
          <w:sz w:val="24"/>
          <w:szCs w:val="24"/>
          <w:lang w:eastAsia="uk-UA"/>
        </w:rPr>
        <w:t>.</w:t>
      </w:r>
    </w:p>
    <w:p w14:paraId="7AEC4051"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7. Інші особливості об'єкта оренди, які можуть вплинути на орендні відносини:</w:t>
      </w:r>
      <w:r w:rsidRPr="007B4179">
        <w:rPr>
          <w:rFonts w:ascii="Times New Roman" w:eastAsia="Times New Roman" w:hAnsi="Times New Roman" w:cs="Times New Roman"/>
          <w:sz w:val="24"/>
          <w:szCs w:val="24"/>
          <w:u w:val="single"/>
          <w:lang w:eastAsia="uk-UA"/>
        </w:rPr>
        <w:t xml:space="preserve">     -      </w:t>
      </w:r>
      <w:r w:rsidRPr="007B4179">
        <w:rPr>
          <w:rFonts w:ascii="Times New Roman" w:eastAsia="Times New Roman" w:hAnsi="Times New Roman" w:cs="Times New Roman"/>
          <w:sz w:val="24"/>
          <w:szCs w:val="24"/>
          <w:lang w:eastAsia="uk-UA"/>
        </w:rPr>
        <w:t xml:space="preserve">. </w:t>
      </w:r>
    </w:p>
    <w:p w14:paraId="546C5012" w14:textId="77777777" w:rsidR="007B4179" w:rsidRPr="007B4179" w:rsidRDefault="007B4179" w:rsidP="007B4179">
      <w:pPr>
        <w:tabs>
          <w:tab w:val="left" w:pos="851"/>
        </w:tabs>
        <w:spacing w:before="0" w:after="0" w:line="240" w:lineRule="auto"/>
        <w:ind w:right="99" w:firstLine="567"/>
        <w:jc w:val="center"/>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СТРОК ДІЇ ДОГОВОРУ</w:t>
      </w:r>
    </w:p>
    <w:p w14:paraId="5A48AB10" w14:textId="77777777" w:rsidR="007B4179" w:rsidRPr="007B4179" w:rsidRDefault="007B4179" w:rsidP="007B4179">
      <w:pPr>
        <w:tabs>
          <w:tab w:val="left" w:pos="851"/>
        </w:tabs>
        <w:spacing w:before="0" w:after="0" w:line="240" w:lineRule="auto"/>
        <w:ind w:right="99" w:firstLine="567"/>
        <w:rPr>
          <w:rFonts w:ascii="Times New Roman" w:eastAsia="Times New Roman" w:hAnsi="Times New Roman" w:cs="Times New Roman"/>
          <w:color w:val="000000"/>
          <w:sz w:val="24"/>
          <w:szCs w:val="24"/>
          <w:lang w:eastAsia="uk-UA"/>
        </w:rPr>
      </w:pPr>
      <w:r w:rsidRPr="007B4179">
        <w:rPr>
          <w:rFonts w:ascii="Times New Roman" w:eastAsia="Times New Roman" w:hAnsi="Times New Roman" w:cs="Times New Roman"/>
          <w:sz w:val="24"/>
          <w:szCs w:val="24"/>
          <w:lang w:eastAsia="uk-UA"/>
        </w:rPr>
        <w:t>8. Договір укладено на __ (___)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14:paraId="30D76D90"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ОРЕНДНА ПЛАТА</w:t>
      </w:r>
    </w:p>
    <w:p w14:paraId="5393049A" w14:textId="77777777" w:rsidR="007B4179" w:rsidRPr="007B4179" w:rsidRDefault="007B4179" w:rsidP="007B4179">
      <w:pPr>
        <w:shd w:val="clear" w:color="auto" w:fill="FFFFFF"/>
        <w:autoSpaceDE w:val="0"/>
        <w:autoSpaceDN w:val="0"/>
        <w:adjustRightInd w:val="0"/>
        <w:spacing w:before="0" w:after="0" w:line="240" w:lineRule="auto"/>
        <w:ind w:firstLine="540"/>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 (______ грн.___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 xml:space="preserve">.)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7B4179">
        <w:rPr>
          <w:rFonts w:ascii="Times New Roman" w:eastAsia="Times New Roman" w:hAnsi="Times New Roman" w:cs="Times New Roman"/>
          <w:sz w:val="24"/>
          <w:szCs w:val="24"/>
          <w:lang w:eastAsia="uk-UA"/>
        </w:rPr>
        <w:t>тг</w:t>
      </w:r>
      <w:proofErr w:type="spellEnd"/>
      <w:r w:rsidRPr="007B4179">
        <w:rPr>
          <w:rFonts w:ascii="Times New Roman" w:eastAsia="Times New Roman" w:hAnsi="Times New Roman" w:cs="Times New Roman"/>
          <w:sz w:val="24"/>
          <w:szCs w:val="24"/>
          <w:lang w:eastAsia="uk-UA"/>
        </w:rPr>
        <w:t>, код платежу _______.</w:t>
      </w:r>
    </w:p>
    <w:p w14:paraId="4A24793D"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10.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w:t>
      </w:r>
      <w:r w:rsidRPr="007B4179">
        <w:rPr>
          <w:rFonts w:ascii="Times New Roman" w:eastAsia="Times New Roman" w:hAnsi="Times New Roman" w:cs="Times New Roman"/>
          <w:sz w:val="24"/>
          <w:szCs w:val="24"/>
          <w:lang w:eastAsia="uk-UA"/>
        </w:rPr>
        <w:lastRenderedPageBreak/>
        <w:t>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744BE536"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11. Орендна плата за перший рік оренди підлягає сплаті Орендарем </w:t>
      </w:r>
      <w:r w:rsidRPr="007B4179">
        <w:rPr>
          <w:rFonts w:ascii="Times New Roman" w:eastAsia="Times New Roman" w:hAnsi="Times New Roman" w:cs="Times New Roman"/>
          <w:sz w:val="24"/>
          <w:szCs w:val="24"/>
          <w:highlight w:val="yellow"/>
          <w:lang w:eastAsia="uk-UA"/>
        </w:rPr>
        <w:t>у порядку та строки, визначені Кабінетом Міністрів України.</w:t>
      </w:r>
      <w:r w:rsidRPr="007B4179">
        <w:rPr>
          <w:rFonts w:ascii="Times New Roman" w:eastAsia="Times New Roman" w:hAnsi="Times New Roman" w:cs="Times New Roman"/>
          <w:sz w:val="24"/>
          <w:szCs w:val="24"/>
          <w:lang w:eastAsia="uk-UA"/>
        </w:rPr>
        <w:t xml:space="preserve">  </w:t>
      </w:r>
    </w:p>
    <w:p w14:paraId="1EA53078"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Відповідно до ч. 21 ст.137 Земельного кодексу України,  гарантійний внесок</w:t>
      </w:r>
      <w:r w:rsidRPr="007B4179">
        <w:rPr>
          <w:rFonts w:ascii="Times New Roman" w:eastAsia="Times New Roman" w:hAnsi="Times New Roman" w:cs="Times New Roman"/>
          <w:sz w:val="24"/>
          <w:szCs w:val="24"/>
          <w:highlight w:val="yellow"/>
          <w:lang w:eastAsia="uk-UA"/>
        </w:rPr>
        <w:t>,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2413C2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Орендар доплачує за перший рік оренди земельної ділянки в сумі ______грн.___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 (______ грн.______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7B4179">
        <w:rPr>
          <w:rFonts w:ascii="Times New Roman" w:eastAsia="Times New Roman" w:hAnsi="Times New Roman" w:cs="Times New Roman"/>
          <w:sz w:val="24"/>
          <w:szCs w:val="24"/>
          <w:lang w:eastAsia="uk-UA"/>
        </w:rPr>
        <w:t>тг</w:t>
      </w:r>
      <w:proofErr w:type="spellEnd"/>
      <w:r w:rsidRPr="007B4179">
        <w:rPr>
          <w:rFonts w:ascii="Times New Roman" w:eastAsia="Times New Roman" w:hAnsi="Times New Roman" w:cs="Times New Roman"/>
          <w:sz w:val="24"/>
          <w:szCs w:val="24"/>
          <w:lang w:eastAsia="uk-UA"/>
        </w:rPr>
        <w:t>, код платежу _______.</w:t>
      </w:r>
    </w:p>
    <w:p w14:paraId="5BAD1508"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highlight w:val="yellow"/>
          <w:lang w:eastAsia="uk-UA"/>
        </w:rPr>
        <w:t xml:space="preserve">Гарантійний внесок (за вирахуванням винагороди оператора електронного майданчика з гарантійного внеску переможця) оператор електронного майданчика  перераховує на розрахунковий рахунок місцевого бюджету </w:t>
      </w:r>
      <w:r w:rsidRPr="007B4179">
        <w:rPr>
          <w:rFonts w:ascii="Times New Roman" w:eastAsia="Times New Roman" w:hAnsi="Times New Roman" w:cs="Times New Roman"/>
          <w:sz w:val="24"/>
          <w:szCs w:val="24"/>
          <w:lang w:eastAsia="uk-UA"/>
        </w:rPr>
        <w:t xml:space="preserve">_________ ради </w:t>
      </w:r>
      <w:r w:rsidRPr="007B4179">
        <w:rPr>
          <w:rFonts w:ascii="Times New Roman" w:eastAsia="Times New Roman" w:hAnsi="Times New Roman" w:cs="Times New Roman"/>
          <w:sz w:val="24"/>
          <w:szCs w:val="24"/>
          <w:highlight w:val="yellow"/>
          <w:lang w:eastAsia="uk-UA"/>
        </w:rPr>
        <w:t>у строк, встановлений Кабінетом Міністрів України відповідно до ч. 22 ст. 137 Земельного кодексу.</w:t>
      </w:r>
    </w:p>
    <w:p w14:paraId="1A0CB996"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12. Орендна плата за наступні роки оренди земельної ділянки перераховується Орендарем відповідно до Податкового кодексу України.</w:t>
      </w:r>
    </w:p>
    <w:p w14:paraId="7538759F"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13.Орендна плата Орендарем вноситься виключно в грошовій формі.</w:t>
      </w:r>
    </w:p>
    <w:p w14:paraId="12055591"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14. Розмір орендної плати переглядається щорічно у разі:</w:t>
      </w:r>
    </w:p>
    <w:p w14:paraId="71B05871"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зміни умов господарювання, передбачених договором;</w:t>
      </w:r>
    </w:p>
    <w:p w14:paraId="153DCCC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7EE6C815"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погіршення стану орендованої земельної ділянки не з вини Орендаря, що підтверджено документами;</w:t>
      </w:r>
    </w:p>
    <w:p w14:paraId="7696D83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13F2C43A"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 інших випадках, передбачених законом.</w:t>
      </w:r>
    </w:p>
    <w:p w14:paraId="635EA8BB"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17BE899"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15. У разі невнесення орендної плати у строки, визначені цим договором:</w:t>
      </w:r>
    </w:p>
    <w:p w14:paraId="4997072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у 10-денний строк сплачується штраф у розмірі 100 відсотків річної орендної плати, встановленої цим договором;</w:t>
      </w:r>
    </w:p>
    <w:p w14:paraId="41FB4222"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стягується пеня у розмірі </w:t>
      </w:r>
      <w:r w:rsidRPr="007B4179">
        <w:rPr>
          <w:rFonts w:ascii="Times New Roman" w:eastAsia="Times New Roman" w:hAnsi="Times New Roman" w:cs="Times New Roman"/>
          <w:color w:val="C00000"/>
          <w:sz w:val="24"/>
          <w:szCs w:val="24"/>
          <w:lang w:eastAsia="uk-UA"/>
        </w:rPr>
        <w:t>0,1</w:t>
      </w:r>
      <w:r w:rsidRPr="007B4179">
        <w:rPr>
          <w:rFonts w:ascii="Times New Roman" w:eastAsia="Times New Roman" w:hAnsi="Times New Roman" w:cs="Times New Roman"/>
          <w:sz w:val="24"/>
          <w:szCs w:val="24"/>
          <w:lang w:eastAsia="uk-UA"/>
        </w:rPr>
        <w:t xml:space="preserve"> відсотка несплаченої суми за кожний день прострочення.</w:t>
      </w:r>
    </w:p>
    <w:p w14:paraId="5F24E4B2"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УМОВИ ВИКОРИСТАННЯ ЗЕМЕЛЬНОЇ ДІЛЯНКИ</w:t>
      </w:r>
    </w:p>
    <w:p w14:paraId="25667268"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16. Земельна ділянка передається в оренду для __________.</w:t>
      </w:r>
    </w:p>
    <w:p w14:paraId="663FCF47"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17. Цільове призначення земельної ділянки: згідно п.1, ст.19 Земельного Кодексу України – землі </w:t>
      </w:r>
      <w:proofErr w:type="spellStart"/>
      <w:r w:rsidRPr="007B4179">
        <w:rPr>
          <w:rFonts w:ascii="Times New Roman" w:eastAsia="Times New Roman" w:hAnsi="Times New Roman" w:cs="Times New Roman"/>
          <w:sz w:val="24"/>
          <w:szCs w:val="24"/>
          <w:lang w:eastAsia="uk-UA"/>
        </w:rPr>
        <w:t>cільськогосподарського</w:t>
      </w:r>
      <w:proofErr w:type="spellEnd"/>
      <w:r w:rsidRPr="007B4179">
        <w:rPr>
          <w:rFonts w:ascii="Times New Roman" w:eastAsia="Times New Roman" w:hAnsi="Times New Roman" w:cs="Times New Roman"/>
          <w:sz w:val="24"/>
          <w:szCs w:val="24"/>
          <w:lang w:eastAsia="uk-UA"/>
        </w:rPr>
        <w:t xml:space="preserve"> призначення.</w:t>
      </w:r>
    </w:p>
    <w:p w14:paraId="38FFCC48"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18. Умови збереження стану об’єкта оренди:</w:t>
      </w:r>
    </w:p>
    <w:p w14:paraId="484CB8CD"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Орендар несе відповідальність за неналежне використання земельної ділянки та погіршення її стану;</w:t>
      </w:r>
    </w:p>
    <w:p w14:paraId="425A77B9"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23AFD996"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УМОВИ ПОВЕРНЕННЯ ЗЕМЕЛЬНОЇ ДІЛЯНКИ</w:t>
      </w:r>
    </w:p>
    <w:p w14:paraId="2C3B201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734BE37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161E110"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6303E978"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21. Поліпшення стану земельної ділянки, проводиться Орендарем за письмовою згодою </w:t>
      </w:r>
      <w:r w:rsidRPr="007B4179">
        <w:rPr>
          <w:rFonts w:ascii="Times New Roman" w:eastAsia="Times New Roman" w:hAnsi="Times New Roman" w:cs="Times New Roman"/>
          <w:sz w:val="24"/>
          <w:szCs w:val="24"/>
          <w:lang w:eastAsia="uk-UA"/>
        </w:rPr>
        <w:lastRenderedPageBreak/>
        <w:t>сторін.</w:t>
      </w:r>
    </w:p>
    <w:p w14:paraId="28208573"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2AC52FD"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22. Орендар має право на відшкодування збитків, заподіяних унаслідок невиконання Орендодавцем зобов’язань, передбачених цим договором.</w:t>
      </w:r>
    </w:p>
    <w:p w14:paraId="27F86EF5"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Збитками вважаються:</w:t>
      </w:r>
    </w:p>
    <w:p w14:paraId="00C56595"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2FD6AE91"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доходи, які Орендар міг би реально отримати в разі належного виконання Орендодавцем умов договору.</w:t>
      </w:r>
    </w:p>
    <w:p w14:paraId="59F3B54F"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23. Розмір фактичних витрат Орендаря визначається на підставі документально підтверджених даних.</w:t>
      </w:r>
    </w:p>
    <w:p w14:paraId="757F8BB9"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ОБМЕЖЕННЯ (ОБТЯЖЕННЯ) ЩОДО ВИКОРИСТАННЯ ЗЕМЕЛЬНОЇ ДІЛЯНКИ</w:t>
      </w:r>
    </w:p>
    <w:p w14:paraId="39202FA5"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24. ______________________________________________________________________.</w:t>
      </w:r>
    </w:p>
    <w:p w14:paraId="22D09519" w14:textId="77777777" w:rsidR="007B4179" w:rsidRPr="007B4179" w:rsidRDefault="007B4179" w:rsidP="007B4179">
      <w:pPr>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25. Передача в оренду земельної ділянки не є підставою для припинення або зміни обмежень (обтяжень) та інших прав третіх осіб на цю ділянку.</w:t>
      </w:r>
    </w:p>
    <w:p w14:paraId="36F4B6DA"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ІНШІ ПРАВА ТА ОБОВ’ЯЗКИ СТОРІН</w:t>
      </w:r>
    </w:p>
    <w:p w14:paraId="651789B5"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26. Права Орендодавця:</w:t>
      </w:r>
    </w:p>
    <w:p w14:paraId="530ACDA7"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Орендодавець гарантує, що:</w:t>
      </w:r>
    </w:p>
    <w:p w14:paraId="608064E5"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земельна ділянка є у його власності і він має законні повноваження передавати цю ділянку в оренду;</w:t>
      </w:r>
    </w:p>
    <w:p w14:paraId="38AB8E3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жодна із умов та жодне із положень цього договору не порушує чинного законодавства України;</w:t>
      </w:r>
    </w:p>
    <w:p w14:paraId="287CAD5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521229F5"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Орендодавець має право:</w:t>
      </w:r>
    </w:p>
    <w:p w14:paraId="1DE08FEC"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4AFE0423"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вільного доступу до переданої в оренду земельної ділянки для контролю за додержанням Орендарем умов договору.</w:t>
      </w:r>
    </w:p>
    <w:p w14:paraId="0DF17D6C"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13 цього договору;</w:t>
      </w:r>
    </w:p>
    <w:p w14:paraId="04654F63"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вимагати дострокового припинення дії договору в разі суспільної необхідності зміни цільового призначення земельної ділянки.</w:t>
      </w:r>
    </w:p>
    <w:p w14:paraId="3DA3307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27. Обов’язки Орендодавця:</w:t>
      </w:r>
    </w:p>
    <w:p w14:paraId="3886A16A"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Орендодавець зобов’язаний:</w:t>
      </w:r>
    </w:p>
    <w:p w14:paraId="1FEB4018"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забезпечувати, відповідно до закону, права третіх осіб щодо орендованої земельної ділянки;</w:t>
      </w:r>
    </w:p>
    <w:p w14:paraId="1F06915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передати Орендарю земельну ділянку у належному стані та у визначених межах згідно з цим договором;</w:t>
      </w:r>
    </w:p>
    <w:p w14:paraId="5A0382E9"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w:t>
      </w:r>
      <w:r w:rsidRPr="007B4179">
        <w:rPr>
          <w:rFonts w:ascii="Times New Roman" w:eastAsia="Times New Roman" w:hAnsi="Times New Roman" w:cs="Times New Roman"/>
          <w:color w:val="000000"/>
          <w:sz w:val="24"/>
          <w:szCs w:val="24"/>
          <w:lang w:eastAsia="uk-UA"/>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7B4179">
        <w:rPr>
          <w:rFonts w:ascii="Times New Roman" w:eastAsia="Times New Roman" w:hAnsi="Times New Roman" w:cs="Times New Roman"/>
          <w:sz w:val="24"/>
          <w:szCs w:val="24"/>
          <w:lang w:eastAsia="uk-UA"/>
        </w:rPr>
        <w:t>;</w:t>
      </w:r>
    </w:p>
    <w:p w14:paraId="53C21496"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не втручатись у господарську діяльність Орендаря і не створювати йому будь-яких перешкод при виконанні умов цього договору.</w:t>
      </w:r>
    </w:p>
    <w:p w14:paraId="579CA691"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28. Права Орендаря.</w:t>
      </w:r>
    </w:p>
    <w:p w14:paraId="2FAEEDFB"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Орендар має право:</w:t>
      </w:r>
    </w:p>
    <w:p w14:paraId="64EC7FD6"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lastRenderedPageBreak/>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5FF123C9"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14:paraId="40F6B734" w14:textId="77777777" w:rsidR="007B4179" w:rsidRPr="007B4179" w:rsidRDefault="007B4179" w:rsidP="007B4179">
      <w:pPr>
        <w:widowControl w:val="0"/>
        <w:autoSpaceDE w:val="0"/>
        <w:autoSpaceDN w:val="0"/>
        <w:adjustRightInd w:val="0"/>
        <w:spacing w:before="0" w:after="0" w:line="240" w:lineRule="auto"/>
        <w:ind w:firstLine="567"/>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передавати земельну ділянку в суборенду без зміни цільового призначення, за письмовою згодою Орендодавця. Якщо протягом одного місяця орендодавець не </w:t>
      </w:r>
      <w:proofErr w:type="spellStart"/>
      <w:r w:rsidRPr="007B4179">
        <w:rPr>
          <w:rFonts w:ascii="Times New Roman" w:eastAsia="Times New Roman" w:hAnsi="Times New Roman" w:cs="Times New Roman"/>
          <w:sz w:val="24"/>
          <w:szCs w:val="24"/>
          <w:lang w:eastAsia="uk-UA"/>
        </w:rPr>
        <w:t>надішле</w:t>
      </w:r>
      <w:proofErr w:type="spellEnd"/>
      <w:r w:rsidRPr="007B4179">
        <w:rPr>
          <w:rFonts w:ascii="Times New Roman" w:eastAsia="Times New Roman" w:hAnsi="Times New Roman" w:cs="Times New Roman"/>
          <w:sz w:val="24"/>
          <w:szCs w:val="24"/>
          <w:lang w:eastAsia="uk-UA"/>
        </w:rPr>
        <w:t xml:space="preserve"> письмового повідомлення щодо своєї згоди чи заперечення, орендована земельна ділянка або її частина може бути передана в суборенду. </w:t>
      </w:r>
    </w:p>
    <w:p w14:paraId="53DF0FEB"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29. Обов’язки Орендаря:</w:t>
      </w:r>
    </w:p>
    <w:p w14:paraId="2F7295E5"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Орендар зобов’язаний:</w:t>
      </w:r>
    </w:p>
    <w:p w14:paraId="59ED3EC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7B4179">
        <w:rPr>
          <w:rFonts w:ascii="Times New Roman" w:eastAsia="Times New Roman" w:hAnsi="Times New Roman" w:cs="Times New Roman"/>
          <w:color w:val="000000"/>
          <w:sz w:val="24"/>
          <w:szCs w:val="24"/>
          <w:lang w:eastAsia="uk-UA"/>
        </w:rPr>
        <w:t>відповідному органу доходів і зборів;</w:t>
      </w:r>
    </w:p>
    <w:p w14:paraId="7D8DD777"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приступити до використання орендованої земельної ділянки після державної реєстрації договору оренди;</w:t>
      </w:r>
    </w:p>
    <w:p w14:paraId="458FF082"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3E0A83D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у відповідності з пунктом 9-14 цього договору своєчасно вносити орендну плату;</w:t>
      </w:r>
    </w:p>
    <w:p w14:paraId="3471B0EB"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враховувати при використанні земельної ділянки права третіх осіб, набуті відповідно до закону і цього договору;</w:t>
      </w:r>
    </w:p>
    <w:p w14:paraId="089CF5F9"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у належному стані повернути Орендодавцю земельну ділянку після закінчення строку оренди;</w:t>
      </w:r>
    </w:p>
    <w:p w14:paraId="089519B1"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на вимогу Орендодавця вчасно звільнити земельну ділянку в разі суспільної необхідності;</w:t>
      </w:r>
    </w:p>
    <w:p w14:paraId="5B0752AC"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 </w:t>
      </w:r>
      <w:r w:rsidRPr="007B4179">
        <w:rPr>
          <w:rFonts w:ascii="Times New Roman" w:eastAsia="Times New Roman" w:hAnsi="Times New Roman" w:cs="Times New Roman"/>
          <w:sz w:val="24"/>
          <w:szCs w:val="24"/>
          <w:shd w:val="clear" w:color="auto" w:fill="FFFFFF"/>
          <w:lang w:eastAsia="uk-UA"/>
        </w:rPr>
        <w:t>в двомісячний термін з дати підписання договору оренди виготовити агрохімічний паспорт поля, земельної ділянки;</w:t>
      </w:r>
    </w:p>
    <w:p w14:paraId="42FB733D"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4380D46F"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на вимогу Орендодавця вчасно звільнити земельну ділянку в разі суспільної необхідності;</w:t>
      </w:r>
    </w:p>
    <w:p w14:paraId="40628808" w14:textId="77777777" w:rsidR="007B4179" w:rsidRPr="007B4179" w:rsidRDefault="007B4179" w:rsidP="007B4179">
      <w:pPr>
        <w:spacing w:before="0" w:after="0" w:line="240" w:lineRule="auto"/>
        <w:ind w:left="567"/>
        <w:rPr>
          <w:rFonts w:ascii="Times New Roman" w:eastAsia="Times New Roman" w:hAnsi="Times New Roman" w:cs="Times New Roman"/>
          <w:sz w:val="24"/>
          <w:szCs w:val="24"/>
          <w:shd w:val="clear" w:color="auto" w:fill="E6F5FE"/>
          <w:lang w:eastAsia="uk-UA"/>
        </w:rPr>
      </w:pPr>
      <w:r w:rsidRPr="007B4179">
        <w:rPr>
          <w:rFonts w:ascii="Times New Roman" w:eastAsia="Times New Roman" w:hAnsi="Times New Roman" w:cs="Times New Roman"/>
          <w:sz w:val="24"/>
          <w:szCs w:val="24"/>
          <w:lang w:eastAsia="uk-UA"/>
        </w:rPr>
        <w:t>- відповідно до ч.24 137 Земельного кодексу України:</w:t>
      </w:r>
    </w:p>
    <w:p w14:paraId="1F096F5A" w14:textId="77777777" w:rsidR="007B4179" w:rsidRPr="007B4179" w:rsidRDefault="007B4179" w:rsidP="00706A62">
      <w:pPr>
        <w:numPr>
          <w:ilvl w:val="0"/>
          <w:numId w:val="30"/>
        </w:numPr>
        <w:tabs>
          <w:tab w:val="num" w:pos="1080"/>
        </w:tabs>
        <w:spacing w:before="0" w:after="0" w:line="240" w:lineRule="auto"/>
        <w:ind w:left="1080"/>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Відшкодувати витрати, здійсненні на підготовку Лоту до проведення земельних торгів в сумі ___грн.__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.(_______ грн.__</w:t>
      </w:r>
      <w:proofErr w:type="spellStart"/>
      <w:r w:rsidRPr="007B4179">
        <w:rPr>
          <w:rFonts w:ascii="Times New Roman" w:eastAsia="Times New Roman" w:hAnsi="Times New Roman" w:cs="Times New Roman"/>
          <w:sz w:val="24"/>
          <w:szCs w:val="24"/>
          <w:lang w:eastAsia="uk-UA"/>
        </w:rPr>
        <w:t>коп</w:t>
      </w:r>
      <w:proofErr w:type="spellEnd"/>
      <w:r w:rsidRPr="007B4179">
        <w:rPr>
          <w:rFonts w:ascii="Times New Roman" w:eastAsia="Times New Roman" w:hAnsi="Times New Roman" w:cs="Times New Roman"/>
          <w:sz w:val="24"/>
          <w:szCs w:val="24"/>
          <w:lang w:eastAsia="uk-UA"/>
        </w:rPr>
        <w:t>.) згідно виставлених рахунків</w:t>
      </w:r>
      <w:r w:rsidRPr="007B4179">
        <w:rPr>
          <w:rFonts w:ascii="Times New Roman" w:eastAsia="Times New Roman" w:hAnsi="Times New Roman" w:cs="Times New Roman"/>
          <w:sz w:val="24"/>
          <w:szCs w:val="24"/>
          <w:shd w:val="clear" w:color="auto" w:fill="E6F5FE"/>
          <w:lang w:eastAsia="uk-UA"/>
        </w:rPr>
        <w:t>.</w:t>
      </w:r>
      <w:r w:rsidRPr="007B4179">
        <w:rPr>
          <w:rFonts w:ascii="Times New Roman" w:eastAsia="Times New Roman" w:hAnsi="Times New Roman" w:cs="Times New Roman"/>
          <w:sz w:val="24"/>
          <w:szCs w:val="24"/>
          <w:lang w:eastAsia="uk-UA"/>
        </w:rPr>
        <w:t xml:space="preserve">         </w:t>
      </w:r>
    </w:p>
    <w:p w14:paraId="48019E5F"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30. Ризик випадкового знищення або пошкодження об’єкта оренди чи його частини несе Орендар.</w:t>
      </w:r>
    </w:p>
    <w:p w14:paraId="012571B7"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СТРАХУВАННЯ ОБ’ЄКТА ОРЕНДИ</w:t>
      </w:r>
    </w:p>
    <w:p w14:paraId="14882CBC"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4728E511"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ЗМІНА УМОВ ДОГОВОРУ І ПРИПИНЕННЯ ЙОГО ДІЇ</w:t>
      </w:r>
    </w:p>
    <w:p w14:paraId="06E88812"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32. Зміна умов договору здійснюється у письмовій формі за взаємною згодою сторін.</w:t>
      </w:r>
    </w:p>
    <w:p w14:paraId="21B8CFE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У разі недосягнення згоди щодо зміни умов договору спір розв’язується у судовому порядку.</w:t>
      </w:r>
    </w:p>
    <w:p w14:paraId="4A0C1DE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33. Дія договору припиняється у разі:</w:t>
      </w:r>
    </w:p>
    <w:p w14:paraId="4DE39948"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закінчення строку, на який його було укладено;</w:t>
      </w:r>
    </w:p>
    <w:p w14:paraId="2F7C36C0"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придбання Орендарем земельної ділянки у власність;</w:t>
      </w:r>
    </w:p>
    <w:p w14:paraId="4B4D2430"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972275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ліквідації юридичної особи-Орендаря.</w:t>
      </w:r>
    </w:p>
    <w:p w14:paraId="5B5D2A7F"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Договір припиняється також в інших випадках, передбачених законом.</w:t>
      </w:r>
    </w:p>
    <w:p w14:paraId="203432D0"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34. Дія договору припиняється шляхом його розірвання за:</w:t>
      </w:r>
    </w:p>
    <w:p w14:paraId="0D8E25E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взаємною згодою сторін;</w:t>
      </w:r>
    </w:p>
    <w:p w14:paraId="21504484"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1F6147A2"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35. Розірвання договору оренди землі в односторонньому порядку не допускається.</w:t>
      </w:r>
    </w:p>
    <w:p w14:paraId="7205D6DC"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36. Перехід права власності на орендовану земельну ділянку до другої особи, а також </w:t>
      </w:r>
      <w:r w:rsidRPr="007B4179">
        <w:rPr>
          <w:rFonts w:ascii="Times New Roman" w:eastAsia="Times New Roman" w:hAnsi="Times New Roman" w:cs="Times New Roman"/>
          <w:sz w:val="24"/>
          <w:szCs w:val="24"/>
          <w:lang w:eastAsia="uk-UA"/>
        </w:rPr>
        <w:lastRenderedPageBreak/>
        <w:t>реорганізація юридичної особи-Орендаря не є підставою для зміни умов або розірвання договору.</w:t>
      </w:r>
    </w:p>
    <w:p w14:paraId="65109AEC"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ВІДПОВІДАЛЬНІСТЬ СТОРІН ЗА НЕВИКОНАННЯ АБО НЕНАЛЕЖНЕ ВИКОНАННЯ ДОГОВОРУ</w:t>
      </w:r>
    </w:p>
    <w:p w14:paraId="49144A3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37. За невиконання або неналежне виконання договору сторони несуть відповідальність відповідно до закону та цього договору.</w:t>
      </w:r>
    </w:p>
    <w:p w14:paraId="2A7105B1"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38. Сторона, яка порушила зобов’язання, звільняється від відповідальності, якщо вона доведе, що це порушення сталося не з її вини.</w:t>
      </w:r>
    </w:p>
    <w:p w14:paraId="4CF4109F" w14:textId="77777777" w:rsidR="007B4179" w:rsidRPr="007B4179" w:rsidRDefault="007B4179" w:rsidP="007B4179">
      <w:pPr>
        <w:widowControl w:val="0"/>
        <w:autoSpaceDE w:val="0"/>
        <w:autoSpaceDN w:val="0"/>
        <w:adjustRightInd w:val="0"/>
        <w:spacing w:before="0" w:after="0" w:line="240" w:lineRule="auto"/>
        <w:ind w:firstLine="567"/>
        <w:jc w:val="center"/>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ПРИКІНЦЕВІ ПОЛОЖЕННЯ</w:t>
      </w:r>
    </w:p>
    <w:p w14:paraId="4A2E7BE1"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39. Цей договір набирає чинності після підписання сторонами.</w:t>
      </w:r>
    </w:p>
    <w:p w14:paraId="74533197"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6A2594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b/>
          <w:bCs/>
          <w:sz w:val="24"/>
          <w:szCs w:val="24"/>
          <w:lang w:eastAsia="uk-UA"/>
        </w:rPr>
      </w:pPr>
      <w:r w:rsidRPr="007B4179">
        <w:rPr>
          <w:rFonts w:ascii="Times New Roman" w:eastAsia="Times New Roman" w:hAnsi="Times New Roman" w:cs="Times New Roman"/>
          <w:b/>
          <w:bCs/>
          <w:sz w:val="24"/>
          <w:szCs w:val="24"/>
          <w:lang w:eastAsia="uk-UA"/>
        </w:rPr>
        <w:t>Невід’ємними частинами договору є:</w:t>
      </w:r>
    </w:p>
    <w:p w14:paraId="0D48CB19" w14:textId="77777777" w:rsidR="007B4179" w:rsidRPr="007B4179" w:rsidRDefault="007B4179" w:rsidP="007B4179">
      <w:pPr>
        <w:spacing w:before="0" w:after="0" w:line="240" w:lineRule="auto"/>
        <w:ind w:left="567"/>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протокол №____про результати земельних  торгів з продажу права оренди земельної ділянки   від ________ 20_____р.</w:t>
      </w:r>
    </w:p>
    <w:p w14:paraId="3CA435AE" w14:textId="77777777" w:rsidR="007B4179" w:rsidRPr="007B4179" w:rsidRDefault="007B4179" w:rsidP="007B4179">
      <w:pPr>
        <w:widowControl w:val="0"/>
        <w:autoSpaceDE w:val="0"/>
        <w:autoSpaceDN w:val="0"/>
        <w:adjustRightInd w:val="0"/>
        <w:spacing w:before="0" w:after="0" w:line="240" w:lineRule="auto"/>
        <w:ind w:firstLine="567"/>
        <w:rPr>
          <w:rFonts w:ascii="Times New Roman" w:eastAsia="Times New Roman" w:hAnsi="Times New Roman" w:cs="Times New Roman"/>
          <w:b/>
          <w:sz w:val="24"/>
          <w:szCs w:val="24"/>
          <w:shd w:val="clear" w:color="auto" w:fill="F2FBBB"/>
          <w:lang w:eastAsia="uk-UA"/>
        </w:rPr>
      </w:pPr>
    </w:p>
    <w:p w14:paraId="02AC2583" w14:textId="77777777" w:rsidR="007B4179" w:rsidRPr="007B4179" w:rsidRDefault="007B4179" w:rsidP="007B4179">
      <w:pPr>
        <w:spacing w:before="0" w:after="0" w:line="240" w:lineRule="auto"/>
        <w:jc w:val="center"/>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ru-RU"/>
        </w:rPr>
        <w:t>РЕКВІЗИТИ СТОРІН</w:t>
      </w:r>
    </w:p>
    <w:p w14:paraId="2127C924" w14:textId="77777777" w:rsidR="007B4179" w:rsidRPr="007B4179" w:rsidRDefault="007B4179" w:rsidP="007B4179">
      <w:pPr>
        <w:spacing w:before="0" w:after="0" w:line="240" w:lineRule="auto"/>
        <w:jc w:val="center"/>
        <w:rPr>
          <w:rFonts w:ascii="Times New Roman" w:eastAsia="Times New Roman" w:hAnsi="Times New Roman" w:cs="Times New Roman"/>
          <w:b/>
          <w:color w:val="000000"/>
          <w:sz w:val="24"/>
          <w:szCs w:val="24"/>
          <w:lang w:eastAsia="ru-RU"/>
        </w:rPr>
      </w:pPr>
    </w:p>
    <w:tbl>
      <w:tblPr>
        <w:tblW w:w="10275" w:type="dxa"/>
        <w:tblLayout w:type="fixed"/>
        <w:tblLook w:val="04A0" w:firstRow="1" w:lastRow="0" w:firstColumn="1" w:lastColumn="0" w:noHBand="0" w:noVBand="1"/>
      </w:tblPr>
      <w:tblGrid>
        <w:gridCol w:w="5350"/>
        <w:gridCol w:w="4925"/>
      </w:tblGrid>
      <w:tr w:rsidR="007B4179" w:rsidRPr="007B4179" w14:paraId="47B53A8F" w14:textId="77777777" w:rsidTr="00F67289">
        <w:tc>
          <w:tcPr>
            <w:tcW w:w="5353" w:type="dxa"/>
            <w:hideMark/>
          </w:tcPr>
          <w:p w14:paraId="0E5C268D" w14:textId="77777777" w:rsidR="007B4179" w:rsidRPr="007B4179" w:rsidRDefault="007B4179" w:rsidP="007B4179">
            <w:pPr>
              <w:spacing w:before="0" w:after="0" w:line="256" w:lineRule="auto"/>
              <w:ind w:left="360" w:right="99"/>
              <w:jc w:val="both"/>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ОРЕНДОДАВЕЦЬ</w:t>
            </w:r>
            <w:r w:rsidRPr="007B4179">
              <w:rPr>
                <w:rFonts w:ascii="Times New Roman" w:eastAsia="Times New Roman" w:hAnsi="Times New Roman" w:cs="Times New Roman"/>
                <w:color w:val="000000"/>
                <w:sz w:val="24"/>
                <w:szCs w:val="24"/>
                <w:lang w:eastAsia="uk-UA"/>
              </w:rPr>
              <w:t xml:space="preserve">                                                               </w:t>
            </w:r>
          </w:p>
          <w:p w14:paraId="003FA9BF"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ru-RU"/>
              </w:rPr>
              <w:t xml:space="preserve">Сіверська міська рада </w:t>
            </w:r>
          </w:p>
          <w:p w14:paraId="255FB28B"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ru-RU"/>
              </w:rPr>
              <w:t xml:space="preserve">Бахмутського району  </w:t>
            </w:r>
          </w:p>
          <w:p w14:paraId="63515424"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ru-RU"/>
              </w:rPr>
              <w:t>Донецької  області</w:t>
            </w:r>
          </w:p>
          <w:p w14:paraId="4215C28B"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color w:val="000000"/>
                <w:sz w:val="24"/>
                <w:szCs w:val="24"/>
                <w:lang w:eastAsia="ru-RU"/>
              </w:rPr>
            </w:pPr>
            <w:r w:rsidRPr="007B4179">
              <w:rPr>
                <w:rFonts w:ascii="Times New Roman" w:eastAsia="Times New Roman" w:hAnsi="Times New Roman" w:cs="Times New Roman"/>
                <w:color w:val="000000"/>
                <w:sz w:val="24"/>
                <w:szCs w:val="24"/>
                <w:lang w:eastAsia="ru-RU"/>
              </w:rPr>
              <w:t>Код ЄДРПОУ 04053097</w:t>
            </w:r>
          </w:p>
          <w:p w14:paraId="57D523B0"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color w:val="000000"/>
                <w:sz w:val="24"/>
                <w:szCs w:val="24"/>
                <w:lang w:eastAsia="ru-RU"/>
              </w:rPr>
            </w:pPr>
            <w:r w:rsidRPr="007B4179">
              <w:rPr>
                <w:rFonts w:ascii="Times New Roman" w:eastAsia="Times New Roman" w:hAnsi="Times New Roman" w:cs="Times New Roman"/>
                <w:color w:val="000000"/>
                <w:sz w:val="24"/>
                <w:szCs w:val="24"/>
                <w:lang w:eastAsia="ru-RU"/>
              </w:rPr>
              <w:t xml:space="preserve">Адреса: 84522, Донецька обл., </w:t>
            </w:r>
          </w:p>
          <w:p w14:paraId="26C704EF"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color w:val="000000"/>
                <w:sz w:val="24"/>
                <w:szCs w:val="24"/>
                <w:lang w:eastAsia="ru-RU"/>
              </w:rPr>
            </w:pPr>
            <w:r w:rsidRPr="007B4179">
              <w:rPr>
                <w:rFonts w:ascii="Times New Roman" w:eastAsia="Times New Roman" w:hAnsi="Times New Roman" w:cs="Times New Roman"/>
                <w:color w:val="000000"/>
                <w:sz w:val="24"/>
                <w:szCs w:val="24"/>
                <w:lang w:eastAsia="ru-RU"/>
              </w:rPr>
              <w:t xml:space="preserve">Бахмутський р-н, м. Сіверськ, </w:t>
            </w:r>
          </w:p>
          <w:p w14:paraId="3C15112D"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color w:val="000000"/>
                <w:sz w:val="24"/>
                <w:szCs w:val="24"/>
                <w:lang w:eastAsia="ru-RU"/>
              </w:rPr>
              <w:t>вул. Центральна, буд. 8</w:t>
            </w:r>
          </w:p>
          <w:p w14:paraId="0F40C8B6"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Реквізити для сплати орендної плати за землю:</w:t>
            </w:r>
          </w:p>
          <w:p w14:paraId="4360AE08"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UA_____________________________</w:t>
            </w:r>
          </w:p>
          <w:p w14:paraId="6F01406C"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(для юридичних осіб), код доходу 18010600</w:t>
            </w:r>
          </w:p>
          <w:p w14:paraId="1E114F12"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п/р IBAN UA_____________________________</w:t>
            </w:r>
          </w:p>
          <w:p w14:paraId="1913254E"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(для фізичних осіб), код доходу 18010900</w:t>
            </w:r>
          </w:p>
          <w:p w14:paraId="0E8AEAEB"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Казначейство України (ЕАП), </w:t>
            </w:r>
          </w:p>
          <w:p w14:paraId="0262FB16"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МФО 899998, </w:t>
            </w:r>
          </w:p>
          <w:p w14:paraId="2A4739EF"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ЄДРПОУ отримувача коштів </w:t>
            </w:r>
          </w:p>
          <w:p w14:paraId="09864F7C"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Отримувач коштів:</w:t>
            </w:r>
          </w:p>
        </w:tc>
        <w:tc>
          <w:tcPr>
            <w:tcW w:w="4928" w:type="dxa"/>
          </w:tcPr>
          <w:p w14:paraId="00A4015F" w14:textId="77777777" w:rsidR="007B4179" w:rsidRPr="007B4179" w:rsidRDefault="007B4179" w:rsidP="007B4179">
            <w:pPr>
              <w:spacing w:before="0" w:after="0" w:line="256" w:lineRule="auto"/>
              <w:ind w:left="360" w:right="99"/>
              <w:jc w:val="both"/>
              <w:rPr>
                <w:rFonts w:ascii="Times New Roman" w:eastAsia="Times New Roman" w:hAnsi="Times New Roman" w:cs="Times New Roman"/>
                <w:b/>
                <w:sz w:val="24"/>
                <w:szCs w:val="24"/>
                <w:lang w:eastAsia="uk-UA"/>
              </w:rPr>
            </w:pPr>
            <w:r w:rsidRPr="007B4179">
              <w:rPr>
                <w:rFonts w:ascii="Times New Roman" w:eastAsia="Times New Roman" w:hAnsi="Times New Roman" w:cs="Times New Roman"/>
                <w:b/>
                <w:sz w:val="24"/>
                <w:szCs w:val="24"/>
                <w:lang w:eastAsia="uk-UA"/>
              </w:rPr>
              <w:t xml:space="preserve">             ОРЕНДАР                                                                              </w:t>
            </w:r>
          </w:p>
          <w:p w14:paraId="2ED54B44" w14:textId="77777777" w:rsidR="007B4179" w:rsidRPr="007B4179" w:rsidRDefault="007B4179" w:rsidP="007B4179">
            <w:pPr>
              <w:spacing w:before="0" w:after="0" w:line="256" w:lineRule="auto"/>
              <w:rPr>
                <w:rFonts w:ascii="Times New Roman" w:eastAsia="Times New Roman" w:hAnsi="Times New Roman" w:cs="Times New Roman"/>
                <w:sz w:val="32"/>
                <w:szCs w:val="24"/>
                <w:lang w:eastAsia="uk-UA"/>
              </w:rPr>
            </w:pPr>
          </w:p>
        </w:tc>
      </w:tr>
    </w:tbl>
    <w:p w14:paraId="0E94508A" w14:textId="77777777" w:rsidR="007B4179" w:rsidRPr="007B4179" w:rsidRDefault="007B4179" w:rsidP="007B4179">
      <w:pPr>
        <w:spacing w:before="0" w:after="0" w:line="240" w:lineRule="auto"/>
        <w:jc w:val="center"/>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uk-UA"/>
        </w:rPr>
        <w:t>Підписи сторін</w:t>
      </w:r>
    </w:p>
    <w:p w14:paraId="6AE26BFD" w14:textId="77777777" w:rsidR="007B4179" w:rsidRPr="007B4179" w:rsidRDefault="007B4179" w:rsidP="007B4179">
      <w:pPr>
        <w:spacing w:before="0" w:after="0" w:line="240" w:lineRule="auto"/>
        <w:ind w:left="360" w:right="99"/>
        <w:jc w:val="both"/>
        <w:rPr>
          <w:rFonts w:ascii="Times New Roman" w:eastAsia="Times New Roman" w:hAnsi="Times New Roman" w:cs="Times New Roman"/>
          <w:b/>
          <w:color w:val="000000"/>
          <w:sz w:val="24"/>
          <w:szCs w:val="24"/>
          <w:lang w:eastAsia="uk-UA"/>
        </w:rPr>
      </w:pPr>
    </w:p>
    <w:p w14:paraId="0B55A90C" w14:textId="77777777" w:rsidR="007B4179" w:rsidRPr="007B4179" w:rsidRDefault="007B4179" w:rsidP="007B4179">
      <w:pPr>
        <w:spacing w:before="0" w:after="0" w:line="240" w:lineRule="auto"/>
        <w:ind w:left="360" w:right="99"/>
        <w:jc w:val="both"/>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 xml:space="preserve">ОРЕНДОДАВЕЦЬ                                                                          ОРЕНДАР  </w:t>
      </w:r>
    </w:p>
    <w:p w14:paraId="7042E6A1" w14:textId="77777777" w:rsidR="007B4179" w:rsidRPr="007B4179" w:rsidRDefault="007B4179" w:rsidP="007B4179">
      <w:pPr>
        <w:spacing w:before="0" w:after="0" w:line="240" w:lineRule="auto"/>
        <w:ind w:right="99"/>
        <w:jc w:val="both"/>
        <w:rPr>
          <w:rFonts w:ascii="Times New Roman" w:eastAsia="Times New Roman" w:hAnsi="Times New Roman" w:cs="Times New Roman"/>
          <w:color w:val="000000"/>
          <w:sz w:val="24"/>
          <w:szCs w:val="24"/>
          <w:lang w:eastAsia="uk-UA"/>
        </w:rPr>
      </w:pPr>
    </w:p>
    <w:p w14:paraId="5196B44F" w14:textId="77777777" w:rsidR="007B4179" w:rsidRPr="007B4179" w:rsidRDefault="007B4179" w:rsidP="007B4179">
      <w:pPr>
        <w:spacing w:before="0" w:after="0" w:line="240" w:lineRule="auto"/>
        <w:ind w:right="99"/>
        <w:jc w:val="both"/>
        <w:rPr>
          <w:rFonts w:ascii="Times New Roman" w:eastAsia="Times New Roman" w:hAnsi="Times New Roman" w:cs="Times New Roman"/>
          <w:color w:val="000000"/>
          <w:sz w:val="24"/>
          <w:szCs w:val="24"/>
          <w:lang w:eastAsia="uk-UA"/>
        </w:rPr>
      </w:pPr>
      <w:r w:rsidRPr="007B4179">
        <w:rPr>
          <w:rFonts w:ascii="Times New Roman" w:eastAsia="Times New Roman" w:hAnsi="Times New Roman" w:cs="Times New Roman"/>
          <w:color w:val="000000"/>
          <w:sz w:val="24"/>
          <w:szCs w:val="24"/>
          <w:lang w:eastAsia="uk-UA"/>
        </w:rPr>
        <w:t xml:space="preserve">___________________ </w:t>
      </w:r>
      <w:r w:rsidRPr="007B4179">
        <w:rPr>
          <w:rFonts w:ascii="Times New Roman" w:eastAsia="Times New Roman" w:hAnsi="Times New Roman" w:cs="Times New Roman"/>
          <w:bCs/>
          <w:sz w:val="24"/>
          <w:szCs w:val="24"/>
          <w:lang w:eastAsia="uk-UA"/>
        </w:rPr>
        <w:t>Черняєв А.О.</w:t>
      </w:r>
      <w:r w:rsidRPr="007B4179">
        <w:rPr>
          <w:rFonts w:ascii="Times New Roman" w:eastAsia="Times New Roman" w:hAnsi="Times New Roman" w:cs="Times New Roman"/>
          <w:sz w:val="24"/>
          <w:szCs w:val="24"/>
          <w:lang w:eastAsia="uk-UA"/>
        </w:rPr>
        <w:t xml:space="preserve">                                </w:t>
      </w:r>
      <w:r w:rsidRPr="007B4179">
        <w:rPr>
          <w:rFonts w:ascii="Times New Roman" w:eastAsia="Times New Roman" w:hAnsi="Times New Roman" w:cs="Times New Roman"/>
          <w:color w:val="000000"/>
          <w:sz w:val="24"/>
          <w:szCs w:val="24"/>
          <w:lang w:eastAsia="uk-UA"/>
        </w:rPr>
        <w:t>_________________</w:t>
      </w:r>
    </w:p>
    <w:p w14:paraId="1D90246D" w14:textId="77777777" w:rsidR="007B4179" w:rsidRPr="007B4179" w:rsidRDefault="007B4179" w:rsidP="007B4179">
      <w:pPr>
        <w:spacing w:before="0" w:after="0" w:line="240" w:lineRule="auto"/>
        <w:ind w:left="360" w:right="99"/>
        <w:jc w:val="both"/>
        <w:rPr>
          <w:rFonts w:ascii="Times New Roman" w:eastAsia="Times New Roman" w:hAnsi="Times New Roman" w:cs="Times New Roman"/>
          <w:color w:val="000000"/>
          <w:sz w:val="24"/>
          <w:szCs w:val="24"/>
          <w:lang w:eastAsia="uk-UA"/>
        </w:rPr>
      </w:pPr>
      <w:r w:rsidRPr="007B4179">
        <w:rPr>
          <w:rFonts w:ascii="Times New Roman" w:eastAsia="Times New Roman" w:hAnsi="Times New Roman" w:cs="Times New Roman"/>
          <w:color w:val="000000"/>
          <w:sz w:val="24"/>
          <w:szCs w:val="24"/>
          <w:lang w:eastAsia="uk-UA"/>
        </w:rPr>
        <w:t xml:space="preserve">         МП                                                                                         </w:t>
      </w:r>
      <w:proofErr w:type="spellStart"/>
      <w:r w:rsidRPr="007B4179">
        <w:rPr>
          <w:rFonts w:ascii="Times New Roman" w:eastAsia="Times New Roman" w:hAnsi="Times New Roman" w:cs="Times New Roman"/>
          <w:color w:val="000000"/>
          <w:sz w:val="24"/>
          <w:szCs w:val="24"/>
          <w:lang w:eastAsia="uk-UA"/>
        </w:rPr>
        <w:t>МП</w:t>
      </w:r>
      <w:proofErr w:type="spellEnd"/>
      <w:r w:rsidRPr="007B4179">
        <w:rPr>
          <w:rFonts w:ascii="Times New Roman" w:eastAsia="Times New Roman" w:hAnsi="Times New Roman" w:cs="Times New Roman"/>
          <w:color w:val="000000"/>
          <w:sz w:val="24"/>
          <w:szCs w:val="24"/>
          <w:lang w:eastAsia="uk-UA"/>
        </w:rPr>
        <w:t xml:space="preserve">                                                                                                                                                                          </w:t>
      </w:r>
    </w:p>
    <w:p w14:paraId="3DD22863" w14:textId="77777777" w:rsidR="007B4179" w:rsidRPr="007B4179" w:rsidRDefault="007B4179" w:rsidP="007B4179">
      <w:pPr>
        <w:spacing w:before="0" w:after="0" w:line="240" w:lineRule="auto"/>
        <w:contextualSpacing/>
        <w:jc w:val="center"/>
        <w:rPr>
          <w:rFonts w:ascii="Times New Roman" w:eastAsia="Times New Roman" w:hAnsi="Times New Roman" w:cs="Times New Roman"/>
          <w:b/>
          <w:sz w:val="24"/>
          <w:szCs w:val="24"/>
          <w:lang w:eastAsia="uk-UA"/>
        </w:rPr>
      </w:pPr>
    </w:p>
    <w:p w14:paraId="4264400C" w14:textId="77777777" w:rsidR="007B4179" w:rsidRPr="007B4179" w:rsidRDefault="007B4179" w:rsidP="007B4179">
      <w:pPr>
        <w:spacing w:before="0" w:after="0" w:line="240" w:lineRule="auto"/>
        <w:contextualSpacing/>
        <w:jc w:val="center"/>
        <w:rPr>
          <w:rFonts w:ascii="Times New Roman" w:eastAsia="Times New Roman" w:hAnsi="Times New Roman" w:cs="Times New Roman"/>
          <w:b/>
          <w:sz w:val="24"/>
          <w:szCs w:val="24"/>
          <w:lang w:eastAsia="uk-UA"/>
        </w:rPr>
      </w:pPr>
    </w:p>
    <w:p w14:paraId="1AF9DD49" w14:textId="77777777" w:rsidR="007B4179" w:rsidRPr="007B4179" w:rsidRDefault="007B4179" w:rsidP="007B4179">
      <w:pPr>
        <w:spacing w:before="0" w:after="0" w:line="240" w:lineRule="auto"/>
        <w:contextualSpacing/>
        <w:jc w:val="center"/>
        <w:rPr>
          <w:rFonts w:ascii="Times New Roman" w:eastAsia="Times New Roman" w:hAnsi="Times New Roman" w:cs="Times New Roman"/>
          <w:b/>
          <w:sz w:val="24"/>
          <w:szCs w:val="24"/>
          <w:lang w:eastAsia="uk-UA"/>
        </w:rPr>
      </w:pPr>
    </w:p>
    <w:p w14:paraId="7EAAF396" w14:textId="77777777" w:rsidR="007B4179" w:rsidRPr="007B4179" w:rsidRDefault="007B4179" w:rsidP="007B4179">
      <w:pPr>
        <w:spacing w:before="0" w:after="0" w:line="240" w:lineRule="auto"/>
        <w:contextualSpacing/>
        <w:jc w:val="center"/>
        <w:rPr>
          <w:rFonts w:ascii="Times New Roman" w:eastAsia="Times New Roman" w:hAnsi="Times New Roman" w:cs="Times New Roman"/>
          <w:b/>
          <w:sz w:val="24"/>
          <w:szCs w:val="24"/>
          <w:lang w:eastAsia="uk-UA"/>
        </w:rPr>
      </w:pPr>
    </w:p>
    <w:p w14:paraId="7F4FB8ED" w14:textId="77777777" w:rsidR="007B4179" w:rsidRPr="007B4179" w:rsidRDefault="007B4179" w:rsidP="007B4179">
      <w:pPr>
        <w:spacing w:before="0" w:after="0" w:line="240" w:lineRule="auto"/>
        <w:contextualSpacing/>
        <w:jc w:val="center"/>
        <w:rPr>
          <w:rFonts w:ascii="Times New Roman" w:eastAsia="Times New Roman" w:hAnsi="Times New Roman" w:cs="Times New Roman"/>
          <w:b/>
          <w:sz w:val="24"/>
          <w:szCs w:val="24"/>
          <w:lang w:eastAsia="uk-UA"/>
        </w:rPr>
      </w:pPr>
    </w:p>
    <w:p w14:paraId="30764A9E" w14:textId="77777777" w:rsidR="007B4179" w:rsidRPr="007B4179" w:rsidRDefault="007B4179" w:rsidP="007B4179">
      <w:pPr>
        <w:spacing w:before="0" w:after="0" w:line="240" w:lineRule="auto"/>
        <w:contextualSpacing/>
        <w:jc w:val="center"/>
        <w:rPr>
          <w:rFonts w:ascii="Times New Roman" w:eastAsia="Times New Roman" w:hAnsi="Times New Roman" w:cs="Times New Roman"/>
          <w:b/>
          <w:sz w:val="24"/>
          <w:szCs w:val="24"/>
          <w:lang w:eastAsia="uk-UA"/>
        </w:rPr>
      </w:pPr>
    </w:p>
    <w:p w14:paraId="4519663E" w14:textId="77777777" w:rsidR="007B4179" w:rsidRPr="007B4179" w:rsidRDefault="007B4179" w:rsidP="007B4179">
      <w:pPr>
        <w:spacing w:before="0" w:after="0" w:line="240" w:lineRule="auto"/>
        <w:contextualSpacing/>
        <w:jc w:val="center"/>
        <w:rPr>
          <w:rFonts w:ascii="Times New Roman" w:eastAsia="Times New Roman" w:hAnsi="Times New Roman" w:cs="Times New Roman"/>
          <w:b/>
          <w:sz w:val="24"/>
          <w:szCs w:val="24"/>
          <w:lang w:eastAsia="uk-UA"/>
        </w:rPr>
      </w:pPr>
      <w:r w:rsidRPr="007B4179">
        <w:rPr>
          <w:rFonts w:ascii="Times New Roman" w:eastAsia="Times New Roman" w:hAnsi="Times New Roman" w:cs="Times New Roman"/>
          <w:b/>
          <w:sz w:val="24"/>
          <w:szCs w:val="24"/>
          <w:lang w:eastAsia="uk-UA"/>
        </w:rPr>
        <w:t>АКТ ПРИЙОМУ – ПЕРЕДАЧІ</w:t>
      </w:r>
    </w:p>
    <w:p w14:paraId="7A742000" w14:textId="77777777" w:rsidR="007B4179" w:rsidRPr="007B4179" w:rsidRDefault="007B4179" w:rsidP="007B4179">
      <w:pPr>
        <w:spacing w:before="0" w:after="0" w:line="240" w:lineRule="auto"/>
        <w:jc w:val="center"/>
        <w:rPr>
          <w:rFonts w:ascii="Times New Roman" w:eastAsia="Times New Roman" w:hAnsi="Times New Roman" w:cs="Times New Roman"/>
          <w:b/>
          <w:sz w:val="24"/>
          <w:szCs w:val="24"/>
          <w:lang w:eastAsia="uk-UA"/>
        </w:rPr>
      </w:pPr>
      <w:r w:rsidRPr="007B4179">
        <w:rPr>
          <w:rFonts w:ascii="Times New Roman" w:eastAsia="Times New Roman" w:hAnsi="Times New Roman" w:cs="Times New Roman"/>
          <w:b/>
          <w:sz w:val="24"/>
          <w:szCs w:val="24"/>
          <w:lang w:eastAsia="uk-UA"/>
        </w:rPr>
        <w:t>ЗЕМЕЛЬНОЇ ДІЛЯНКИ</w:t>
      </w:r>
    </w:p>
    <w:p w14:paraId="53FCAB24" w14:textId="77777777" w:rsidR="007B4179" w:rsidRPr="007B4179" w:rsidRDefault="007B4179" w:rsidP="007B4179">
      <w:pPr>
        <w:spacing w:before="0" w:after="0" w:line="240" w:lineRule="auto"/>
        <w:jc w:val="center"/>
        <w:rPr>
          <w:rFonts w:ascii="Times New Roman" w:eastAsia="Times New Roman" w:hAnsi="Times New Roman" w:cs="Times New Roman"/>
          <w:b/>
          <w:sz w:val="24"/>
          <w:szCs w:val="24"/>
          <w:lang w:eastAsia="uk-UA"/>
        </w:rPr>
      </w:pPr>
      <w:r w:rsidRPr="007B4179">
        <w:rPr>
          <w:rFonts w:ascii="Times New Roman" w:eastAsia="Times New Roman" w:hAnsi="Times New Roman" w:cs="Times New Roman"/>
          <w:b/>
          <w:sz w:val="24"/>
          <w:szCs w:val="24"/>
          <w:lang w:eastAsia="uk-UA"/>
        </w:rPr>
        <w:t>До договору оренди землі від « ____» ________  20___ р.</w:t>
      </w:r>
    </w:p>
    <w:p w14:paraId="1F3E69C2" w14:textId="77777777" w:rsidR="007B4179" w:rsidRPr="007B4179" w:rsidRDefault="007B4179" w:rsidP="007B4179">
      <w:pPr>
        <w:spacing w:before="0" w:after="0" w:line="240" w:lineRule="auto"/>
        <w:jc w:val="center"/>
        <w:rPr>
          <w:rFonts w:ascii="Times New Roman" w:eastAsia="Times New Roman" w:hAnsi="Times New Roman" w:cs="Times New Roman"/>
          <w:b/>
          <w:sz w:val="24"/>
          <w:szCs w:val="24"/>
          <w:lang w:eastAsia="uk-UA"/>
        </w:rPr>
      </w:pPr>
    </w:p>
    <w:p w14:paraId="386BFD9C" w14:textId="77777777" w:rsidR="007B4179" w:rsidRPr="007B4179" w:rsidRDefault="007B4179" w:rsidP="007B4179">
      <w:pPr>
        <w:spacing w:before="0" w:after="0" w:line="240" w:lineRule="auto"/>
        <w:jc w:val="center"/>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 Сіверськ                                                          </w:t>
      </w:r>
      <w:r w:rsidRPr="007B4179">
        <w:rPr>
          <w:rFonts w:ascii="Times New Roman" w:eastAsia="Times New Roman" w:hAnsi="Times New Roman" w:cs="Times New Roman"/>
          <w:sz w:val="24"/>
          <w:szCs w:val="24"/>
          <w:lang w:eastAsia="uk-UA"/>
        </w:rPr>
        <w:tab/>
        <w:t xml:space="preserve">              «_____» ________ 20___р.</w:t>
      </w:r>
    </w:p>
    <w:p w14:paraId="21ED241D" w14:textId="77777777" w:rsidR="007B4179" w:rsidRPr="007B4179" w:rsidRDefault="007B4179" w:rsidP="007B4179">
      <w:pPr>
        <w:spacing w:before="0" w:after="0" w:line="240" w:lineRule="auto"/>
        <w:ind w:right="99"/>
        <w:rPr>
          <w:rFonts w:ascii="Times New Roman" w:eastAsia="Times New Roman" w:hAnsi="Times New Roman" w:cs="Times New Roman"/>
          <w:color w:val="000000"/>
          <w:sz w:val="24"/>
          <w:szCs w:val="24"/>
          <w:lang w:eastAsia="uk-UA"/>
        </w:rPr>
      </w:pPr>
    </w:p>
    <w:p w14:paraId="218F293B" w14:textId="77777777" w:rsidR="007B4179" w:rsidRPr="007B4179" w:rsidRDefault="007B4179" w:rsidP="007B4179">
      <w:pPr>
        <w:spacing w:before="0" w:after="0" w:line="240" w:lineRule="auto"/>
        <w:ind w:firstLine="360"/>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lastRenderedPageBreak/>
        <w:t xml:space="preserve">ОРЕНДОДАВЕЦЬ Сіверська міська рада Бахмутського району Донецької області, ідентифікаційний код юридичної особи 04053097, запис про державну реєстрацію якого </w:t>
      </w:r>
      <w:proofErr w:type="spellStart"/>
      <w:r w:rsidRPr="007B4179">
        <w:rPr>
          <w:rFonts w:ascii="Times New Roman" w:eastAsia="Times New Roman" w:hAnsi="Times New Roman" w:cs="Times New Roman"/>
          <w:sz w:val="24"/>
          <w:szCs w:val="24"/>
          <w:lang w:eastAsia="uk-UA"/>
        </w:rPr>
        <w:t>внесено</w:t>
      </w:r>
      <w:proofErr w:type="spellEnd"/>
      <w:r w:rsidRPr="007B4179">
        <w:rPr>
          <w:rFonts w:ascii="Times New Roman" w:eastAsia="Times New Roman" w:hAnsi="Times New Roman" w:cs="Times New Roman"/>
          <w:sz w:val="24"/>
          <w:szCs w:val="24"/>
          <w:lang w:eastAsia="uk-UA"/>
        </w:rPr>
        <w:t xml:space="preserve"> до Єдиного державного реєстру юридичних осіб, фізичних осіб - підприємців та громадських формувань, в особі міського голови Черняєва Андрія Олександровича, що діє на підставі Закону України “Про місцеве самоврядування в Україні” та Рішення сесії Сіверської міської ради Бахмутського району Донецької області від «05» листопада 2020р. №8/1-1, (далі за текстом – «Орендодавець»), з однієї сторони, та _____________, (далі за текстом –</w:t>
      </w:r>
      <w:r w:rsidRPr="007B4179">
        <w:rPr>
          <w:rFonts w:ascii="Times New Roman" w:eastAsia="Times New Roman" w:hAnsi="Times New Roman" w:cs="Times New Roman"/>
          <w:b/>
          <w:bCs/>
          <w:sz w:val="24"/>
          <w:szCs w:val="24"/>
          <w:lang w:eastAsia="uk-UA"/>
        </w:rPr>
        <w:t xml:space="preserve"> «Орендар»)</w:t>
      </w:r>
      <w:r w:rsidRPr="007B4179">
        <w:rPr>
          <w:rFonts w:ascii="Times New Roman" w:eastAsia="Times New Roman" w:hAnsi="Times New Roman" w:cs="Times New Roman"/>
          <w:bCs/>
          <w:sz w:val="24"/>
          <w:szCs w:val="24"/>
          <w:lang w:eastAsia="uk-UA"/>
        </w:rPr>
        <w:t xml:space="preserve">, </w:t>
      </w:r>
      <w:r w:rsidRPr="007B4179">
        <w:rPr>
          <w:rFonts w:ascii="Times New Roman" w:eastAsia="Times New Roman" w:hAnsi="Times New Roman" w:cs="Times New Roman"/>
          <w:sz w:val="24"/>
          <w:szCs w:val="24"/>
          <w:lang w:eastAsia="uk-UA"/>
        </w:rPr>
        <w:t>з іншої сторони, а разом іменовані – «</w:t>
      </w:r>
      <w:r w:rsidRPr="007B4179">
        <w:rPr>
          <w:rFonts w:ascii="Times New Roman" w:eastAsia="Times New Roman" w:hAnsi="Times New Roman" w:cs="Times New Roman"/>
          <w:b/>
          <w:sz w:val="24"/>
          <w:szCs w:val="24"/>
          <w:lang w:eastAsia="uk-UA"/>
        </w:rPr>
        <w:t>Сторони»</w:t>
      </w:r>
      <w:r w:rsidRPr="007B4179">
        <w:rPr>
          <w:rFonts w:ascii="Times New Roman" w:eastAsia="Times New Roman" w:hAnsi="Times New Roman" w:cs="Times New Roman"/>
          <w:sz w:val="24"/>
          <w:szCs w:val="24"/>
          <w:lang w:eastAsia="uk-UA"/>
        </w:rPr>
        <w:t>, уклали цей Акт прийому – передачі земельної ділянки до договору оренди землі від «___» ______  2021р. про нижче наведене:</w:t>
      </w:r>
    </w:p>
    <w:p w14:paraId="0C2D74DC" w14:textId="77777777" w:rsidR="007B4179" w:rsidRPr="007B4179" w:rsidRDefault="007B4179" w:rsidP="00706A62">
      <w:pPr>
        <w:numPr>
          <w:ilvl w:val="0"/>
          <w:numId w:val="28"/>
        </w:numPr>
        <w:tabs>
          <w:tab w:val="left" w:pos="9356"/>
        </w:tabs>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46E8C6C8" w14:textId="77777777" w:rsidR="007B4179" w:rsidRPr="007B4179" w:rsidRDefault="007B4179" w:rsidP="00706A62">
      <w:pPr>
        <w:numPr>
          <w:ilvl w:val="0"/>
          <w:numId w:val="28"/>
        </w:num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Орендодавець передає Орендарю земельну ділянку у належному стані та і визначених межах згідно з умовами договору.</w:t>
      </w:r>
    </w:p>
    <w:p w14:paraId="6B1EBC99" w14:textId="77777777" w:rsidR="007B4179" w:rsidRPr="007B4179" w:rsidRDefault="007B4179" w:rsidP="00706A62">
      <w:pPr>
        <w:numPr>
          <w:ilvl w:val="0"/>
          <w:numId w:val="28"/>
        </w:num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Датою набуття Орендарем права користування земельною ділянкою є дата складання цього акту.</w:t>
      </w:r>
    </w:p>
    <w:p w14:paraId="15362089" w14:textId="77777777" w:rsidR="007B4179" w:rsidRPr="007B4179" w:rsidRDefault="007B4179" w:rsidP="00706A62">
      <w:pPr>
        <w:numPr>
          <w:ilvl w:val="0"/>
          <w:numId w:val="28"/>
        </w:numPr>
        <w:spacing w:before="0" w:after="0" w:line="240" w:lineRule="auto"/>
        <w:jc w:val="both"/>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Цей акт прийому – передачі земельних ділянок є невід’ємною частиною договору оренди землі.</w:t>
      </w:r>
    </w:p>
    <w:p w14:paraId="588AF16C" w14:textId="77777777" w:rsidR="007B4179" w:rsidRPr="007B4179" w:rsidRDefault="007B4179" w:rsidP="007B4179">
      <w:pPr>
        <w:spacing w:before="0" w:after="0" w:line="240" w:lineRule="auto"/>
        <w:jc w:val="center"/>
        <w:rPr>
          <w:rFonts w:ascii="Times New Roman" w:eastAsia="Times New Roman" w:hAnsi="Times New Roman" w:cs="Times New Roman"/>
          <w:color w:val="FF0000"/>
          <w:sz w:val="24"/>
          <w:szCs w:val="24"/>
          <w:lang w:eastAsia="uk-UA"/>
        </w:rPr>
      </w:pPr>
    </w:p>
    <w:tbl>
      <w:tblPr>
        <w:tblW w:w="0" w:type="auto"/>
        <w:tblLayout w:type="fixed"/>
        <w:tblLook w:val="04A0" w:firstRow="1" w:lastRow="0" w:firstColumn="1" w:lastColumn="0" w:noHBand="0" w:noVBand="1"/>
      </w:tblPr>
      <w:tblGrid>
        <w:gridCol w:w="4927"/>
        <w:gridCol w:w="4928"/>
      </w:tblGrid>
      <w:tr w:rsidR="007B4179" w:rsidRPr="007B4179" w14:paraId="67889757" w14:textId="77777777" w:rsidTr="00F67289">
        <w:tc>
          <w:tcPr>
            <w:tcW w:w="4927" w:type="dxa"/>
            <w:hideMark/>
          </w:tcPr>
          <w:p w14:paraId="655CAB47" w14:textId="77777777" w:rsidR="007B4179" w:rsidRPr="007B4179" w:rsidRDefault="007B4179" w:rsidP="007B4179">
            <w:pPr>
              <w:spacing w:before="0" w:after="0" w:line="256" w:lineRule="auto"/>
              <w:ind w:left="360" w:right="99"/>
              <w:jc w:val="center"/>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sz w:val="24"/>
                <w:szCs w:val="24"/>
                <w:lang w:eastAsia="uk-UA"/>
              </w:rPr>
              <w:t>ПЕРЕДАВ</w:t>
            </w:r>
          </w:p>
          <w:p w14:paraId="2F23A3FA" w14:textId="77777777" w:rsidR="007B4179" w:rsidRPr="007B4179" w:rsidRDefault="007B4179" w:rsidP="007B4179">
            <w:pPr>
              <w:spacing w:before="0" w:after="0" w:line="256" w:lineRule="auto"/>
              <w:ind w:left="360" w:right="99"/>
              <w:jc w:val="center"/>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sz w:val="24"/>
                <w:szCs w:val="24"/>
                <w:lang w:eastAsia="uk-UA"/>
              </w:rPr>
              <w:t>Від «Орендодавця»</w:t>
            </w:r>
          </w:p>
          <w:p w14:paraId="055677DA"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ru-RU"/>
              </w:rPr>
              <w:t xml:space="preserve">Сіверська міська рада </w:t>
            </w:r>
          </w:p>
          <w:p w14:paraId="6140AB5A"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ru-RU"/>
              </w:rPr>
              <w:t xml:space="preserve">Бахмутського району  </w:t>
            </w:r>
          </w:p>
          <w:p w14:paraId="08FA8EA4"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ru-RU"/>
              </w:rPr>
              <w:t>Донецької  області</w:t>
            </w:r>
          </w:p>
          <w:p w14:paraId="0F3ECF1F"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color w:val="000000"/>
                <w:sz w:val="24"/>
                <w:szCs w:val="24"/>
                <w:lang w:eastAsia="ru-RU"/>
              </w:rPr>
            </w:pPr>
            <w:r w:rsidRPr="007B4179">
              <w:rPr>
                <w:rFonts w:ascii="Times New Roman" w:eastAsia="Times New Roman" w:hAnsi="Times New Roman" w:cs="Times New Roman"/>
                <w:color w:val="000000"/>
                <w:sz w:val="24"/>
                <w:szCs w:val="24"/>
                <w:lang w:eastAsia="ru-RU"/>
              </w:rPr>
              <w:t>Код ЄДРПОУ 04053097</w:t>
            </w:r>
          </w:p>
          <w:p w14:paraId="779C8BCF"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color w:val="000000"/>
                <w:sz w:val="24"/>
                <w:szCs w:val="24"/>
                <w:lang w:eastAsia="ru-RU"/>
              </w:rPr>
            </w:pPr>
            <w:r w:rsidRPr="007B4179">
              <w:rPr>
                <w:rFonts w:ascii="Times New Roman" w:eastAsia="Times New Roman" w:hAnsi="Times New Roman" w:cs="Times New Roman"/>
                <w:color w:val="000000"/>
                <w:sz w:val="24"/>
                <w:szCs w:val="24"/>
                <w:lang w:eastAsia="ru-RU"/>
              </w:rPr>
              <w:t xml:space="preserve">Адреса: 84522, Донецька обл., </w:t>
            </w:r>
          </w:p>
          <w:p w14:paraId="4BAC8334"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color w:val="000000"/>
                <w:sz w:val="24"/>
                <w:szCs w:val="24"/>
                <w:lang w:eastAsia="ru-RU"/>
              </w:rPr>
            </w:pPr>
            <w:r w:rsidRPr="007B4179">
              <w:rPr>
                <w:rFonts w:ascii="Times New Roman" w:eastAsia="Times New Roman" w:hAnsi="Times New Roman" w:cs="Times New Roman"/>
                <w:color w:val="000000"/>
                <w:sz w:val="24"/>
                <w:szCs w:val="24"/>
                <w:lang w:eastAsia="ru-RU"/>
              </w:rPr>
              <w:t xml:space="preserve">Бахмутський р-н, м. Сіверськ, </w:t>
            </w:r>
          </w:p>
          <w:p w14:paraId="3432373C" w14:textId="77777777" w:rsidR="007B4179" w:rsidRPr="007B4179" w:rsidRDefault="007B4179" w:rsidP="007B4179">
            <w:pPr>
              <w:widowControl w:val="0"/>
              <w:tabs>
                <w:tab w:val="left" w:pos="426"/>
              </w:tabs>
              <w:spacing w:before="0" w:after="0" w:line="256" w:lineRule="auto"/>
              <w:rPr>
                <w:rFonts w:ascii="Times New Roman" w:eastAsia="Times New Roman" w:hAnsi="Times New Roman" w:cs="Times New Roman"/>
                <w:color w:val="000000"/>
                <w:sz w:val="24"/>
                <w:szCs w:val="24"/>
                <w:lang w:eastAsia="ru-RU"/>
              </w:rPr>
            </w:pPr>
            <w:r w:rsidRPr="007B4179">
              <w:rPr>
                <w:rFonts w:ascii="Times New Roman" w:eastAsia="Times New Roman" w:hAnsi="Times New Roman" w:cs="Times New Roman"/>
                <w:color w:val="000000"/>
                <w:sz w:val="24"/>
                <w:szCs w:val="24"/>
                <w:lang w:eastAsia="ru-RU"/>
              </w:rPr>
              <w:t>вул. Центральна, буд. 8</w:t>
            </w:r>
          </w:p>
          <w:p w14:paraId="057DCE5E"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Реквізити для сплати орендної плати за землю: UA_____________________________</w:t>
            </w:r>
          </w:p>
          <w:p w14:paraId="4662B042"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(для юридичних осіб), код доходу 18010600</w:t>
            </w:r>
          </w:p>
          <w:p w14:paraId="5310B216"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п/р IBAN UA___________________________</w:t>
            </w:r>
          </w:p>
          <w:p w14:paraId="428CD53A"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(для фізичних осіб), код доходу 18010900</w:t>
            </w:r>
          </w:p>
          <w:p w14:paraId="2FDCE6BE"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Казначейство України (ЕАП), </w:t>
            </w:r>
          </w:p>
          <w:p w14:paraId="488CC43D"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МФО 899998, </w:t>
            </w:r>
          </w:p>
          <w:p w14:paraId="5B51415C"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 xml:space="preserve">ЄДРПОУ отримувача коштів </w:t>
            </w:r>
          </w:p>
          <w:p w14:paraId="57454129" w14:textId="77777777" w:rsidR="007B4179" w:rsidRPr="007B4179" w:rsidRDefault="007B4179" w:rsidP="007B4179">
            <w:pPr>
              <w:spacing w:before="0" w:after="0" w:line="256" w:lineRule="auto"/>
              <w:rPr>
                <w:rFonts w:ascii="Times New Roman" w:eastAsia="Times New Roman" w:hAnsi="Times New Roman" w:cs="Times New Roman"/>
                <w:sz w:val="24"/>
                <w:szCs w:val="24"/>
                <w:lang w:eastAsia="uk-UA"/>
              </w:rPr>
            </w:pPr>
            <w:r w:rsidRPr="007B4179">
              <w:rPr>
                <w:rFonts w:ascii="Times New Roman" w:eastAsia="Times New Roman" w:hAnsi="Times New Roman" w:cs="Times New Roman"/>
                <w:sz w:val="24"/>
                <w:szCs w:val="24"/>
                <w:lang w:eastAsia="uk-UA"/>
              </w:rPr>
              <w:t>Отримувач коштів:</w:t>
            </w:r>
          </w:p>
        </w:tc>
        <w:tc>
          <w:tcPr>
            <w:tcW w:w="4928" w:type="dxa"/>
            <w:hideMark/>
          </w:tcPr>
          <w:p w14:paraId="16E19A76" w14:textId="77777777" w:rsidR="007B4179" w:rsidRPr="007B4179" w:rsidRDefault="007B4179" w:rsidP="007B4179">
            <w:pPr>
              <w:spacing w:before="0" w:after="0" w:line="256" w:lineRule="auto"/>
              <w:ind w:left="360" w:right="99"/>
              <w:jc w:val="center"/>
              <w:rPr>
                <w:rFonts w:ascii="Times New Roman" w:eastAsia="Times New Roman" w:hAnsi="Times New Roman" w:cs="Times New Roman"/>
                <w:b/>
                <w:sz w:val="24"/>
                <w:szCs w:val="24"/>
                <w:lang w:eastAsia="uk-UA"/>
              </w:rPr>
            </w:pPr>
            <w:r w:rsidRPr="007B4179">
              <w:rPr>
                <w:rFonts w:ascii="Times New Roman" w:eastAsia="Times New Roman" w:hAnsi="Times New Roman" w:cs="Times New Roman"/>
                <w:b/>
                <w:sz w:val="24"/>
                <w:szCs w:val="24"/>
                <w:lang w:eastAsia="uk-UA"/>
              </w:rPr>
              <w:t>ПРИЙНЯВ</w:t>
            </w:r>
          </w:p>
          <w:p w14:paraId="67EF6F2A" w14:textId="77777777" w:rsidR="007B4179" w:rsidRPr="007B4179" w:rsidRDefault="007B4179" w:rsidP="007B4179">
            <w:pPr>
              <w:spacing w:before="0" w:after="0" w:line="256" w:lineRule="auto"/>
              <w:ind w:left="360" w:right="99"/>
              <w:jc w:val="center"/>
              <w:rPr>
                <w:rFonts w:ascii="Times New Roman" w:eastAsia="Times New Roman" w:hAnsi="Times New Roman" w:cs="Times New Roman"/>
                <w:b/>
                <w:sz w:val="24"/>
                <w:szCs w:val="24"/>
                <w:lang w:eastAsia="uk-UA"/>
              </w:rPr>
            </w:pPr>
            <w:r w:rsidRPr="007B4179">
              <w:rPr>
                <w:rFonts w:ascii="Times New Roman" w:eastAsia="Times New Roman" w:hAnsi="Times New Roman" w:cs="Times New Roman"/>
                <w:b/>
                <w:sz w:val="24"/>
                <w:szCs w:val="24"/>
                <w:lang w:eastAsia="uk-UA"/>
              </w:rPr>
              <w:t>Від «Орендаря»</w:t>
            </w:r>
          </w:p>
        </w:tc>
      </w:tr>
    </w:tbl>
    <w:p w14:paraId="7E22D2D2" w14:textId="77777777" w:rsidR="007B4179" w:rsidRPr="007B4179" w:rsidRDefault="007B4179" w:rsidP="007B4179">
      <w:pPr>
        <w:spacing w:before="0" w:after="0" w:line="240" w:lineRule="auto"/>
        <w:jc w:val="center"/>
        <w:rPr>
          <w:rFonts w:ascii="Times New Roman" w:eastAsia="Times New Roman" w:hAnsi="Times New Roman" w:cs="Times New Roman"/>
          <w:b/>
          <w:color w:val="000000"/>
          <w:sz w:val="24"/>
          <w:szCs w:val="24"/>
          <w:lang w:eastAsia="ru-RU"/>
        </w:rPr>
      </w:pPr>
      <w:r w:rsidRPr="007B4179">
        <w:rPr>
          <w:rFonts w:ascii="Times New Roman" w:eastAsia="Times New Roman" w:hAnsi="Times New Roman" w:cs="Times New Roman"/>
          <w:b/>
          <w:color w:val="000000"/>
          <w:sz w:val="24"/>
          <w:szCs w:val="24"/>
          <w:lang w:eastAsia="uk-UA"/>
        </w:rPr>
        <w:t>Підписи сторін</w:t>
      </w:r>
    </w:p>
    <w:p w14:paraId="18FEC9E9" w14:textId="77777777" w:rsidR="007B4179" w:rsidRPr="007B4179" w:rsidRDefault="007B4179" w:rsidP="007B4179">
      <w:pPr>
        <w:spacing w:before="0" w:after="0" w:line="240" w:lineRule="auto"/>
        <w:ind w:left="360" w:right="99"/>
        <w:jc w:val="both"/>
        <w:rPr>
          <w:rFonts w:ascii="Times New Roman" w:eastAsia="Times New Roman" w:hAnsi="Times New Roman" w:cs="Times New Roman"/>
          <w:b/>
          <w:color w:val="000000"/>
          <w:sz w:val="24"/>
          <w:szCs w:val="24"/>
          <w:lang w:eastAsia="uk-UA"/>
        </w:rPr>
      </w:pPr>
      <w:r w:rsidRPr="007B4179">
        <w:rPr>
          <w:rFonts w:ascii="Times New Roman" w:eastAsia="Times New Roman" w:hAnsi="Times New Roman" w:cs="Times New Roman"/>
          <w:b/>
          <w:color w:val="000000"/>
          <w:sz w:val="24"/>
          <w:szCs w:val="24"/>
          <w:lang w:eastAsia="uk-UA"/>
        </w:rPr>
        <w:t xml:space="preserve">ОРЕНДОДАВЕЦЬ                                                                          ОРЕНДАР  </w:t>
      </w:r>
    </w:p>
    <w:p w14:paraId="0194C0CC" w14:textId="77777777" w:rsidR="007B4179" w:rsidRPr="007B4179" w:rsidRDefault="007B4179" w:rsidP="007B4179">
      <w:pPr>
        <w:spacing w:before="0" w:after="0" w:line="240" w:lineRule="auto"/>
        <w:ind w:right="99"/>
        <w:jc w:val="both"/>
        <w:rPr>
          <w:rFonts w:ascii="Times New Roman" w:eastAsia="Times New Roman" w:hAnsi="Times New Roman" w:cs="Times New Roman"/>
          <w:color w:val="000000"/>
          <w:sz w:val="24"/>
          <w:szCs w:val="24"/>
          <w:lang w:eastAsia="uk-UA"/>
        </w:rPr>
      </w:pPr>
    </w:p>
    <w:p w14:paraId="42B4FAB8" w14:textId="77777777" w:rsidR="007B4179" w:rsidRPr="007B4179" w:rsidRDefault="007B4179" w:rsidP="007B4179">
      <w:pPr>
        <w:spacing w:before="0" w:after="0" w:line="240" w:lineRule="auto"/>
        <w:jc w:val="both"/>
        <w:rPr>
          <w:rFonts w:ascii="Times New Roman" w:eastAsia="Times New Roman" w:hAnsi="Times New Roman" w:cs="Times New Roman"/>
          <w:bCs/>
          <w:sz w:val="24"/>
          <w:szCs w:val="24"/>
          <w:lang w:eastAsia="uk-UA"/>
        </w:rPr>
      </w:pPr>
      <w:r w:rsidRPr="007B4179">
        <w:rPr>
          <w:rFonts w:ascii="Times New Roman" w:eastAsia="Times New Roman" w:hAnsi="Times New Roman" w:cs="Times New Roman"/>
          <w:sz w:val="24"/>
          <w:szCs w:val="24"/>
          <w:lang w:eastAsia="uk-UA"/>
        </w:rPr>
        <w:t xml:space="preserve">___________________ </w:t>
      </w:r>
      <w:r w:rsidRPr="007B4179">
        <w:rPr>
          <w:rFonts w:ascii="Times New Roman" w:eastAsia="Times New Roman" w:hAnsi="Times New Roman" w:cs="Times New Roman"/>
          <w:bCs/>
          <w:sz w:val="24"/>
          <w:szCs w:val="24"/>
          <w:lang w:eastAsia="uk-UA"/>
        </w:rPr>
        <w:t>Черняєв А.О.</w:t>
      </w:r>
      <w:r w:rsidRPr="007B4179">
        <w:rPr>
          <w:rFonts w:ascii="Times New Roman" w:eastAsia="Times New Roman" w:hAnsi="Times New Roman" w:cs="Times New Roman"/>
          <w:sz w:val="24"/>
          <w:szCs w:val="24"/>
          <w:lang w:eastAsia="uk-UA"/>
        </w:rPr>
        <w:t xml:space="preserve">                                </w:t>
      </w:r>
      <w:r w:rsidRPr="007B4179">
        <w:rPr>
          <w:rFonts w:ascii="Times New Roman" w:eastAsia="Times New Roman" w:hAnsi="Times New Roman" w:cs="Times New Roman"/>
          <w:color w:val="000000"/>
          <w:sz w:val="24"/>
          <w:szCs w:val="24"/>
          <w:lang w:eastAsia="uk-UA"/>
        </w:rPr>
        <w:t>_________________</w:t>
      </w:r>
      <w:r w:rsidRPr="007B4179">
        <w:rPr>
          <w:rFonts w:ascii="Times New Roman" w:eastAsia="Times New Roman" w:hAnsi="Times New Roman" w:cs="Times New Roman"/>
          <w:bCs/>
          <w:sz w:val="24"/>
          <w:szCs w:val="24"/>
          <w:lang w:eastAsia="uk-UA"/>
        </w:rPr>
        <w:t xml:space="preserve"> </w:t>
      </w:r>
    </w:p>
    <w:p w14:paraId="34034FEB" w14:textId="77777777" w:rsidR="007B4179" w:rsidRPr="007B4179" w:rsidRDefault="007B4179" w:rsidP="007B4179">
      <w:pPr>
        <w:spacing w:before="0" w:after="0" w:line="240" w:lineRule="auto"/>
        <w:ind w:right="99" w:hanging="720"/>
        <w:jc w:val="both"/>
        <w:rPr>
          <w:rFonts w:ascii="Times New Roman" w:eastAsia="Times New Roman" w:hAnsi="Times New Roman" w:cs="Times New Roman"/>
          <w:color w:val="000000"/>
          <w:sz w:val="24"/>
          <w:szCs w:val="24"/>
          <w:lang w:eastAsia="uk-UA"/>
        </w:rPr>
      </w:pPr>
      <w:r w:rsidRPr="007B4179">
        <w:rPr>
          <w:rFonts w:ascii="Times New Roman" w:eastAsia="Times New Roman" w:hAnsi="Times New Roman" w:cs="Times New Roman"/>
          <w:color w:val="000000"/>
          <w:sz w:val="24"/>
          <w:szCs w:val="24"/>
          <w:lang w:eastAsia="uk-UA"/>
        </w:rPr>
        <w:t xml:space="preserve">         МП                                                                                         </w:t>
      </w:r>
      <w:proofErr w:type="spellStart"/>
      <w:r w:rsidRPr="007B4179">
        <w:rPr>
          <w:rFonts w:ascii="Times New Roman" w:eastAsia="Times New Roman" w:hAnsi="Times New Roman" w:cs="Times New Roman"/>
          <w:color w:val="000000"/>
          <w:sz w:val="24"/>
          <w:szCs w:val="24"/>
          <w:lang w:eastAsia="uk-UA"/>
        </w:rPr>
        <w:t>МП</w:t>
      </w:r>
      <w:proofErr w:type="spellEnd"/>
      <w:r w:rsidRPr="007B4179">
        <w:rPr>
          <w:rFonts w:ascii="Times New Roman" w:eastAsia="Times New Roman" w:hAnsi="Times New Roman" w:cs="Times New Roman"/>
          <w:color w:val="000000"/>
          <w:sz w:val="24"/>
          <w:szCs w:val="24"/>
          <w:lang w:eastAsia="uk-UA"/>
        </w:rPr>
        <w:t xml:space="preserve">      </w:t>
      </w:r>
    </w:p>
    <w:p w14:paraId="7E1DBEF6" w14:textId="77777777" w:rsidR="007B4179" w:rsidRPr="007B4179" w:rsidRDefault="007B4179" w:rsidP="007B4179">
      <w:pPr>
        <w:spacing w:before="0" w:after="0" w:line="240" w:lineRule="auto"/>
        <w:ind w:right="99" w:hanging="720"/>
        <w:jc w:val="both"/>
        <w:rPr>
          <w:rFonts w:ascii="Times New Roman" w:eastAsia="Times New Roman" w:hAnsi="Times New Roman" w:cs="Times New Roman"/>
          <w:color w:val="000000"/>
          <w:sz w:val="24"/>
          <w:szCs w:val="24"/>
          <w:lang w:eastAsia="uk-UA"/>
        </w:rPr>
      </w:pPr>
    </w:p>
    <w:p w14:paraId="5633E657" w14:textId="77777777" w:rsidR="007B4179" w:rsidRPr="007B4179" w:rsidRDefault="007B4179" w:rsidP="007B4179">
      <w:pPr>
        <w:spacing w:before="0" w:after="0" w:line="240" w:lineRule="auto"/>
        <w:ind w:right="99" w:hanging="720"/>
        <w:jc w:val="both"/>
        <w:rPr>
          <w:rFonts w:ascii="Times New Roman" w:eastAsia="Times New Roman" w:hAnsi="Times New Roman" w:cs="Times New Roman"/>
          <w:color w:val="000000"/>
          <w:sz w:val="24"/>
          <w:szCs w:val="24"/>
          <w:lang w:eastAsia="uk-UA"/>
        </w:rPr>
      </w:pPr>
    </w:p>
    <w:p w14:paraId="201884EE" w14:textId="77777777" w:rsidR="007B4179" w:rsidRPr="007B4179" w:rsidRDefault="007B4179" w:rsidP="007B4179">
      <w:pPr>
        <w:spacing w:before="0" w:after="0" w:line="240" w:lineRule="auto"/>
        <w:ind w:right="99" w:hanging="720"/>
        <w:jc w:val="both"/>
        <w:rPr>
          <w:rFonts w:ascii="Times New Roman" w:eastAsia="Times New Roman" w:hAnsi="Times New Roman" w:cs="Times New Roman"/>
          <w:color w:val="000000"/>
          <w:sz w:val="24"/>
          <w:szCs w:val="24"/>
          <w:lang w:eastAsia="uk-UA"/>
        </w:rPr>
      </w:pPr>
    </w:p>
    <w:p w14:paraId="67B05276" w14:textId="77777777" w:rsidR="007B4179" w:rsidRPr="007B4179" w:rsidRDefault="007B4179" w:rsidP="007B4179">
      <w:pPr>
        <w:spacing w:before="0" w:after="0" w:line="240" w:lineRule="auto"/>
        <w:ind w:right="99" w:hanging="720"/>
        <w:jc w:val="center"/>
        <w:rPr>
          <w:rFonts w:ascii="Times New Roman" w:eastAsia="Times New Roman" w:hAnsi="Times New Roman" w:cs="Times New Roman"/>
          <w:b/>
          <w:sz w:val="24"/>
          <w:szCs w:val="24"/>
          <w:lang w:eastAsia="uk-UA"/>
        </w:rPr>
      </w:pPr>
      <w:r w:rsidRPr="007B4179">
        <w:rPr>
          <w:rFonts w:ascii="Times New Roman" w:eastAsia="Times New Roman" w:hAnsi="Times New Roman" w:cs="Times New Roman"/>
          <w:color w:val="000000"/>
          <w:sz w:val="24"/>
          <w:szCs w:val="24"/>
          <w:lang w:eastAsia="uk-UA"/>
        </w:rPr>
        <w:t>Секретар міської ради                                                    Тетяна ВОЛОШИНА</w:t>
      </w:r>
    </w:p>
    <w:p w14:paraId="725854F4" w14:textId="77777777" w:rsidR="007B4179" w:rsidRPr="007B4179" w:rsidRDefault="007B4179" w:rsidP="007B4179">
      <w:pPr>
        <w:spacing w:before="0" w:after="0" w:line="240" w:lineRule="auto"/>
        <w:rPr>
          <w:rFonts w:ascii="Times New Roman" w:eastAsia="Times New Roman" w:hAnsi="Times New Roman" w:cs="Times New Roman"/>
          <w:sz w:val="24"/>
          <w:szCs w:val="24"/>
          <w:lang w:eastAsia="uk-UA"/>
        </w:rPr>
      </w:pPr>
    </w:p>
    <w:p w14:paraId="2F22D132" w14:textId="65C02B60" w:rsidR="007B4179" w:rsidRDefault="007B4179" w:rsidP="008D04A2">
      <w:pPr>
        <w:spacing w:before="0" w:after="0" w:line="240" w:lineRule="auto"/>
      </w:pPr>
    </w:p>
    <w:p w14:paraId="184CF544" w14:textId="60BFB6CA" w:rsidR="007B4179" w:rsidRDefault="007B4179" w:rsidP="008D04A2">
      <w:pPr>
        <w:spacing w:before="0" w:after="0" w:line="240" w:lineRule="auto"/>
      </w:pPr>
    </w:p>
    <w:p w14:paraId="35D4471D" w14:textId="2BB8F44F" w:rsidR="00011F96" w:rsidRDefault="00011F96" w:rsidP="008D04A2">
      <w:pPr>
        <w:spacing w:before="0" w:after="0" w:line="240" w:lineRule="auto"/>
      </w:pPr>
    </w:p>
    <w:p w14:paraId="71814D31" w14:textId="087B507B" w:rsidR="00011F96" w:rsidRDefault="00011F96" w:rsidP="008D04A2">
      <w:pPr>
        <w:spacing w:before="0" w:after="0" w:line="240" w:lineRule="auto"/>
      </w:pPr>
    </w:p>
    <w:p w14:paraId="7DCB45F0" w14:textId="77777777" w:rsidR="00011F96" w:rsidRDefault="00011F96" w:rsidP="008D04A2">
      <w:pPr>
        <w:spacing w:before="0" w:after="0" w:line="240" w:lineRule="auto"/>
      </w:pPr>
    </w:p>
    <w:p w14:paraId="0CB73747" w14:textId="6BD05351" w:rsidR="007B4179" w:rsidRDefault="007B4179" w:rsidP="008D04A2">
      <w:pPr>
        <w:spacing w:before="0" w:after="0" w:line="240" w:lineRule="auto"/>
      </w:pPr>
    </w:p>
    <w:p w14:paraId="321930EE" w14:textId="7A46FE6C" w:rsidR="007B4179" w:rsidRDefault="007B4179" w:rsidP="008D04A2">
      <w:pPr>
        <w:spacing w:before="0" w:after="0" w:line="240" w:lineRule="auto"/>
      </w:pPr>
    </w:p>
    <w:p w14:paraId="109B675A" w14:textId="77777777" w:rsidR="00011F96" w:rsidRDefault="00011F96" w:rsidP="008D04A2">
      <w:pPr>
        <w:spacing w:before="0" w:after="0" w:line="240" w:lineRule="auto"/>
      </w:pPr>
    </w:p>
    <w:p w14:paraId="4C7F67AA" w14:textId="77777777" w:rsidR="007B4179" w:rsidRPr="007B4179" w:rsidRDefault="007B4179" w:rsidP="007B4179">
      <w:pPr>
        <w:spacing w:before="0" w:after="0" w:line="240" w:lineRule="auto"/>
        <w:ind w:hanging="13"/>
        <w:jc w:val="center"/>
        <w:rPr>
          <w:rFonts w:ascii="Times New Roman" w:eastAsia="Calibri" w:hAnsi="Times New Roman" w:cs="Times New Roman"/>
          <w:color w:val="FF0000"/>
          <w:szCs w:val="22"/>
          <w:lang w:eastAsia="ru-RU"/>
        </w:rPr>
      </w:pPr>
      <w:r w:rsidRPr="007B4179">
        <w:rPr>
          <w:rFonts w:ascii="Times New Roman" w:eastAsia="Calibri" w:hAnsi="Times New Roman" w:cs="Times New Roman"/>
          <w:color w:val="FF0000"/>
          <w:szCs w:val="22"/>
          <w:lang w:eastAsia="ru-RU"/>
        </w:rPr>
        <w:object w:dxaOrig="690" w:dyaOrig="870" w14:anchorId="59F2A3B6">
          <v:shape id="_x0000_i1079" type="#_x0000_t75" style="width:34.5pt;height:43.5pt" o:ole="" filled="t">
            <v:fill color2="black"/>
            <v:imagedata r:id="rId6" o:title=""/>
          </v:shape>
          <o:OLEObject Type="Embed" ProgID="Word.Picture.8" ShapeID="_x0000_i1079" DrawAspect="Content" ObjectID="_1697352206" r:id="rId80"/>
        </w:object>
      </w:r>
    </w:p>
    <w:p w14:paraId="4EB8C9D6" w14:textId="77777777" w:rsidR="007B4179" w:rsidRPr="007B4179" w:rsidRDefault="007B4179" w:rsidP="007B4179">
      <w:pPr>
        <w:spacing w:before="0" w:after="0" w:line="240" w:lineRule="auto"/>
        <w:ind w:hanging="13"/>
        <w:jc w:val="center"/>
        <w:rPr>
          <w:rFonts w:ascii="Times New Roman" w:eastAsia="Calibri" w:hAnsi="Times New Roman" w:cs="Times New Roman"/>
          <w:b/>
          <w:sz w:val="28"/>
          <w:szCs w:val="28"/>
          <w:lang w:eastAsia="ru-RU"/>
        </w:rPr>
      </w:pPr>
      <w:r w:rsidRPr="007B4179">
        <w:rPr>
          <w:rFonts w:ascii="Times New Roman" w:eastAsia="Calibri" w:hAnsi="Times New Roman" w:cs="Times New Roman"/>
          <w:b/>
          <w:sz w:val="28"/>
          <w:szCs w:val="28"/>
          <w:lang w:eastAsia="ru-RU"/>
        </w:rPr>
        <w:t>УКРАЇНА</w:t>
      </w:r>
    </w:p>
    <w:p w14:paraId="2223F1DB" w14:textId="77777777" w:rsidR="007B4179" w:rsidRPr="007B4179" w:rsidRDefault="007B4179" w:rsidP="007B4179">
      <w:pPr>
        <w:spacing w:before="0" w:after="0" w:line="240" w:lineRule="auto"/>
        <w:jc w:val="center"/>
        <w:rPr>
          <w:rFonts w:ascii="Times New Roman" w:eastAsia="Calibri" w:hAnsi="Times New Roman" w:cs="Times New Roman"/>
          <w:b/>
          <w:sz w:val="28"/>
          <w:szCs w:val="28"/>
          <w:lang w:eastAsia="ru-RU"/>
        </w:rPr>
      </w:pPr>
      <w:r w:rsidRPr="007B4179">
        <w:rPr>
          <w:rFonts w:ascii="Times New Roman" w:eastAsia="Calibri" w:hAnsi="Times New Roman" w:cs="Times New Roman"/>
          <w:b/>
          <w:sz w:val="28"/>
          <w:szCs w:val="28"/>
          <w:lang w:eastAsia="ru-RU"/>
        </w:rPr>
        <w:t xml:space="preserve">СІВЕРСЬКА  МІСЬКА  РАДА </w:t>
      </w:r>
    </w:p>
    <w:p w14:paraId="5802339A" w14:textId="77777777" w:rsidR="007B4179" w:rsidRPr="007B4179" w:rsidRDefault="007B4179" w:rsidP="007B4179">
      <w:pPr>
        <w:spacing w:before="0" w:after="0" w:line="240" w:lineRule="auto"/>
        <w:jc w:val="center"/>
        <w:rPr>
          <w:rFonts w:ascii="Times New Roman" w:eastAsia="Calibri" w:hAnsi="Times New Roman" w:cs="Times New Roman"/>
          <w:b/>
          <w:sz w:val="28"/>
          <w:szCs w:val="28"/>
          <w:lang w:eastAsia="ru-RU"/>
        </w:rPr>
      </w:pPr>
      <w:r w:rsidRPr="007B4179">
        <w:rPr>
          <w:rFonts w:ascii="Times New Roman" w:eastAsia="Calibri" w:hAnsi="Times New Roman" w:cs="Times New Roman"/>
          <w:b/>
          <w:sz w:val="28"/>
          <w:szCs w:val="28"/>
          <w:lang w:eastAsia="ru-RU"/>
        </w:rPr>
        <w:t>БАХМУТСЬКОГО  РАЙОНУ  ДОНЕЦЬКОЇ ОБЛАСТІ</w:t>
      </w:r>
    </w:p>
    <w:p w14:paraId="67827B00" w14:textId="77777777" w:rsidR="007B4179" w:rsidRPr="007B4179" w:rsidRDefault="007B4179" w:rsidP="007B4179">
      <w:pPr>
        <w:spacing w:before="0" w:after="0" w:line="240" w:lineRule="auto"/>
        <w:jc w:val="center"/>
        <w:rPr>
          <w:rFonts w:ascii="Times New Roman" w:eastAsia="Calibri" w:hAnsi="Times New Roman" w:cs="Times New Roman"/>
          <w:b/>
          <w:sz w:val="28"/>
          <w:szCs w:val="28"/>
          <w:lang w:eastAsia="ru-RU"/>
        </w:rPr>
      </w:pPr>
    </w:p>
    <w:p w14:paraId="13B5A9F6" w14:textId="77777777" w:rsidR="007B4179" w:rsidRPr="007B4179" w:rsidRDefault="007B4179" w:rsidP="007B4179">
      <w:pPr>
        <w:spacing w:before="0" w:after="0" w:line="240" w:lineRule="auto"/>
        <w:jc w:val="center"/>
        <w:rPr>
          <w:rFonts w:ascii="Times New Roman" w:eastAsia="Calibri" w:hAnsi="Times New Roman" w:cs="Times New Roman"/>
          <w:b/>
          <w:i/>
          <w:sz w:val="28"/>
          <w:szCs w:val="28"/>
          <w:lang w:eastAsia="ru-RU"/>
        </w:rPr>
      </w:pPr>
      <w:r w:rsidRPr="007B4179">
        <w:rPr>
          <w:rFonts w:ascii="Times New Roman" w:eastAsia="Calibri" w:hAnsi="Times New Roman" w:cs="Times New Roman"/>
          <w:sz w:val="28"/>
          <w:szCs w:val="28"/>
          <w:lang w:eastAsia="ru-RU"/>
        </w:rPr>
        <w:t xml:space="preserve"> </w:t>
      </w:r>
      <w:r w:rsidRPr="007B4179">
        <w:rPr>
          <w:rFonts w:ascii="Times New Roman" w:eastAsia="Calibri" w:hAnsi="Times New Roman" w:cs="Times New Roman"/>
          <w:b/>
          <w:sz w:val="28"/>
          <w:szCs w:val="28"/>
          <w:lang w:eastAsia="ru-RU"/>
        </w:rPr>
        <w:t xml:space="preserve">Р І Ш Е Н </w:t>
      </w:r>
      <w:proofErr w:type="spellStart"/>
      <w:r w:rsidRPr="007B4179">
        <w:rPr>
          <w:rFonts w:ascii="Times New Roman" w:eastAsia="Calibri" w:hAnsi="Times New Roman" w:cs="Times New Roman"/>
          <w:b/>
          <w:sz w:val="28"/>
          <w:szCs w:val="28"/>
          <w:lang w:eastAsia="ru-RU"/>
        </w:rPr>
        <w:t>Н</w:t>
      </w:r>
      <w:proofErr w:type="spellEnd"/>
      <w:r w:rsidRPr="007B4179">
        <w:rPr>
          <w:rFonts w:ascii="Times New Roman" w:eastAsia="Calibri" w:hAnsi="Times New Roman" w:cs="Times New Roman"/>
          <w:b/>
          <w:sz w:val="28"/>
          <w:szCs w:val="28"/>
          <w:lang w:eastAsia="ru-RU"/>
        </w:rPr>
        <w:t xml:space="preserve"> Я</w:t>
      </w:r>
    </w:p>
    <w:p w14:paraId="3B45F89E" w14:textId="77777777" w:rsidR="007B4179" w:rsidRPr="007B4179" w:rsidRDefault="007B4179" w:rsidP="007B4179">
      <w:pPr>
        <w:spacing w:before="0"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11F96" w:rsidRPr="007B4179" w14:paraId="069B0CB3" w14:textId="77777777" w:rsidTr="00F67289">
        <w:trPr>
          <w:trHeight w:val="184"/>
          <w:jc w:val="center"/>
        </w:trPr>
        <w:tc>
          <w:tcPr>
            <w:tcW w:w="3095" w:type="dxa"/>
            <w:hideMark/>
          </w:tcPr>
          <w:p w14:paraId="065F8C5C" w14:textId="03F4B6CF" w:rsidR="00011F96" w:rsidRPr="007B4179" w:rsidRDefault="00011F96" w:rsidP="00011F96">
            <w:pPr>
              <w:widowControl w:val="0"/>
              <w:tabs>
                <w:tab w:val="left" w:pos="4680"/>
                <w:tab w:val="left" w:pos="6804"/>
              </w:tabs>
              <w:suppressAutoHyphens/>
              <w:spacing w:before="0" w:after="0"/>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21.10.2021</w:t>
            </w:r>
          </w:p>
        </w:tc>
        <w:tc>
          <w:tcPr>
            <w:tcW w:w="3096" w:type="dxa"/>
            <w:hideMark/>
          </w:tcPr>
          <w:p w14:paraId="1A98596D" w14:textId="05DC87E7" w:rsidR="00011F96" w:rsidRPr="007B4179" w:rsidRDefault="00011F96" w:rsidP="00011F96">
            <w:pPr>
              <w:widowControl w:val="0"/>
              <w:tabs>
                <w:tab w:val="left" w:pos="4680"/>
                <w:tab w:val="left" w:pos="6804"/>
              </w:tabs>
              <w:suppressAutoHyphens/>
              <w:spacing w:before="0" w:after="0"/>
              <w:jc w:val="center"/>
              <w:rPr>
                <w:rFonts w:ascii="Times New Roman" w:eastAsia="Calibri" w:hAnsi="Times New Roman" w:cs="Times New Roman"/>
                <w:kern w:val="2"/>
                <w:sz w:val="26"/>
                <w:szCs w:val="26"/>
                <w:lang w:eastAsia="ar-SA"/>
              </w:rPr>
            </w:pPr>
            <w:r w:rsidRPr="002E7AC5">
              <w:rPr>
                <w:rFonts w:ascii="Times New Roman" w:eastAsia="Calibri" w:hAnsi="Times New Roman" w:cs="Times New Roman"/>
                <w:kern w:val="2"/>
                <w:sz w:val="26"/>
                <w:szCs w:val="26"/>
                <w:lang w:eastAsia="ar-SA"/>
              </w:rPr>
              <w:t>Сіверськ</w:t>
            </w:r>
          </w:p>
        </w:tc>
        <w:tc>
          <w:tcPr>
            <w:tcW w:w="3096" w:type="dxa"/>
            <w:hideMark/>
          </w:tcPr>
          <w:p w14:paraId="61AB6052" w14:textId="74A9BF65" w:rsidR="00011F96" w:rsidRPr="007B4179" w:rsidRDefault="00011F96" w:rsidP="00011F96">
            <w:pPr>
              <w:widowControl w:val="0"/>
              <w:tabs>
                <w:tab w:val="left" w:pos="4680"/>
                <w:tab w:val="left" w:pos="6804"/>
              </w:tabs>
              <w:suppressAutoHyphens/>
              <w:spacing w:before="0" w:after="0"/>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  №8/18 - 377</w:t>
            </w:r>
          </w:p>
        </w:tc>
      </w:tr>
    </w:tbl>
    <w:p w14:paraId="0542D984" w14:textId="77777777" w:rsidR="007B4179" w:rsidRPr="007B4179" w:rsidRDefault="007B4179" w:rsidP="007B4179">
      <w:pPr>
        <w:spacing w:before="0" w:after="160" w:line="254" w:lineRule="auto"/>
        <w:contextualSpacing/>
        <w:rPr>
          <w:rFonts w:ascii="Times New Roman" w:eastAsia="Calibri" w:hAnsi="Times New Roman" w:cs="Times New Roman"/>
          <w:sz w:val="26"/>
          <w:szCs w:val="26"/>
        </w:rPr>
      </w:pPr>
    </w:p>
    <w:p w14:paraId="709F500D" w14:textId="77777777" w:rsidR="007B4179" w:rsidRPr="007B4179" w:rsidRDefault="007B4179" w:rsidP="007B4179">
      <w:pPr>
        <w:suppressAutoHyphens/>
        <w:spacing w:before="0" w:after="0" w:line="240" w:lineRule="auto"/>
        <w:rPr>
          <w:rFonts w:ascii="Times New Roman" w:eastAsia="Times New Roman" w:hAnsi="Times New Roman" w:cs="Times New Roman"/>
          <w:sz w:val="28"/>
          <w:szCs w:val="28"/>
          <w:lang w:eastAsia="ar-SA"/>
        </w:rPr>
      </w:pPr>
      <w:bookmarkStart w:id="158" w:name="_Hlk31123566"/>
      <w:r w:rsidRPr="007B4179">
        <w:rPr>
          <w:rFonts w:ascii="Times New Roman" w:eastAsia="Times New Roman" w:hAnsi="Times New Roman" w:cs="Times New Roman"/>
          <w:sz w:val="28"/>
          <w:szCs w:val="28"/>
          <w:lang w:eastAsia="ar-SA"/>
        </w:rPr>
        <w:t xml:space="preserve">Про преміювання </w:t>
      </w:r>
    </w:p>
    <w:p w14:paraId="2ACEFE48" w14:textId="77777777" w:rsidR="007B4179" w:rsidRPr="007B4179" w:rsidRDefault="007B4179" w:rsidP="007B4179">
      <w:pPr>
        <w:tabs>
          <w:tab w:val="left" w:pos="1035"/>
        </w:tabs>
        <w:suppressAutoHyphens/>
        <w:spacing w:before="0" w:after="0" w:line="240" w:lineRule="auto"/>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ab/>
      </w:r>
    </w:p>
    <w:p w14:paraId="61FDD7DC" w14:textId="77777777" w:rsidR="007B4179" w:rsidRPr="007B4179" w:rsidRDefault="007B4179" w:rsidP="007B4179">
      <w:pPr>
        <w:suppressAutoHyphens/>
        <w:spacing w:before="0" w:after="0" w:line="240" w:lineRule="auto"/>
        <w:jc w:val="both"/>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624F0C9B" w14:textId="77777777" w:rsidR="007B4179" w:rsidRPr="007B4179" w:rsidRDefault="007B4179" w:rsidP="007B4179">
      <w:pPr>
        <w:tabs>
          <w:tab w:val="left" w:pos="1935"/>
        </w:tabs>
        <w:suppressAutoHyphens/>
        <w:spacing w:before="0" w:after="0" w:line="240" w:lineRule="auto"/>
        <w:jc w:val="both"/>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ab/>
      </w:r>
    </w:p>
    <w:p w14:paraId="0DA36F8D" w14:textId="77777777" w:rsidR="007B4179" w:rsidRPr="007B4179" w:rsidRDefault="007B4179" w:rsidP="007B4179">
      <w:pPr>
        <w:suppressAutoHyphens/>
        <w:spacing w:before="0" w:after="0" w:line="240" w:lineRule="auto"/>
        <w:jc w:val="both"/>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ВИРІШИЛА:</w:t>
      </w:r>
    </w:p>
    <w:p w14:paraId="51FB3483" w14:textId="77777777" w:rsidR="007B4179" w:rsidRPr="007B4179" w:rsidRDefault="007B4179" w:rsidP="007B4179">
      <w:pPr>
        <w:suppressAutoHyphens/>
        <w:spacing w:before="0" w:after="0" w:line="240" w:lineRule="auto"/>
        <w:jc w:val="both"/>
        <w:rPr>
          <w:rFonts w:ascii="Times New Roman" w:eastAsia="Times New Roman" w:hAnsi="Times New Roman" w:cs="Times New Roman"/>
          <w:sz w:val="28"/>
          <w:szCs w:val="28"/>
          <w:lang w:eastAsia="ar-SA"/>
        </w:rPr>
      </w:pPr>
    </w:p>
    <w:p w14:paraId="2D1A5996" w14:textId="77777777" w:rsidR="007B4179" w:rsidRPr="007B4179" w:rsidRDefault="007B4179" w:rsidP="007B4179">
      <w:pPr>
        <w:suppressAutoHyphens/>
        <w:spacing w:before="0" w:after="0" w:line="240" w:lineRule="auto"/>
        <w:ind w:firstLine="708"/>
        <w:jc w:val="both"/>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 xml:space="preserve">1. Преміювати міського голову </w:t>
      </w:r>
      <w:bookmarkStart w:id="159" w:name="_Hlk59451413"/>
      <w:r w:rsidRPr="007B4179">
        <w:rPr>
          <w:rFonts w:ascii="Times New Roman" w:eastAsia="Times New Roman" w:hAnsi="Times New Roman" w:cs="Times New Roman"/>
          <w:sz w:val="28"/>
          <w:szCs w:val="28"/>
          <w:lang w:eastAsia="ar-SA"/>
        </w:rPr>
        <w:t xml:space="preserve">Черняєва Андрія Олександровича </w:t>
      </w:r>
      <w:bookmarkEnd w:id="159"/>
      <w:r w:rsidRPr="007B4179">
        <w:rPr>
          <w:rFonts w:ascii="Times New Roman" w:eastAsia="Times New Roman" w:hAnsi="Times New Roman" w:cs="Times New Roman"/>
          <w:sz w:val="28"/>
          <w:szCs w:val="28"/>
          <w:lang w:eastAsia="ar-SA"/>
        </w:rPr>
        <w:t>за результатами роботи і фактично відпрацьований час:</w:t>
      </w:r>
    </w:p>
    <w:p w14:paraId="66EB9AB8" w14:textId="77777777" w:rsidR="007B4179" w:rsidRPr="007B4179" w:rsidRDefault="007B4179" w:rsidP="007B4179">
      <w:pPr>
        <w:tabs>
          <w:tab w:val="left" w:pos="3750"/>
        </w:tabs>
        <w:suppressAutoHyphens/>
        <w:spacing w:before="0" w:after="0" w:line="240" w:lineRule="auto"/>
        <w:jc w:val="both"/>
        <w:rPr>
          <w:rFonts w:ascii="Times New Roman" w:eastAsia="Times New Roman" w:hAnsi="Times New Roman" w:cs="Times New Roman"/>
          <w:sz w:val="28"/>
          <w:szCs w:val="28"/>
          <w:lang w:val="ru-RU" w:eastAsia="ar-SA"/>
        </w:rPr>
      </w:pPr>
      <w:r w:rsidRPr="007B4179">
        <w:rPr>
          <w:rFonts w:ascii="Times New Roman" w:eastAsia="Times New Roman" w:hAnsi="Times New Roman" w:cs="Times New Roman"/>
          <w:sz w:val="28"/>
          <w:szCs w:val="28"/>
          <w:lang w:eastAsia="ar-SA"/>
        </w:rPr>
        <w:tab/>
      </w:r>
    </w:p>
    <w:p w14:paraId="779B6CC4" w14:textId="77777777" w:rsidR="007B4179" w:rsidRPr="007B4179" w:rsidRDefault="007B4179" w:rsidP="007B4179">
      <w:pPr>
        <w:suppressAutoHyphens/>
        <w:spacing w:before="0" w:after="0" w:line="240" w:lineRule="auto"/>
        <w:ind w:firstLine="708"/>
        <w:jc w:val="both"/>
        <w:rPr>
          <w:rFonts w:ascii="Times New Roman" w:eastAsia="Times New Roman" w:hAnsi="Times New Roman" w:cs="Times New Roman"/>
          <w:sz w:val="28"/>
          <w:szCs w:val="28"/>
          <w:lang w:eastAsia="ar-SA"/>
        </w:rPr>
      </w:pPr>
      <w:bookmarkStart w:id="160" w:name="_Hlk80003175"/>
      <w:r w:rsidRPr="007B4179">
        <w:rPr>
          <w:rFonts w:ascii="Times New Roman" w:eastAsia="Times New Roman" w:hAnsi="Times New Roman" w:cs="Times New Roman"/>
          <w:sz w:val="28"/>
          <w:szCs w:val="28"/>
          <w:lang w:eastAsia="ar-SA"/>
        </w:rPr>
        <w:t>- за вересень 2021 року у розмірі 10 % посадового окладу;</w:t>
      </w:r>
    </w:p>
    <w:p w14:paraId="20A898EF" w14:textId="77777777" w:rsidR="007B4179" w:rsidRPr="007B4179" w:rsidRDefault="007B4179" w:rsidP="007B4179">
      <w:pPr>
        <w:suppressAutoHyphens/>
        <w:spacing w:before="0" w:after="0" w:line="240" w:lineRule="auto"/>
        <w:ind w:firstLine="708"/>
        <w:jc w:val="both"/>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 за жовтень 2021 року у розмірі 10 % посадового окладу;</w:t>
      </w:r>
    </w:p>
    <w:bookmarkEnd w:id="160"/>
    <w:p w14:paraId="7EFFDADE" w14:textId="77777777" w:rsidR="007B4179" w:rsidRPr="007B4179" w:rsidRDefault="007B4179" w:rsidP="007B4179">
      <w:pPr>
        <w:suppressAutoHyphens/>
        <w:spacing w:before="0" w:after="0" w:line="240" w:lineRule="auto"/>
        <w:jc w:val="both"/>
        <w:rPr>
          <w:rFonts w:ascii="Times New Roman" w:eastAsia="Times New Roman" w:hAnsi="Times New Roman" w:cs="Times New Roman"/>
          <w:sz w:val="28"/>
          <w:szCs w:val="28"/>
          <w:lang w:eastAsia="ar-SA"/>
        </w:rPr>
      </w:pPr>
    </w:p>
    <w:p w14:paraId="387C72E1" w14:textId="77777777" w:rsidR="007B4179" w:rsidRPr="007B4179" w:rsidRDefault="007B4179" w:rsidP="007B4179">
      <w:pPr>
        <w:suppressAutoHyphens/>
        <w:spacing w:before="0" w:after="0" w:line="240" w:lineRule="auto"/>
        <w:ind w:firstLine="708"/>
        <w:jc w:val="both"/>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2021 рік.</w:t>
      </w:r>
    </w:p>
    <w:p w14:paraId="195001E0" w14:textId="77777777" w:rsidR="007B4179" w:rsidRPr="007B4179" w:rsidRDefault="007B4179" w:rsidP="007B4179">
      <w:pPr>
        <w:suppressAutoHyphens/>
        <w:spacing w:before="0" w:after="0" w:line="240" w:lineRule="auto"/>
        <w:ind w:firstLine="708"/>
        <w:jc w:val="both"/>
        <w:rPr>
          <w:rFonts w:ascii="Times New Roman" w:eastAsia="Times New Roman" w:hAnsi="Times New Roman" w:cs="Times New Roman"/>
          <w:sz w:val="28"/>
          <w:szCs w:val="28"/>
          <w:lang w:eastAsia="ar-SA"/>
        </w:rPr>
      </w:pPr>
    </w:p>
    <w:p w14:paraId="2D64A393" w14:textId="77777777" w:rsidR="007B4179" w:rsidRPr="007B4179" w:rsidRDefault="007B4179" w:rsidP="007B4179">
      <w:pPr>
        <w:suppressAutoHyphens/>
        <w:spacing w:before="0" w:after="0" w:line="240" w:lineRule="auto"/>
        <w:ind w:firstLine="708"/>
        <w:jc w:val="both"/>
        <w:rPr>
          <w:rFonts w:ascii="Times New Roman" w:eastAsia="Times New Roman" w:hAnsi="Times New Roman" w:cs="Times New Roman"/>
          <w:sz w:val="28"/>
          <w:szCs w:val="28"/>
          <w:lang w:eastAsia="ar-SA"/>
        </w:rPr>
      </w:pPr>
      <w:r w:rsidRPr="007B4179">
        <w:rPr>
          <w:rFonts w:ascii="Times New Roman" w:eastAsia="Times New Roman" w:hAnsi="Times New Roman" w:cs="Times New Roman"/>
          <w:sz w:val="28"/>
          <w:szCs w:val="28"/>
          <w:lang w:eastAsia="ar-SA"/>
        </w:rPr>
        <w:t xml:space="preserve">3. Контроль за виконанням даного рішення покласти на постійну комісію з питань </w:t>
      </w:r>
      <w:r w:rsidRPr="007B4179">
        <w:rPr>
          <w:rFonts w:ascii="Times New Roman" w:eastAsia="Times New Roman" w:hAnsi="Times New Roman" w:cs="Times New Roman"/>
          <w:bCs/>
          <w:color w:val="000000"/>
          <w:sz w:val="28"/>
          <w:szCs w:val="28"/>
          <w:lang w:eastAsia="ar-SA"/>
        </w:rPr>
        <w:t>економічної та інвестиційної політики, бюджету, фінансів</w:t>
      </w:r>
      <w:r w:rsidRPr="007B4179">
        <w:rPr>
          <w:rFonts w:ascii="Times New Roman" w:eastAsia="Times New Roman" w:hAnsi="Times New Roman" w:cs="Times New Roman"/>
          <w:sz w:val="28"/>
          <w:szCs w:val="28"/>
          <w:lang w:eastAsia="ar-SA"/>
        </w:rPr>
        <w:t xml:space="preserve"> (</w:t>
      </w:r>
      <w:bookmarkStart w:id="161" w:name="_Hlk59451494"/>
      <w:r w:rsidRPr="007B4179">
        <w:rPr>
          <w:rFonts w:ascii="Times New Roman" w:eastAsia="Times New Roman" w:hAnsi="Times New Roman" w:cs="Times New Roman"/>
          <w:sz w:val="28"/>
          <w:szCs w:val="28"/>
          <w:lang w:eastAsia="ar-SA"/>
        </w:rPr>
        <w:t>Зозуля</w:t>
      </w:r>
      <w:bookmarkEnd w:id="161"/>
      <w:r w:rsidRPr="007B4179">
        <w:rPr>
          <w:rFonts w:ascii="Times New Roman" w:eastAsia="Times New Roman" w:hAnsi="Times New Roman" w:cs="Times New Roman"/>
          <w:sz w:val="28"/>
          <w:szCs w:val="28"/>
          <w:lang w:eastAsia="ar-SA"/>
        </w:rPr>
        <w:t>).</w:t>
      </w:r>
    </w:p>
    <w:p w14:paraId="08E416E5" w14:textId="77777777" w:rsidR="007B4179" w:rsidRPr="007B4179" w:rsidRDefault="007B4179" w:rsidP="007B4179">
      <w:pPr>
        <w:suppressAutoHyphens/>
        <w:spacing w:before="0" w:after="0" w:line="240" w:lineRule="auto"/>
        <w:jc w:val="both"/>
        <w:rPr>
          <w:rFonts w:ascii="Times New Roman" w:eastAsia="Times New Roman" w:hAnsi="Times New Roman" w:cs="Times New Roman"/>
          <w:sz w:val="28"/>
          <w:szCs w:val="28"/>
          <w:lang w:eastAsia="ar-SA"/>
        </w:rPr>
      </w:pPr>
    </w:p>
    <w:p w14:paraId="314F1686" w14:textId="77777777" w:rsidR="007B4179" w:rsidRPr="007B4179" w:rsidRDefault="007B4179" w:rsidP="007B4179">
      <w:pPr>
        <w:suppressAutoHyphens/>
        <w:spacing w:before="0" w:after="0" w:line="240" w:lineRule="auto"/>
        <w:jc w:val="both"/>
        <w:rPr>
          <w:rFonts w:ascii="Times New Roman" w:eastAsia="Times New Roman" w:hAnsi="Times New Roman" w:cs="Times New Roman"/>
          <w:sz w:val="28"/>
          <w:szCs w:val="28"/>
          <w:lang w:eastAsia="ar-SA"/>
        </w:rPr>
      </w:pPr>
    </w:p>
    <w:p w14:paraId="421FE986" w14:textId="77777777" w:rsidR="007B4179" w:rsidRPr="007B4179" w:rsidRDefault="007B4179" w:rsidP="007B4179">
      <w:pPr>
        <w:suppressAutoHyphens/>
        <w:spacing w:before="0" w:after="0" w:line="240" w:lineRule="auto"/>
        <w:jc w:val="both"/>
        <w:rPr>
          <w:rFonts w:ascii="Times New Roman" w:eastAsia="Times New Roman" w:hAnsi="Times New Roman" w:cs="Times New Roman"/>
          <w:sz w:val="28"/>
          <w:szCs w:val="28"/>
          <w:lang w:val="ru-RU" w:eastAsia="ar-SA"/>
        </w:rPr>
      </w:pPr>
      <w:r w:rsidRPr="007B4179">
        <w:rPr>
          <w:rFonts w:ascii="Times New Roman" w:eastAsia="Times New Roman" w:hAnsi="Times New Roman" w:cs="Times New Roman"/>
          <w:sz w:val="28"/>
          <w:szCs w:val="28"/>
          <w:lang w:eastAsia="ar-SA"/>
        </w:rPr>
        <w:t xml:space="preserve">Міський голова                                                                          </w:t>
      </w:r>
      <w:bookmarkStart w:id="162" w:name="_Hlk59451525"/>
      <w:r w:rsidRPr="007B4179">
        <w:rPr>
          <w:rFonts w:ascii="Times New Roman" w:eastAsia="Times New Roman" w:hAnsi="Times New Roman" w:cs="Times New Roman"/>
          <w:sz w:val="28"/>
          <w:szCs w:val="28"/>
          <w:lang w:eastAsia="ar-SA"/>
        </w:rPr>
        <w:t>А</w:t>
      </w:r>
      <w:bookmarkEnd w:id="158"/>
      <w:bookmarkEnd w:id="162"/>
      <w:r w:rsidRPr="007B4179">
        <w:rPr>
          <w:rFonts w:ascii="Times New Roman" w:eastAsia="Times New Roman" w:hAnsi="Times New Roman" w:cs="Times New Roman"/>
          <w:sz w:val="28"/>
          <w:szCs w:val="28"/>
          <w:lang w:eastAsia="ar-SA"/>
        </w:rPr>
        <w:t>ндрій ЧЕРНЯЄВ</w:t>
      </w:r>
    </w:p>
    <w:sectPr w:rsidR="007B4179" w:rsidRPr="007B4179" w:rsidSect="001356AE">
      <w:pgSz w:w="11906" w:h="16838"/>
      <w:pgMar w:top="284" w:right="849" w:bottom="85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panose1 w:val="00000000000000000000"/>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1"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2" w15:restartNumberingAfterBreak="0">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3" w15:restartNumberingAfterBreak="0">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5" w15:restartNumberingAfterBreak="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6" w15:restartNumberingAfterBreak="0">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7" w15:restartNumberingAfterBreak="0">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8" w15:restartNumberingAfterBreak="0">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1D577E3"/>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0" w15:restartNumberingAfterBreak="0">
    <w:nsid w:val="0272070C"/>
    <w:multiLevelType w:val="hybridMultilevel"/>
    <w:tmpl w:val="57D04DF2"/>
    <w:lvl w:ilvl="0" w:tplc="1DAE176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1" w15:restartNumberingAfterBreak="0">
    <w:nsid w:val="053E4300"/>
    <w:multiLevelType w:val="hybridMultilevel"/>
    <w:tmpl w:val="E926DAB2"/>
    <w:lvl w:ilvl="0" w:tplc="FFFFFFFF">
      <w:start w:val="1"/>
      <w:numFmt w:val="decimal"/>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12" w15:restartNumberingAfterBreak="0">
    <w:nsid w:val="057A503C"/>
    <w:multiLevelType w:val="hybridMultilevel"/>
    <w:tmpl w:val="E926DAB2"/>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3" w15:restartNumberingAfterBreak="0">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0D8F54EC"/>
    <w:multiLevelType w:val="multilevel"/>
    <w:tmpl w:val="500AEC86"/>
    <w:lvl w:ilvl="0">
      <w:start w:val="1"/>
      <w:numFmt w:val="bullet"/>
      <w:lvlText w:val=""/>
      <w:lvlJc w:val="left"/>
      <w:rPr>
        <w:rFonts w:ascii="Symbol" w:hAnsi="Symbol"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17"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F89200B"/>
    <w:multiLevelType w:val="hybridMultilevel"/>
    <w:tmpl w:val="2B920ED6"/>
    <w:lvl w:ilvl="0" w:tplc="B0CAB75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133462B0"/>
    <w:multiLevelType w:val="hybridMultilevel"/>
    <w:tmpl w:val="4C6E80C8"/>
    <w:lvl w:ilvl="0" w:tplc="38129B54">
      <w:numFmt w:val="bullet"/>
      <w:lvlText w:val="-"/>
      <w:lvlJc w:val="left"/>
      <w:pPr>
        <w:ind w:left="1125" w:hanging="360"/>
      </w:pPr>
      <w:rPr>
        <w:rFonts w:ascii="Times New Roman" w:eastAsia="Times New Roman" w:hAnsi="Times New Roman" w:cs="Times New Roman" w:hint="default"/>
      </w:rPr>
    </w:lvl>
    <w:lvl w:ilvl="1" w:tplc="04220003" w:tentative="1">
      <w:start w:val="1"/>
      <w:numFmt w:val="bullet"/>
      <w:lvlText w:val="o"/>
      <w:lvlJc w:val="left"/>
      <w:pPr>
        <w:ind w:left="1845" w:hanging="360"/>
      </w:pPr>
      <w:rPr>
        <w:rFonts w:ascii="Courier New" w:hAnsi="Courier New" w:cs="Courier New" w:hint="default"/>
      </w:rPr>
    </w:lvl>
    <w:lvl w:ilvl="2" w:tplc="04220005" w:tentative="1">
      <w:start w:val="1"/>
      <w:numFmt w:val="bullet"/>
      <w:lvlText w:val=""/>
      <w:lvlJc w:val="left"/>
      <w:pPr>
        <w:ind w:left="2565" w:hanging="360"/>
      </w:pPr>
      <w:rPr>
        <w:rFonts w:ascii="Wingdings" w:hAnsi="Wingdings" w:hint="default"/>
      </w:rPr>
    </w:lvl>
    <w:lvl w:ilvl="3" w:tplc="04220001" w:tentative="1">
      <w:start w:val="1"/>
      <w:numFmt w:val="bullet"/>
      <w:lvlText w:val=""/>
      <w:lvlJc w:val="left"/>
      <w:pPr>
        <w:ind w:left="3285" w:hanging="360"/>
      </w:pPr>
      <w:rPr>
        <w:rFonts w:ascii="Symbol" w:hAnsi="Symbol" w:hint="default"/>
      </w:rPr>
    </w:lvl>
    <w:lvl w:ilvl="4" w:tplc="04220003" w:tentative="1">
      <w:start w:val="1"/>
      <w:numFmt w:val="bullet"/>
      <w:lvlText w:val="o"/>
      <w:lvlJc w:val="left"/>
      <w:pPr>
        <w:ind w:left="4005" w:hanging="360"/>
      </w:pPr>
      <w:rPr>
        <w:rFonts w:ascii="Courier New" w:hAnsi="Courier New" w:cs="Courier New" w:hint="default"/>
      </w:rPr>
    </w:lvl>
    <w:lvl w:ilvl="5" w:tplc="04220005" w:tentative="1">
      <w:start w:val="1"/>
      <w:numFmt w:val="bullet"/>
      <w:lvlText w:val=""/>
      <w:lvlJc w:val="left"/>
      <w:pPr>
        <w:ind w:left="4725" w:hanging="360"/>
      </w:pPr>
      <w:rPr>
        <w:rFonts w:ascii="Wingdings" w:hAnsi="Wingdings" w:hint="default"/>
      </w:rPr>
    </w:lvl>
    <w:lvl w:ilvl="6" w:tplc="04220001" w:tentative="1">
      <w:start w:val="1"/>
      <w:numFmt w:val="bullet"/>
      <w:lvlText w:val=""/>
      <w:lvlJc w:val="left"/>
      <w:pPr>
        <w:ind w:left="5445" w:hanging="360"/>
      </w:pPr>
      <w:rPr>
        <w:rFonts w:ascii="Symbol" w:hAnsi="Symbol" w:hint="default"/>
      </w:rPr>
    </w:lvl>
    <w:lvl w:ilvl="7" w:tplc="04220003" w:tentative="1">
      <w:start w:val="1"/>
      <w:numFmt w:val="bullet"/>
      <w:lvlText w:val="o"/>
      <w:lvlJc w:val="left"/>
      <w:pPr>
        <w:ind w:left="6165" w:hanging="360"/>
      </w:pPr>
      <w:rPr>
        <w:rFonts w:ascii="Courier New" w:hAnsi="Courier New" w:cs="Courier New" w:hint="default"/>
      </w:rPr>
    </w:lvl>
    <w:lvl w:ilvl="8" w:tplc="04220005" w:tentative="1">
      <w:start w:val="1"/>
      <w:numFmt w:val="bullet"/>
      <w:lvlText w:val=""/>
      <w:lvlJc w:val="left"/>
      <w:pPr>
        <w:ind w:left="6885" w:hanging="360"/>
      </w:pPr>
      <w:rPr>
        <w:rFonts w:ascii="Wingdings" w:hAnsi="Wingdings" w:hint="default"/>
      </w:rPr>
    </w:lvl>
  </w:abstractNum>
  <w:abstractNum w:abstractNumId="22" w15:restartNumberingAfterBreak="0">
    <w:nsid w:val="16F97FA4"/>
    <w:multiLevelType w:val="hybridMultilevel"/>
    <w:tmpl w:val="FC40E3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9F802EE"/>
    <w:multiLevelType w:val="hybridMultilevel"/>
    <w:tmpl w:val="E926DAB2"/>
    <w:lvl w:ilvl="0" w:tplc="FFFFFFFF">
      <w:start w:val="1"/>
      <w:numFmt w:val="decimal"/>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24" w15:restartNumberingAfterBreak="0">
    <w:nsid w:val="1B134E99"/>
    <w:multiLevelType w:val="hybridMultilevel"/>
    <w:tmpl w:val="C4CA1CF6"/>
    <w:lvl w:ilvl="0" w:tplc="A0A8DA06">
      <w:start w:val="2021"/>
      <w:numFmt w:val="bullet"/>
      <w:lvlText w:val="-"/>
      <w:lvlJc w:val="left"/>
      <w:pPr>
        <w:ind w:left="360" w:hanging="360"/>
      </w:pPr>
      <w:rPr>
        <w:rFonts w:ascii="Times New Roman" w:eastAsiaTheme="minorHAns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CCF343C"/>
    <w:multiLevelType w:val="hybridMultilevel"/>
    <w:tmpl w:val="D13A4B48"/>
    <w:lvl w:ilvl="0" w:tplc="3FF032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D5F5295"/>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0" w15:restartNumberingAfterBreak="0">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367D14B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3" w15:restartNumberingAfterBreak="0">
    <w:nsid w:val="3D942293"/>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4" w15:restartNumberingAfterBreak="0">
    <w:nsid w:val="3EA15F48"/>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5" w15:restartNumberingAfterBreak="0">
    <w:nsid w:val="3EA46CC0"/>
    <w:multiLevelType w:val="multilevel"/>
    <w:tmpl w:val="A78E6CF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36" w15:restartNumberingAfterBreak="0">
    <w:nsid w:val="41E35864"/>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7" w15:restartNumberingAfterBreak="0">
    <w:nsid w:val="428F267F"/>
    <w:multiLevelType w:val="hybridMultilevel"/>
    <w:tmpl w:val="E926DAB2"/>
    <w:lvl w:ilvl="0" w:tplc="FFFFFFFF">
      <w:start w:val="1"/>
      <w:numFmt w:val="decimal"/>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38" w15:restartNumberingAfterBreak="0">
    <w:nsid w:val="42ED3374"/>
    <w:multiLevelType w:val="multilevel"/>
    <w:tmpl w:val="10060A0E"/>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15:restartNumberingAfterBreak="0">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54725BFB"/>
    <w:multiLevelType w:val="hybridMultilevel"/>
    <w:tmpl w:val="5A526748"/>
    <w:lvl w:ilvl="0" w:tplc="0419000F">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43" w15:restartNumberingAfterBreak="0">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5B9B1FCF"/>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6" w15:restartNumberingAfterBreak="0">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7" w15:restartNumberingAfterBreak="0">
    <w:nsid w:val="60BC4CF6"/>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8" w15:restartNumberingAfterBreak="0">
    <w:nsid w:val="636326C9"/>
    <w:multiLevelType w:val="hybridMultilevel"/>
    <w:tmpl w:val="E3E8C826"/>
    <w:lvl w:ilvl="0" w:tplc="EC949F9E">
      <w:start w:val="202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63C60023"/>
    <w:multiLevelType w:val="hybridMultilevel"/>
    <w:tmpl w:val="FC40E3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51" w15:restartNumberingAfterBreak="0">
    <w:nsid w:val="65A54996"/>
    <w:multiLevelType w:val="hybridMultilevel"/>
    <w:tmpl w:val="31A84194"/>
    <w:lvl w:ilvl="0" w:tplc="B1CE9E94">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15:restartNumberingAfterBreak="0">
    <w:nsid w:val="6A03421F"/>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3" w15:restartNumberingAfterBreak="0">
    <w:nsid w:val="6C4F57AC"/>
    <w:multiLevelType w:val="hybridMultilevel"/>
    <w:tmpl w:val="A3988C6C"/>
    <w:lvl w:ilvl="0" w:tplc="0332E3AA">
      <w:start w:val="1"/>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4" w15:restartNumberingAfterBreak="0">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6EDE7A13"/>
    <w:multiLevelType w:val="hybridMultilevel"/>
    <w:tmpl w:val="007CD676"/>
    <w:lvl w:ilvl="0" w:tplc="A0A8DA06">
      <w:start w:val="2021"/>
      <w:numFmt w:val="bullet"/>
      <w:lvlText w:val="-"/>
      <w:lvlJc w:val="left"/>
      <w:pPr>
        <w:ind w:left="795" w:hanging="360"/>
      </w:pPr>
      <w:rPr>
        <w:rFonts w:ascii="Times New Roman" w:eastAsiaTheme="minorHAnsi"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6" w15:restartNumberingAfterBreak="0">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57" w15:restartNumberingAfterBreak="0">
    <w:nsid w:val="7A902712"/>
    <w:multiLevelType w:val="hybridMultilevel"/>
    <w:tmpl w:val="E926DAB2"/>
    <w:lvl w:ilvl="0" w:tplc="FFFFFFFF">
      <w:start w:val="1"/>
      <w:numFmt w:val="decimal"/>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58" w15:restartNumberingAfterBreak="0">
    <w:nsid w:val="7D656192"/>
    <w:multiLevelType w:val="multilevel"/>
    <w:tmpl w:val="EE04D0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520" w:hanging="2160"/>
      </w:pPr>
      <w:rPr>
        <w:rFonts w:hint="default"/>
        <w:sz w:val="24"/>
      </w:rPr>
    </w:lvl>
  </w:abstractNum>
  <w:abstractNum w:abstractNumId="59" w15:restartNumberingAfterBreak="0">
    <w:nsid w:val="7EA607F4"/>
    <w:multiLevelType w:val="hybridMultilevel"/>
    <w:tmpl w:val="414EE18C"/>
    <w:lvl w:ilvl="0" w:tplc="DBA84BA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0" w15:restartNumberingAfterBreak="0">
    <w:nsid w:val="7FB33F79"/>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1" w15:restartNumberingAfterBreak="0">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31"/>
  </w:num>
  <w:num w:numId="2">
    <w:abstractNumId w:val="45"/>
  </w:num>
  <w:num w:numId="3">
    <w:abstractNumId w:val="25"/>
  </w:num>
  <w:num w:numId="4">
    <w:abstractNumId w:val="49"/>
  </w:num>
  <w:num w:numId="5">
    <w:abstractNumId w:val="52"/>
  </w:num>
  <w:num w:numId="6">
    <w:abstractNumId w:val="53"/>
  </w:num>
  <w:num w:numId="7">
    <w:abstractNumId w:val="38"/>
  </w:num>
  <w:num w:numId="8">
    <w:abstractNumId w:val="18"/>
  </w:num>
  <w:num w:numId="9">
    <w:abstractNumId w:val="35"/>
  </w:num>
  <w:num w:numId="10">
    <w:abstractNumId w:val="51"/>
  </w:num>
  <w:num w:numId="11">
    <w:abstractNumId w:val="48"/>
  </w:num>
  <w:num w:numId="12">
    <w:abstractNumId w:val="59"/>
  </w:num>
  <w:num w:numId="13">
    <w:abstractNumId w:val="47"/>
  </w:num>
  <w:num w:numId="14">
    <w:abstractNumId w:val="44"/>
  </w:num>
  <w:num w:numId="15">
    <w:abstractNumId w:val="22"/>
  </w:num>
  <w:num w:numId="16">
    <w:abstractNumId w:val="33"/>
  </w:num>
  <w:num w:numId="17">
    <w:abstractNumId w:val="36"/>
  </w:num>
  <w:num w:numId="18">
    <w:abstractNumId w:val="29"/>
  </w:num>
  <w:num w:numId="19">
    <w:abstractNumId w:val="60"/>
  </w:num>
  <w:num w:numId="20">
    <w:abstractNumId w:val="34"/>
  </w:num>
  <w:num w:numId="21">
    <w:abstractNumId w:val="9"/>
  </w:num>
  <w:num w:numId="22">
    <w:abstractNumId w:val="21"/>
  </w:num>
  <w:num w:numId="23">
    <w:abstractNumId w:val="12"/>
  </w:num>
  <w:num w:numId="24">
    <w:abstractNumId w:val="37"/>
  </w:num>
  <w:num w:numId="25">
    <w:abstractNumId w:val="11"/>
  </w:num>
  <w:num w:numId="26">
    <w:abstractNumId w:val="23"/>
  </w:num>
  <w:num w:numId="27">
    <w:abstractNumId w:val="5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4"/>
  </w:num>
  <w:num w:numId="32">
    <w:abstractNumId w:val="58"/>
  </w:num>
  <w:num w:numId="33">
    <w:abstractNumId w:val="10"/>
  </w:num>
  <w:num w:numId="34">
    <w:abstractNumId w:val="42"/>
  </w:num>
  <w:num w:numId="35">
    <w:abstractNumId w:val="16"/>
  </w:num>
  <w:num w:numId="36">
    <w:abstractNumId w:val="54"/>
  </w:num>
  <w:num w:numId="37">
    <w:abstractNumId w:val="50"/>
  </w:num>
  <w:num w:numId="38">
    <w:abstractNumId w:val="50"/>
    <w:lvlOverride w:ilvl="0">
      <w:lvl w:ilvl="0">
        <w:numFmt w:val="bullet"/>
        <w:lvlText w:val="-"/>
        <w:lvlJc w:val="left"/>
        <w:rPr>
          <w:rFonts w:ascii="Times New Roman" w:eastAsia="Times New Roman" w:hAnsi="Times New Roman"/>
          <w:sz w:val="28"/>
        </w:rPr>
      </w:lvl>
    </w:lvlOverride>
  </w:num>
  <w:num w:numId="39">
    <w:abstractNumId w:val="61"/>
  </w:num>
  <w:num w:numId="40">
    <w:abstractNumId w:val="7"/>
  </w:num>
  <w:num w:numId="41">
    <w:abstractNumId w:val="56"/>
  </w:num>
  <w:num w:numId="42">
    <w:abstractNumId w:val="32"/>
  </w:num>
  <w:num w:numId="43">
    <w:abstractNumId w:val="14"/>
  </w:num>
  <w:num w:numId="44">
    <w:abstractNumId w:val="19"/>
  </w:num>
  <w:num w:numId="45">
    <w:abstractNumId w:val="39"/>
  </w:num>
  <w:num w:numId="46">
    <w:abstractNumId w:val="30"/>
  </w:num>
  <w:num w:numId="47">
    <w:abstractNumId w:val="13"/>
  </w:num>
  <w:num w:numId="48">
    <w:abstractNumId w:val="46"/>
  </w:num>
  <w:num w:numId="49">
    <w:abstractNumId w:val="3"/>
  </w:num>
  <w:num w:numId="50">
    <w:abstractNumId w:val="27"/>
  </w:num>
  <w:num w:numId="51">
    <w:abstractNumId w:val="20"/>
  </w:num>
  <w:num w:numId="52">
    <w:abstractNumId w:val="43"/>
  </w:num>
  <w:num w:numId="53">
    <w:abstractNumId w:val="26"/>
  </w:num>
  <w:num w:numId="54">
    <w:abstractNumId w:val="40"/>
  </w:num>
  <w:num w:numId="55">
    <w:abstractNumId w:val="5"/>
  </w:num>
  <w:num w:numId="56">
    <w:abstractNumId w:val="1"/>
  </w:num>
  <w:num w:numId="57">
    <w:abstractNumId w:val="6"/>
  </w:num>
  <w:num w:numId="58">
    <w:abstractNumId w:val="8"/>
  </w:num>
  <w:num w:numId="59">
    <w:abstractNumId w:val="2"/>
  </w:num>
  <w:num w:numId="60">
    <w:abstractNumId w:val="0"/>
  </w:num>
  <w:num w:numId="61">
    <w:abstractNumId w:val="4"/>
  </w:num>
  <w:num w:numId="62">
    <w:abstractNumId w:val="41"/>
  </w:num>
  <w:num w:numId="63">
    <w:abstractNumId w:val="28"/>
  </w:num>
  <w:num w:numId="64">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C9"/>
    <w:rsid w:val="00006B75"/>
    <w:rsid w:val="00011F96"/>
    <w:rsid w:val="000579CE"/>
    <w:rsid w:val="000625AA"/>
    <w:rsid w:val="00082C29"/>
    <w:rsid w:val="000A559D"/>
    <w:rsid w:val="000C7EC9"/>
    <w:rsid w:val="0028742C"/>
    <w:rsid w:val="002D65AA"/>
    <w:rsid w:val="002E7AC5"/>
    <w:rsid w:val="003A3A6B"/>
    <w:rsid w:val="003C254B"/>
    <w:rsid w:val="00415351"/>
    <w:rsid w:val="00417B8E"/>
    <w:rsid w:val="0046011A"/>
    <w:rsid w:val="004E4B27"/>
    <w:rsid w:val="004F1CE1"/>
    <w:rsid w:val="00546B69"/>
    <w:rsid w:val="005539D0"/>
    <w:rsid w:val="005D2A30"/>
    <w:rsid w:val="00706A62"/>
    <w:rsid w:val="0078272B"/>
    <w:rsid w:val="007B4179"/>
    <w:rsid w:val="00807481"/>
    <w:rsid w:val="008D04A2"/>
    <w:rsid w:val="00B51B49"/>
    <w:rsid w:val="00B90FD3"/>
    <w:rsid w:val="00BC634B"/>
    <w:rsid w:val="00BD24E1"/>
    <w:rsid w:val="00BF5822"/>
    <w:rsid w:val="00C3441E"/>
    <w:rsid w:val="00D33CF6"/>
    <w:rsid w:val="00D57E44"/>
    <w:rsid w:val="00DA7584"/>
    <w:rsid w:val="00DF5757"/>
    <w:rsid w:val="00E45A8D"/>
    <w:rsid w:val="00F33344"/>
    <w:rsid w:val="00FA1F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7201F"/>
  <w15:chartTrackingRefBased/>
  <w15:docId w15:val="{82C80623-4F2A-4C17-929B-E4662B6D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CE1"/>
    <w:pPr>
      <w:spacing w:before="100" w:after="200" w:line="276" w:lineRule="auto"/>
    </w:pPr>
    <w:rPr>
      <w:rFonts w:eastAsiaTheme="minorEastAsia"/>
      <w:szCs w:val="20"/>
    </w:rPr>
  </w:style>
  <w:style w:type="paragraph" w:styleId="1">
    <w:name w:val="heading 1"/>
    <w:basedOn w:val="a"/>
    <w:next w:val="a"/>
    <w:link w:val="11"/>
    <w:uiPriority w:val="9"/>
    <w:qFormat/>
    <w:rsid w:val="00C344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1"/>
    <w:semiHidden/>
    <w:unhideWhenUsed/>
    <w:qFormat/>
    <w:rsid w:val="004601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1"/>
    <w:semiHidden/>
    <w:unhideWhenUsed/>
    <w:qFormat/>
    <w:rsid w:val="0046011A"/>
    <w:pPr>
      <w:widowControl w:val="0"/>
      <w:autoSpaceDE w:val="0"/>
      <w:autoSpaceDN w:val="0"/>
      <w:spacing w:before="0" w:after="0" w:line="240" w:lineRule="auto"/>
      <w:ind w:left="115"/>
      <w:jc w:val="center"/>
      <w:outlineLvl w:val="2"/>
    </w:pPr>
    <w:rPr>
      <w:rFonts w:ascii="Times New Roman" w:eastAsia="Times New Roman" w:hAnsi="Times New Roman" w:cs="Times New Roman"/>
      <w:b/>
      <w:bCs/>
      <w:i/>
      <w:sz w:val="28"/>
      <w:szCs w:val="28"/>
      <w:lang w:val="en-US"/>
    </w:rPr>
  </w:style>
  <w:style w:type="paragraph" w:styleId="4">
    <w:name w:val="heading 4"/>
    <w:basedOn w:val="a"/>
    <w:next w:val="a"/>
    <w:link w:val="40"/>
    <w:qFormat/>
    <w:rsid w:val="008D04A2"/>
    <w:pPr>
      <w:keepNext/>
      <w:keepLines/>
      <w:spacing w:before="200" w:after="0" w:line="240" w:lineRule="auto"/>
      <w:outlineLvl w:val="3"/>
    </w:pPr>
    <w:rPr>
      <w:rFonts w:ascii="Cambria" w:eastAsia="Calibri" w:hAnsi="Cambria" w:cs="Times New Roman"/>
      <w:b/>
      <w:bCs/>
      <w:i/>
      <w:iCs/>
      <w:color w:val="4F81BD"/>
      <w:sz w:val="20"/>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D24E1"/>
    <w:pPr>
      <w:ind w:left="720"/>
    </w:pPr>
    <w:rPr>
      <w:sz w:val="24"/>
    </w:rPr>
  </w:style>
  <w:style w:type="character" w:styleId="a5">
    <w:name w:val="Hyperlink"/>
    <w:basedOn w:val="a0"/>
    <w:uiPriority w:val="99"/>
    <w:semiHidden/>
    <w:unhideWhenUsed/>
    <w:rsid w:val="00BD24E1"/>
    <w:rPr>
      <w:color w:val="0000FF"/>
      <w:u w:val="single"/>
    </w:rPr>
  </w:style>
  <w:style w:type="paragraph" w:customStyle="1" w:styleId="rvps2">
    <w:name w:val="rvps2"/>
    <w:basedOn w:val="a"/>
    <w:rsid w:val="00BD24E1"/>
    <w:pPr>
      <w:spacing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7">
    <w:name w:val="rvps7"/>
    <w:basedOn w:val="a"/>
    <w:rsid w:val="00BD24E1"/>
    <w:pPr>
      <w:spacing w:beforeAutospacing="1" w:after="100" w:afterAutospacing="1" w:line="240" w:lineRule="auto"/>
    </w:pPr>
    <w:rPr>
      <w:rFonts w:ascii="Times New Roman" w:eastAsia="Times New Roman" w:hAnsi="Times New Roman" w:cs="Times New Roman"/>
      <w:sz w:val="24"/>
      <w:szCs w:val="24"/>
      <w:lang w:val="ru-RU" w:eastAsia="ru-RU"/>
    </w:rPr>
  </w:style>
  <w:style w:type="table" w:styleId="a6">
    <w:name w:val="Table Grid"/>
    <w:basedOn w:val="a1"/>
    <w:uiPriority w:val="39"/>
    <w:rsid w:val="00E45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має списку1"/>
    <w:next w:val="a2"/>
    <w:uiPriority w:val="99"/>
    <w:semiHidden/>
    <w:unhideWhenUsed/>
    <w:rsid w:val="004E4B27"/>
  </w:style>
  <w:style w:type="paragraph" w:customStyle="1" w:styleId="a7">
    <w:name w:val="заголов"/>
    <w:basedOn w:val="a"/>
    <w:rsid w:val="004E4B27"/>
    <w:pPr>
      <w:widowControl w:val="0"/>
      <w:suppressAutoHyphens/>
      <w:spacing w:before="0" w:after="0" w:line="240" w:lineRule="auto"/>
      <w:jc w:val="center"/>
    </w:pPr>
    <w:rPr>
      <w:rFonts w:ascii="Times New Roman" w:eastAsia="Times New Roman" w:hAnsi="Times New Roman" w:cs="Times New Roman"/>
      <w:b/>
      <w:kern w:val="2"/>
      <w:sz w:val="24"/>
      <w:szCs w:val="24"/>
      <w:lang w:eastAsia="ar-SA"/>
    </w:rPr>
  </w:style>
  <w:style w:type="character" w:customStyle="1" w:styleId="a4">
    <w:name w:val="Абзац списку Знак"/>
    <w:link w:val="a3"/>
    <w:uiPriority w:val="34"/>
    <w:locked/>
    <w:rsid w:val="000A559D"/>
    <w:rPr>
      <w:rFonts w:eastAsiaTheme="minorEastAsia"/>
      <w:sz w:val="24"/>
      <w:szCs w:val="20"/>
    </w:rPr>
  </w:style>
  <w:style w:type="paragraph" w:customStyle="1" w:styleId="110">
    <w:name w:val="Заголовок 11"/>
    <w:basedOn w:val="a"/>
    <w:next w:val="a"/>
    <w:link w:val="12"/>
    <w:uiPriority w:val="9"/>
    <w:qFormat/>
    <w:rsid w:val="00C3441E"/>
    <w:pPr>
      <w:keepNext/>
      <w:keepLines/>
      <w:spacing w:before="240" w:after="0" w:line="259" w:lineRule="auto"/>
      <w:outlineLvl w:val="0"/>
    </w:pPr>
    <w:rPr>
      <w:rFonts w:ascii="Calibri Light" w:eastAsia="Times New Roman" w:hAnsi="Calibri Light" w:cs="Times New Roman"/>
      <w:color w:val="2F5496"/>
      <w:sz w:val="32"/>
      <w:szCs w:val="32"/>
      <w:lang w:val="ru-RU"/>
    </w:rPr>
  </w:style>
  <w:style w:type="numbering" w:customStyle="1" w:styleId="21">
    <w:name w:val="Немає списку2"/>
    <w:next w:val="a2"/>
    <w:uiPriority w:val="99"/>
    <w:semiHidden/>
    <w:unhideWhenUsed/>
    <w:rsid w:val="00C3441E"/>
  </w:style>
  <w:style w:type="paragraph" w:customStyle="1" w:styleId="Default">
    <w:name w:val="Default"/>
    <w:rsid w:val="00C3441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12">
    <w:name w:val="Заголовок 1 Знак"/>
    <w:basedOn w:val="a0"/>
    <w:link w:val="110"/>
    <w:uiPriority w:val="9"/>
    <w:rsid w:val="00C3441E"/>
    <w:rPr>
      <w:rFonts w:ascii="Calibri Light" w:eastAsia="Times New Roman" w:hAnsi="Calibri Light" w:cs="Times New Roman"/>
      <w:color w:val="2F5496"/>
      <w:sz w:val="32"/>
      <w:szCs w:val="32"/>
      <w:lang w:val="ru-RU"/>
    </w:rPr>
  </w:style>
  <w:style w:type="character" w:customStyle="1" w:styleId="11">
    <w:name w:val="Заголовок 1 Знак1"/>
    <w:basedOn w:val="a0"/>
    <w:link w:val="1"/>
    <w:uiPriority w:val="9"/>
    <w:rsid w:val="00C3441E"/>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C3441E"/>
    <w:pPr>
      <w:spacing w:line="259" w:lineRule="auto"/>
      <w:outlineLvl w:val="9"/>
    </w:pPr>
    <w:rPr>
      <w:rFonts w:ascii="Calibri Light" w:eastAsia="Times New Roman" w:hAnsi="Calibri Light" w:cs="Times New Roman"/>
      <w:color w:val="2E74B5"/>
      <w:lang w:val="en-US"/>
    </w:rPr>
  </w:style>
  <w:style w:type="paragraph" w:styleId="13">
    <w:name w:val="toc 1"/>
    <w:basedOn w:val="a"/>
    <w:next w:val="a"/>
    <w:autoRedefine/>
    <w:uiPriority w:val="39"/>
    <w:unhideWhenUsed/>
    <w:rsid w:val="00C3441E"/>
    <w:pPr>
      <w:pBdr>
        <w:top w:val="single" w:sz="4" w:space="1" w:color="auto"/>
        <w:left w:val="single" w:sz="4" w:space="1" w:color="auto"/>
        <w:bottom w:val="single" w:sz="4" w:space="1" w:color="auto"/>
        <w:right w:val="single" w:sz="4" w:space="1" w:color="auto"/>
        <w:between w:val="single" w:sz="4" w:space="1" w:color="auto"/>
        <w:bar w:val="single" w:sz="4" w:color="auto"/>
      </w:pBdr>
      <w:tabs>
        <w:tab w:val="right" w:leader="dot" w:pos="9679"/>
      </w:tabs>
      <w:spacing w:before="0" w:after="100" w:line="259" w:lineRule="auto"/>
      <w:jc w:val="center"/>
    </w:pPr>
    <w:rPr>
      <w:rFonts w:ascii="Times New Roman" w:eastAsia="Calibri" w:hAnsi="Times New Roman" w:cs="Times New Roman"/>
      <w:b/>
      <w:sz w:val="28"/>
      <w:szCs w:val="28"/>
    </w:rPr>
  </w:style>
  <w:style w:type="paragraph" w:styleId="a9">
    <w:name w:val="Normal (Web)"/>
    <w:basedOn w:val="a"/>
    <w:uiPriority w:val="99"/>
    <w:unhideWhenUsed/>
    <w:rsid w:val="00C3441E"/>
    <w:pPr>
      <w:spacing w:beforeAutospacing="1" w:after="100" w:afterAutospacing="1" w:line="240" w:lineRule="auto"/>
    </w:pPr>
    <w:rPr>
      <w:rFonts w:ascii="Times New Roman" w:eastAsia="Times New Roman" w:hAnsi="Times New Roman" w:cs="Times New Roman"/>
      <w:sz w:val="24"/>
      <w:szCs w:val="24"/>
      <w:lang w:eastAsia="uk-UA"/>
    </w:rPr>
  </w:style>
  <w:style w:type="character" w:styleId="aa">
    <w:name w:val="Strong"/>
    <w:qFormat/>
    <w:rsid w:val="00C3441E"/>
    <w:rPr>
      <w:b/>
      <w:bCs/>
    </w:rPr>
  </w:style>
  <w:style w:type="character" w:styleId="ab">
    <w:name w:val="Emphasis"/>
    <w:uiPriority w:val="20"/>
    <w:qFormat/>
    <w:rsid w:val="00C3441E"/>
    <w:rPr>
      <w:i/>
      <w:iCs/>
    </w:rPr>
  </w:style>
  <w:style w:type="character" w:customStyle="1" w:styleId="rvts9">
    <w:name w:val="rvts9"/>
    <w:basedOn w:val="a0"/>
    <w:rsid w:val="00C3441E"/>
  </w:style>
  <w:style w:type="paragraph" w:customStyle="1" w:styleId="ac">
    <w:name w:val="Нормальний текст"/>
    <w:basedOn w:val="a"/>
    <w:rsid w:val="00C3441E"/>
    <w:pPr>
      <w:spacing w:before="120" w:after="0" w:line="240" w:lineRule="auto"/>
      <w:ind w:firstLine="567"/>
      <w:jc w:val="both"/>
    </w:pPr>
    <w:rPr>
      <w:rFonts w:ascii="Antiqua" w:eastAsia="Times New Roman" w:hAnsi="Antiqua" w:cs="Times New Roman"/>
      <w:sz w:val="26"/>
      <w:lang w:eastAsia="ru-RU"/>
    </w:rPr>
  </w:style>
  <w:style w:type="paragraph" w:styleId="ad">
    <w:name w:val="No Spacing"/>
    <w:uiPriority w:val="1"/>
    <w:qFormat/>
    <w:rsid w:val="00C3441E"/>
    <w:pPr>
      <w:spacing w:after="0" w:line="240" w:lineRule="auto"/>
    </w:pPr>
    <w:rPr>
      <w:rFonts w:ascii="Calibri" w:eastAsia="Calibri" w:hAnsi="Calibri" w:cs="Times New Roman"/>
      <w:lang w:val="ru-RU"/>
    </w:rPr>
  </w:style>
  <w:style w:type="table" w:customStyle="1" w:styleId="14">
    <w:name w:val="Сетка таблицы1"/>
    <w:basedOn w:val="a1"/>
    <w:next w:val="a6"/>
    <w:uiPriority w:val="39"/>
    <w:rsid w:val="00C3441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ітка таблиці1"/>
    <w:basedOn w:val="a1"/>
    <w:next w:val="a6"/>
    <w:uiPriority w:val="39"/>
    <w:rsid w:val="00C344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af"/>
    <w:uiPriority w:val="99"/>
    <w:semiHidden/>
    <w:unhideWhenUsed/>
    <w:rsid w:val="00C3441E"/>
    <w:pPr>
      <w:spacing w:before="0" w:after="160" w:line="240" w:lineRule="auto"/>
    </w:pPr>
    <w:rPr>
      <w:rFonts w:ascii="Calibri" w:eastAsia="Calibri" w:hAnsi="Calibri" w:cs="Times New Roman"/>
      <w:sz w:val="20"/>
      <w:lang w:val="ru-RU"/>
    </w:rPr>
  </w:style>
  <w:style w:type="character" w:customStyle="1" w:styleId="af">
    <w:name w:val="Текст примітки Знак"/>
    <w:basedOn w:val="a0"/>
    <w:link w:val="ae"/>
    <w:uiPriority w:val="99"/>
    <w:semiHidden/>
    <w:rsid w:val="00C3441E"/>
    <w:rPr>
      <w:rFonts w:ascii="Calibri" w:eastAsia="Calibri" w:hAnsi="Calibri" w:cs="Times New Roman"/>
      <w:sz w:val="20"/>
      <w:szCs w:val="20"/>
      <w:lang w:val="ru-RU"/>
    </w:rPr>
  </w:style>
  <w:style w:type="paragraph" w:styleId="af0">
    <w:name w:val="annotation subject"/>
    <w:basedOn w:val="ae"/>
    <w:next w:val="ae"/>
    <w:link w:val="af1"/>
    <w:uiPriority w:val="99"/>
    <w:semiHidden/>
    <w:rsid w:val="00C3441E"/>
    <w:rPr>
      <w:b/>
      <w:bCs/>
    </w:rPr>
  </w:style>
  <w:style w:type="character" w:customStyle="1" w:styleId="af1">
    <w:name w:val="Тема примітки Знак"/>
    <w:basedOn w:val="af"/>
    <w:link w:val="af0"/>
    <w:uiPriority w:val="99"/>
    <w:semiHidden/>
    <w:rsid w:val="00C3441E"/>
    <w:rPr>
      <w:rFonts w:ascii="Calibri" w:eastAsia="Calibri" w:hAnsi="Calibri" w:cs="Times New Roman"/>
      <w:b/>
      <w:bCs/>
      <w:sz w:val="20"/>
      <w:szCs w:val="20"/>
      <w:lang w:val="ru-RU"/>
    </w:rPr>
  </w:style>
  <w:style w:type="paragraph" w:styleId="af2">
    <w:name w:val="Balloon Text"/>
    <w:basedOn w:val="a"/>
    <w:link w:val="af3"/>
    <w:uiPriority w:val="99"/>
    <w:semiHidden/>
    <w:unhideWhenUsed/>
    <w:rsid w:val="00C3441E"/>
    <w:pPr>
      <w:spacing w:before="0" w:after="0" w:line="240" w:lineRule="auto"/>
    </w:pPr>
    <w:rPr>
      <w:rFonts w:ascii="Segoe UI" w:eastAsia="Calibri" w:hAnsi="Segoe UI" w:cs="Segoe UI"/>
      <w:sz w:val="18"/>
      <w:szCs w:val="18"/>
      <w:lang w:val="ru-RU"/>
    </w:rPr>
  </w:style>
  <w:style w:type="character" w:customStyle="1" w:styleId="af3">
    <w:name w:val="Текст у виносці Знак"/>
    <w:basedOn w:val="a0"/>
    <w:link w:val="af2"/>
    <w:uiPriority w:val="99"/>
    <w:semiHidden/>
    <w:rsid w:val="00C3441E"/>
    <w:rPr>
      <w:rFonts w:ascii="Segoe UI" w:eastAsia="Calibri" w:hAnsi="Segoe UI" w:cs="Segoe UI"/>
      <w:sz w:val="18"/>
      <w:szCs w:val="18"/>
      <w:lang w:val="ru-RU"/>
    </w:rPr>
  </w:style>
  <w:style w:type="character" w:customStyle="1" w:styleId="40">
    <w:name w:val="Заголовок 4 Знак"/>
    <w:basedOn w:val="a0"/>
    <w:link w:val="4"/>
    <w:rsid w:val="008D04A2"/>
    <w:rPr>
      <w:rFonts w:ascii="Cambria" w:eastAsia="Calibri" w:hAnsi="Cambria" w:cs="Times New Roman"/>
      <w:b/>
      <w:bCs/>
      <w:i/>
      <w:iCs/>
      <w:color w:val="4F81BD"/>
      <w:sz w:val="20"/>
      <w:szCs w:val="24"/>
      <w:lang w:val="en-US" w:eastAsia="ru-RU"/>
    </w:rPr>
  </w:style>
  <w:style w:type="numbering" w:customStyle="1" w:styleId="31">
    <w:name w:val="Немає списку3"/>
    <w:next w:val="a2"/>
    <w:uiPriority w:val="99"/>
    <w:semiHidden/>
    <w:unhideWhenUsed/>
    <w:rsid w:val="008D04A2"/>
  </w:style>
  <w:style w:type="paragraph" w:customStyle="1" w:styleId="ShapkaDocumentu">
    <w:name w:val="Shapka Documentu"/>
    <w:basedOn w:val="a"/>
    <w:rsid w:val="008D04A2"/>
    <w:pPr>
      <w:keepNext/>
      <w:keepLines/>
      <w:spacing w:before="0" w:after="240" w:line="240" w:lineRule="auto"/>
      <w:ind w:left="3969"/>
      <w:jc w:val="center"/>
    </w:pPr>
    <w:rPr>
      <w:rFonts w:ascii="Antiqua" w:eastAsia="Times New Roman" w:hAnsi="Antiqua" w:cs="Times New Roman"/>
      <w:sz w:val="26"/>
      <w:lang w:eastAsia="ru-RU"/>
    </w:rPr>
  </w:style>
  <w:style w:type="table" w:customStyle="1" w:styleId="22">
    <w:name w:val="Сітка таблиці2"/>
    <w:basedOn w:val="a1"/>
    <w:next w:val="a6"/>
    <w:uiPriority w:val="39"/>
    <w:rsid w:val="0041535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має списку4"/>
    <w:next w:val="a2"/>
    <w:uiPriority w:val="99"/>
    <w:semiHidden/>
    <w:unhideWhenUsed/>
    <w:rsid w:val="00BF5822"/>
  </w:style>
  <w:style w:type="table" w:customStyle="1" w:styleId="32">
    <w:name w:val="Сітка таблиці3"/>
    <w:basedOn w:val="a1"/>
    <w:next w:val="a6"/>
    <w:uiPriority w:val="39"/>
    <w:rsid w:val="00BF582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1"/>
    <w:semiHidden/>
    <w:rsid w:val="0046011A"/>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1"/>
    <w:semiHidden/>
    <w:rsid w:val="0046011A"/>
    <w:rPr>
      <w:rFonts w:ascii="Times New Roman" w:eastAsia="Times New Roman" w:hAnsi="Times New Roman" w:cs="Times New Roman"/>
      <w:b/>
      <w:bCs/>
      <w:i/>
      <w:sz w:val="28"/>
      <w:szCs w:val="28"/>
      <w:lang w:val="en-US"/>
    </w:rPr>
  </w:style>
  <w:style w:type="numbering" w:customStyle="1" w:styleId="5">
    <w:name w:val="Немає списку5"/>
    <w:next w:val="a2"/>
    <w:uiPriority w:val="99"/>
    <w:semiHidden/>
    <w:unhideWhenUsed/>
    <w:rsid w:val="0046011A"/>
  </w:style>
  <w:style w:type="paragraph" w:styleId="af4">
    <w:name w:val="Body Text"/>
    <w:basedOn w:val="a"/>
    <w:link w:val="af5"/>
    <w:uiPriority w:val="99"/>
    <w:unhideWhenUsed/>
    <w:qFormat/>
    <w:rsid w:val="0046011A"/>
    <w:pPr>
      <w:widowControl w:val="0"/>
      <w:autoSpaceDE w:val="0"/>
      <w:autoSpaceDN w:val="0"/>
      <w:spacing w:before="0" w:after="0" w:line="240" w:lineRule="auto"/>
    </w:pPr>
    <w:rPr>
      <w:rFonts w:ascii="Times New Roman" w:eastAsia="Times New Roman" w:hAnsi="Times New Roman" w:cs="Times New Roman"/>
      <w:sz w:val="28"/>
      <w:szCs w:val="28"/>
      <w:lang w:val="en-US"/>
    </w:rPr>
  </w:style>
  <w:style w:type="character" w:customStyle="1" w:styleId="af5">
    <w:name w:val="Основний текст Знак"/>
    <w:basedOn w:val="a0"/>
    <w:link w:val="af4"/>
    <w:uiPriority w:val="99"/>
    <w:rsid w:val="0046011A"/>
    <w:rPr>
      <w:rFonts w:ascii="Times New Roman" w:eastAsia="Times New Roman" w:hAnsi="Times New Roman" w:cs="Times New Roman"/>
      <w:sz w:val="28"/>
      <w:szCs w:val="28"/>
      <w:lang w:val="en-US"/>
    </w:rPr>
  </w:style>
  <w:style w:type="table" w:customStyle="1" w:styleId="42">
    <w:name w:val="Сітка таблиці4"/>
    <w:basedOn w:val="a1"/>
    <w:next w:val="a6"/>
    <w:uiPriority w:val="39"/>
    <w:rsid w:val="004601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Верхній колонтитул1"/>
    <w:basedOn w:val="a"/>
    <w:next w:val="af6"/>
    <w:link w:val="af7"/>
    <w:uiPriority w:val="99"/>
    <w:unhideWhenUsed/>
    <w:rsid w:val="0046011A"/>
    <w:pPr>
      <w:tabs>
        <w:tab w:val="center" w:pos="4677"/>
        <w:tab w:val="right" w:pos="9355"/>
      </w:tabs>
      <w:spacing w:before="0" w:after="0" w:line="240" w:lineRule="auto"/>
    </w:pPr>
    <w:rPr>
      <w:rFonts w:eastAsiaTheme="minorHAnsi"/>
      <w:szCs w:val="22"/>
    </w:rPr>
  </w:style>
  <w:style w:type="character" w:customStyle="1" w:styleId="af7">
    <w:name w:val="Верхній колонтитул Знак"/>
    <w:basedOn w:val="a0"/>
    <w:link w:val="16"/>
    <w:uiPriority w:val="99"/>
    <w:rsid w:val="0046011A"/>
  </w:style>
  <w:style w:type="paragraph" w:customStyle="1" w:styleId="17">
    <w:name w:val="Нижній колонтитул1"/>
    <w:basedOn w:val="a"/>
    <w:next w:val="af8"/>
    <w:link w:val="af9"/>
    <w:uiPriority w:val="99"/>
    <w:unhideWhenUsed/>
    <w:rsid w:val="0046011A"/>
    <w:pPr>
      <w:tabs>
        <w:tab w:val="center" w:pos="4677"/>
        <w:tab w:val="right" w:pos="9355"/>
      </w:tabs>
      <w:spacing w:before="0" w:after="0" w:line="240" w:lineRule="auto"/>
    </w:pPr>
    <w:rPr>
      <w:rFonts w:eastAsiaTheme="minorHAnsi"/>
      <w:szCs w:val="22"/>
    </w:rPr>
  </w:style>
  <w:style w:type="character" w:customStyle="1" w:styleId="af9">
    <w:name w:val="Нижній колонтитул Знак"/>
    <w:basedOn w:val="a0"/>
    <w:link w:val="17"/>
    <w:uiPriority w:val="99"/>
    <w:rsid w:val="0046011A"/>
  </w:style>
  <w:style w:type="paragraph" w:customStyle="1" w:styleId="Standard">
    <w:name w:val="Standard"/>
    <w:uiPriority w:val="99"/>
    <w:rsid w:val="0046011A"/>
    <w:pPr>
      <w:suppressAutoHyphens/>
      <w:autoSpaceDN w:val="0"/>
      <w:spacing w:line="256" w:lineRule="auto"/>
      <w:textAlignment w:val="baseline"/>
    </w:pPr>
    <w:rPr>
      <w:rFonts w:ascii="Calibri" w:eastAsia="Calibri" w:hAnsi="Calibri" w:cs="Calibri"/>
      <w:kern w:val="3"/>
      <w:lang w:val="ru-RU" w:eastAsia="zh-CN"/>
    </w:rPr>
  </w:style>
  <w:style w:type="paragraph" w:customStyle="1" w:styleId="18">
    <w:name w:val="Обычный1"/>
    <w:uiPriority w:val="99"/>
    <w:rsid w:val="0046011A"/>
    <w:pPr>
      <w:widowControl w:val="0"/>
      <w:spacing w:after="0" w:line="240" w:lineRule="auto"/>
    </w:pPr>
    <w:rPr>
      <w:rFonts w:ascii="Arial" w:eastAsia="Calibri" w:hAnsi="Arial" w:cs="Arial"/>
      <w:color w:val="000000"/>
      <w:sz w:val="20"/>
      <w:szCs w:val="20"/>
      <w:lang w:val="ru-RU" w:eastAsia="ru-RU"/>
    </w:rPr>
  </w:style>
  <w:style w:type="numbering" w:customStyle="1" w:styleId="WW8Num39">
    <w:name w:val="WW8Num39"/>
    <w:rsid w:val="0046011A"/>
    <w:pPr>
      <w:numPr>
        <w:numId w:val="36"/>
      </w:numPr>
    </w:pPr>
  </w:style>
  <w:style w:type="numbering" w:customStyle="1" w:styleId="WW8Num2">
    <w:name w:val="WW8Num2"/>
    <w:rsid w:val="0046011A"/>
    <w:pPr>
      <w:numPr>
        <w:numId w:val="37"/>
      </w:numPr>
    </w:pPr>
  </w:style>
  <w:style w:type="paragraph" w:customStyle="1" w:styleId="ListParagraph1">
    <w:name w:val="List Paragraph1"/>
    <w:basedOn w:val="a"/>
    <w:uiPriority w:val="99"/>
    <w:rsid w:val="0046011A"/>
    <w:pPr>
      <w:spacing w:before="0" w:after="160" w:line="256" w:lineRule="auto"/>
      <w:ind w:left="720"/>
    </w:pPr>
    <w:rPr>
      <w:rFonts w:ascii="Calibri" w:eastAsia="Calibri" w:hAnsi="Calibri" w:cs="Calibri"/>
      <w:szCs w:val="22"/>
      <w:lang w:val="ru-RU" w:eastAsia="zh-CN"/>
    </w:rPr>
  </w:style>
  <w:style w:type="paragraph" w:customStyle="1" w:styleId="19">
    <w:name w:val="Абзац списка1"/>
    <w:basedOn w:val="a"/>
    <w:uiPriority w:val="99"/>
    <w:rsid w:val="0046011A"/>
    <w:pPr>
      <w:suppressAutoHyphens/>
      <w:spacing w:before="0"/>
      <w:ind w:left="720"/>
    </w:pPr>
    <w:rPr>
      <w:rFonts w:ascii="Calibri" w:eastAsia="Times New Roman" w:hAnsi="Calibri" w:cs="Calibri"/>
      <w:szCs w:val="22"/>
      <w:lang w:val="ru-RU" w:eastAsia="ar-SA"/>
    </w:rPr>
  </w:style>
  <w:style w:type="paragraph" w:customStyle="1" w:styleId="Heading11">
    <w:name w:val="Heading 11"/>
    <w:basedOn w:val="a"/>
    <w:next w:val="a"/>
    <w:uiPriority w:val="99"/>
    <w:rsid w:val="0046011A"/>
    <w:pPr>
      <w:widowControl w:val="0"/>
      <w:numPr>
        <w:numId w:val="42"/>
      </w:numPr>
      <w:spacing w:before="0" w:after="0" w:line="240" w:lineRule="auto"/>
      <w:ind w:firstLine="567"/>
      <w:jc w:val="both"/>
      <w:outlineLvl w:val="0"/>
    </w:pPr>
    <w:rPr>
      <w:rFonts w:ascii="Calibri" w:eastAsia="Calibri" w:hAnsi="Calibri" w:cs="Calibri"/>
      <w:sz w:val="28"/>
      <w:szCs w:val="28"/>
      <w:lang w:eastAsia="zh-CN"/>
    </w:rPr>
  </w:style>
  <w:style w:type="paragraph" w:customStyle="1" w:styleId="Heading21">
    <w:name w:val="Heading 21"/>
    <w:basedOn w:val="a"/>
    <w:next w:val="a"/>
    <w:uiPriority w:val="99"/>
    <w:rsid w:val="0046011A"/>
    <w:pPr>
      <w:widowControl w:val="0"/>
      <w:numPr>
        <w:ilvl w:val="1"/>
        <w:numId w:val="42"/>
      </w:numPr>
      <w:spacing w:before="60" w:after="60" w:line="240" w:lineRule="auto"/>
      <w:jc w:val="center"/>
      <w:outlineLvl w:val="1"/>
    </w:pPr>
    <w:rPr>
      <w:rFonts w:ascii="Calibri" w:eastAsia="Calibri" w:hAnsi="Calibri" w:cs="Calibri"/>
      <w:b/>
      <w:bCs/>
      <w:sz w:val="28"/>
      <w:szCs w:val="28"/>
      <w:lang w:eastAsia="zh-CN"/>
    </w:rPr>
  </w:style>
  <w:style w:type="numbering" w:customStyle="1" w:styleId="WW8Num32">
    <w:name w:val="WW8Num32"/>
    <w:rsid w:val="0046011A"/>
    <w:pPr>
      <w:numPr>
        <w:numId w:val="44"/>
      </w:numPr>
    </w:pPr>
  </w:style>
  <w:style w:type="numbering" w:customStyle="1" w:styleId="WW8Num29">
    <w:name w:val="WW8Num29"/>
    <w:rsid w:val="0046011A"/>
    <w:pPr>
      <w:numPr>
        <w:numId w:val="45"/>
      </w:numPr>
    </w:pPr>
  </w:style>
  <w:style w:type="numbering" w:customStyle="1" w:styleId="WW8Num58">
    <w:name w:val="WW8Num58"/>
    <w:rsid w:val="0046011A"/>
    <w:pPr>
      <w:numPr>
        <w:numId w:val="46"/>
      </w:numPr>
    </w:pPr>
  </w:style>
  <w:style w:type="numbering" w:customStyle="1" w:styleId="WW8Num20">
    <w:name w:val="WW8Num20"/>
    <w:rsid w:val="0046011A"/>
    <w:pPr>
      <w:numPr>
        <w:numId w:val="47"/>
      </w:numPr>
    </w:pPr>
  </w:style>
  <w:style w:type="numbering" w:customStyle="1" w:styleId="WW8Num28">
    <w:name w:val="WW8Num28"/>
    <w:rsid w:val="0046011A"/>
    <w:pPr>
      <w:numPr>
        <w:numId w:val="48"/>
      </w:numPr>
    </w:pPr>
  </w:style>
  <w:style w:type="numbering" w:customStyle="1" w:styleId="WW8Num48">
    <w:name w:val="WW8Num48"/>
    <w:rsid w:val="0046011A"/>
    <w:pPr>
      <w:numPr>
        <w:numId w:val="50"/>
      </w:numPr>
    </w:pPr>
  </w:style>
  <w:style w:type="numbering" w:customStyle="1" w:styleId="WW8Num6">
    <w:name w:val="WW8Num6"/>
    <w:rsid w:val="0046011A"/>
    <w:pPr>
      <w:numPr>
        <w:numId w:val="51"/>
      </w:numPr>
    </w:pPr>
  </w:style>
  <w:style w:type="numbering" w:customStyle="1" w:styleId="WW8Num53">
    <w:name w:val="WW8Num53"/>
    <w:rsid w:val="0046011A"/>
    <w:pPr>
      <w:numPr>
        <w:numId w:val="52"/>
      </w:numPr>
    </w:pPr>
  </w:style>
  <w:style w:type="numbering" w:customStyle="1" w:styleId="WW8Num11">
    <w:name w:val="WW8Num11"/>
    <w:rsid w:val="0046011A"/>
    <w:pPr>
      <w:numPr>
        <w:numId w:val="53"/>
      </w:numPr>
    </w:pPr>
  </w:style>
  <w:style w:type="paragraph" w:customStyle="1" w:styleId="afa">
    <w:name w:val="Освіта подпункт Ш"/>
    <w:basedOn w:val="a"/>
    <w:next w:val="af4"/>
    <w:uiPriority w:val="99"/>
    <w:rsid w:val="0046011A"/>
    <w:pPr>
      <w:spacing w:before="120" w:after="0" w:line="240" w:lineRule="auto"/>
      <w:ind w:left="1134" w:right="1134"/>
    </w:pPr>
    <w:rPr>
      <w:rFonts w:ascii="Times New Roman" w:eastAsia="Times New Roman" w:hAnsi="Times New Roman" w:cs="Times New Roman"/>
      <w:b/>
      <w:bCs/>
      <w:i/>
      <w:iCs/>
      <w:sz w:val="28"/>
      <w:szCs w:val="28"/>
      <w:lang w:eastAsia="ru-RU"/>
    </w:rPr>
  </w:style>
  <w:style w:type="paragraph" w:customStyle="1" w:styleId="afb">
    <w:name w:val="Освіта ПРОЕКТ"/>
    <w:basedOn w:val="a"/>
    <w:next w:val="af4"/>
    <w:uiPriority w:val="99"/>
    <w:rsid w:val="0046011A"/>
    <w:pPr>
      <w:spacing w:before="360" w:after="240" w:line="240" w:lineRule="auto"/>
      <w:jc w:val="center"/>
      <w:outlineLvl w:val="2"/>
    </w:pPr>
    <w:rPr>
      <w:rFonts w:ascii="Garamond" w:eastAsia="Times New Roman" w:hAnsi="Garamond" w:cs="Garamond"/>
      <w:b/>
      <w:bCs/>
      <w:sz w:val="32"/>
      <w:szCs w:val="32"/>
      <w:lang w:eastAsia="ru-RU"/>
    </w:rPr>
  </w:style>
  <w:style w:type="numbering" w:customStyle="1" w:styleId="WW8Num43">
    <w:name w:val="WW8Num43"/>
    <w:rsid w:val="0046011A"/>
    <w:pPr>
      <w:numPr>
        <w:numId w:val="54"/>
      </w:numPr>
    </w:pPr>
  </w:style>
  <w:style w:type="paragraph" w:customStyle="1" w:styleId="afc">
    <w:name w:val="Освіта подпункт"/>
    <w:basedOn w:val="a"/>
    <w:next w:val="af4"/>
    <w:uiPriority w:val="99"/>
    <w:rsid w:val="0046011A"/>
    <w:pPr>
      <w:spacing w:before="120" w:after="0" w:line="240" w:lineRule="auto"/>
      <w:ind w:right="851" w:firstLine="1134"/>
    </w:pPr>
    <w:rPr>
      <w:rFonts w:ascii="Times New Roman" w:eastAsia="Times New Roman" w:hAnsi="Times New Roman" w:cs="Times New Roman"/>
      <w:b/>
      <w:bCs/>
      <w:i/>
      <w:iCs/>
      <w:sz w:val="28"/>
      <w:szCs w:val="28"/>
      <w:lang w:eastAsia="ru-RU"/>
    </w:rPr>
  </w:style>
  <w:style w:type="paragraph" w:styleId="af6">
    <w:name w:val="header"/>
    <w:basedOn w:val="a"/>
    <w:link w:val="1a"/>
    <w:uiPriority w:val="99"/>
    <w:semiHidden/>
    <w:unhideWhenUsed/>
    <w:rsid w:val="0046011A"/>
    <w:pPr>
      <w:tabs>
        <w:tab w:val="center" w:pos="4819"/>
        <w:tab w:val="right" w:pos="9639"/>
      </w:tabs>
      <w:spacing w:before="0" w:after="0" w:line="240" w:lineRule="auto"/>
    </w:pPr>
  </w:style>
  <w:style w:type="character" w:customStyle="1" w:styleId="1a">
    <w:name w:val="Верхній колонтитул Знак1"/>
    <w:basedOn w:val="a0"/>
    <w:link w:val="af6"/>
    <w:uiPriority w:val="99"/>
    <w:semiHidden/>
    <w:rsid w:val="0046011A"/>
    <w:rPr>
      <w:rFonts w:eastAsiaTheme="minorEastAsia"/>
      <w:szCs w:val="20"/>
    </w:rPr>
  </w:style>
  <w:style w:type="paragraph" w:styleId="af8">
    <w:name w:val="footer"/>
    <w:basedOn w:val="a"/>
    <w:link w:val="1b"/>
    <w:uiPriority w:val="99"/>
    <w:semiHidden/>
    <w:unhideWhenUsed/>
    <w:rsid w:val="0046011A"/>
    <w:pPr>
      <w:tabs>
        <w:tab w:val="center" w:pos="4819"/>
        <w:tab w:val="right" w:pos="9639"/>
      </w:tabs>
      <w:spacing w:before="0" w:after="0" w:line="240" w:lineRule="auto"/>
    </w:pPr>
  </w:style>
  <w:style w:type="character" w:customStyle="1" w:styleId="1b">
    <w:name w:val="Нижній колонтитул Знак1"/>
    <w:basedOn w:val="a0"/>
    <w:link w:val="af8"/>
    <w:uiPriority w:val="99"/>
    <w:semiHidden/>
    <w:rsid w:val="0046011A"/>
    <w:rPr>
      <w:rFonts w:eastAsiaTheme="minorEastAsia"/>
      <w:szCs w:val="20"/>
    </w:rPr>
  </w:style>
  <w:style w:type="table" w:customStyle="1" w:styleId="50">
    <w:name w:val="Сітка таблиці5"/>
    <w:basedOn w:val="a1"/>
    <w:next w:val="a6"/>
    <w:uiPriority w:val="39"/>
    <w:rsid w:val="00B90FD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961-15" TargetMode="External"/><Relationship Id="rId18" Type="http://schemas.openxmlformats.org/officeDocument/2006/relationships/hyperlink" Target="https://zakon.rada.gov.ua/laws/show/5203-17" TargetMode="External"/><Relationship Id="rId26" Type="http://schemas.openxmlformats.org/officeDocument/2006/relationships/oleObject" Target="embeddings/oleObject8.bin"/><Relationship Id="rId39" Type="http://schemas.openxmlformats.org/officeDocument/2006/relationships/oleObject" Target="embeddings/oleObject16.bin"/><Relationship Id="rId21" Type="http://schemas.openxmlformats.org/officeDocument/2006/relationships/hyperlink" Target="https://zakon.rada.gov.ua/laws/show/588-2013-%D0%BF/print" TargetMode="External"/><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oleObject" Target="embeddings/oleObject24.bin"/><Relationship Id="rId50" Type="http://schemas.openxmlformats.org/officeDocument/2006/relationships/oleObject" Target="embeddings/oleObject27.bin"/><Relationship Id="rId55" Type="http://schemas.openxmlformats.org/officeDocument/2006/relationships/oleObject" Target="embeddings/oleObject32.bin"/><Relationship Id="rId63" Type="http://schemas.openxmlformats.org/officeDocument/2006/relationships/oleObject" Target="embeddings/oleObject40.bin"/><Relationship Id="rId68" Type="http://schemas.openxmlformats.org/officeDocument/2006/relationships/oleObject" Target="embeddings/oleObject45.bin"/><Relationship Id="rId76" Type="http://schemas.openxmlformats.org/officeDocument/2006/relationships/oleObject" Target="embeddings/oleObject53.bin"/><Relationship Id="rId7" Type="http://schemas.openxmlformats.org/officeDocument/2006/relationships/oleObject" Target="embeddings/oleObject1.bin"/><Relationship Id="rId71" Type="http://schemas.openxmlformats.org/officeDocument/2006/relationships/oleObject" Target="embeddings/oleObject48.bin"/><Relationship Id="rId2" Type="http://schemas.openxmlformats.org/officeDocument/2006/relationships/numbering" Target="numbering.xml"/><Relationship Id="rId16" Type="http://schemas.openxmlformats.org/officeDocument/2006/relationships/oleObject" Target="embeddings/oleObject6.bin"/><Relationship Id="rId29" Type="http://schemas.openxmlformats.org/officeDocument/2006/relationships/oleObject" Target="embeddings/oleObject11.bin"/><Relationship Id="rId11" Type="http://schemas.openxmlformats.org/officeDocument/2006/relationships/hyperlink" Target="https://zakon.rada.gov.ua/laws/show/995_g71" TargetMode="External"/><Relationship Id="rId24" Type="http://schemas.openxmlformats.org/officeDocument/2006/relationships/hyperlink" Target="https://zakon.rada.gov.ua/laws/show/588-2013-%D0%BF" TargetMode="External"/><Relationship Id="rId32" Type="http://schemas.openxmlformats.org/officeDocument/2006/relationships/oleObject" Target="embeddings/oleObject13.bin"/><Relationship Id="rId37" Type="http://schemas.openxmlformats.org/officeDocument/2006/relationships/hyperlink" Target="https://zakon.rada.gov.ua/laws/show/2145-19?find=1&amp;text=%D1%82%D0%B8%D0%BF%D0%B8+%D0%B7%D0%B0%D0%BA%D0%BB%D0%B0%D0%B4%D1%96%D0%B2+%D0%BE%D1%81%D0%B2%D1%96%D1%82%D0%B8" TargetMode="External"/><Relationship Id="rId40" Type="http://schemas.openxmlformats.org/officeDocument/2006/relationships/oleObject" Target="embeddings/oleObject17.bin"/><Relationship Id="rId45" Type="http://schemas.openxmlformats.org/officeDocument/2006/relationships/oleObject" Target="embeddings/oleObject22.bin"/><Relationship Id="rId53" Type="http://schemas.openxmlformats.org/officeDocument/2006/relationships/oleObject" Target="embeddings/oleObject30.bin"/><Relationship Id="rId58" Type="http://schemas.openxmlformats.org/officeDocument/2006/relationships/oleObject" Target="embeddings/oleObject35.bin"/><Relationship Id="rId66" Type="http://schemas.openxmlformats.org/officeDocument/2006/relationships/oleObject" Target="embeddings/oleObject43.bin"/><Relationship Id="rId74" Type="http://schemas.openxmlformats.org/officeDocument/2006/relationships/oleObject" Target="embeddings/oleObject51.bin"/><Relationship Id="rId79" Type="http://schemas.openxmlformats.org/officeDocument/2006/relationships/oleObject" Target="embeddings/oleObject56.bin"/><Relationship Id="rId5" Type="http://schemas.openxmlformats.org/officeDocument/2006/relationships/webSettings" Target="webSettings.xml"/><Relationship Id="rId61" Type="http://schemas.openxmlformats.org/officeDocument/2006/relationships/oleObject" Target="embeddings/oleObject38.bin"/><Relationship Id="rId82" Type="http://schemas.openxmlformats.org/officeDocument/2006/relationships/theme" Target="theme/theme1.xml"/><Relationship Id="rId10" Type="http://schemas.openxmlformats.org/officeDocument/2006/relationships/oleObject" Target="embeddings/oleObject4.bin"/><Relationship Id="rId19" Type="http://schemas.openxmlformats.org/officeDocument/2006/relationships/hyperlink" Target="https://zakon.rada.gov.ua/laws/show/5203-17" TargetMode="External"/><Relationship Id="rId31" Type="http://schemas.openxmlformats.org/officeDocument/2006/relationships/hyperlink" Target="https://drive.google.com/file/d/1IHvM7gpkdH_y8n9yg7zbPkRNwFwF68xG/view?usp=sharing" TargetMode="External"/><Relationship Id="rId44" Type="http://schemas.openxmlformats.org/officeDocument/2006/relationships/oleObject" Target="embeddings/oleObject21.bin"/><Relationship Id="rId52" Type="http://schemas.openxmlformats.org/officeDocument/2006/relationships/oleObject" Target="embeddings/oleObject29.bin"/><Relationship Id="rId60" Type="http://schemas.openxmlformats.org/officeDocument/2006/relationships/oleObject" Target="embeddings/oleObject37.bin"/><Relationship Id="rId65" Type="http://schemas.openxmlformats.org/officeDocument/2006/relationships/oleObject" Target="embeddings/oleObject42.bin"/><Relationship Id="rId73" Type="http://schemas.openxmlformats.org/officeDocument/2006/relationships/oleObject" Target="embeddings/oleObject50.bin"/><Relationship Id="rId78" Type="http://schemas.openxmlformats.org/officeDocument/2006/relationships/oleObject" Target="embeddings/oleObject55.bin"/><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5.bin"/><Relationship Id="rId22" Type="http://schemas.openxmlformats.org/officeDocument/2006/relationships/hyperlink" Target="https://zakon.rada.gov.ua/laws/show/588-2013-%D0%BF/print" TargetMode="External"/><Relationship Id="rId27" Type="http://schemas.openxmlformats.org/officeDocument/2006/relationships/oleObject" Target="embeddings/oleObject9.bin"/><Relationship Id="rId30" Type="http://schemas.openxmlformats.org/officeDocument/2006/relationships/oleObject" Target="embeddings/oleObject12.bin"/><Relationship Id="rId35" Type="http://schemas.openxmlformats.org/officeDocument/2006/relationships/hyperlink" Target="https://zakon.rada.gov.ua/laws/show/2145-19?find=1&amp;text=%D1%82%D0%B8%D0%BF%D0%B8+%D0%B7%D0%B0%D0%BA%D0%BB%D0%B0%D0%B4%D1%96%D0%B2+%D0%BE%D1%81%D0%B2%D1%96%D1%82%D0%B8" TargetMode="External"/><Relationship Id="rId43" Type="http://schemas.openxmlformats.org/officeDocument/2006/relationships/oleObject" Target="embeddings/oleObject20.bin"/><Relationship Id="rId48" Type="http://schemas.openxmlformats.org/officeDocument/2006/relationships/oleObject" Target="embeddings/oleObject25.bin"/><Relationship Id="rId56" Type="http://schemas.openxmlformats.org/officeDocument/2006/relationships/oleObject" Target="embeddings/oleObject33.bin"/><Relationship Id="rId64" Type="http://schemas.openxmlformats.org/officeDocument/2006/relationships/oleObject" Target="embeddings/oleObject41.bin"/><Relationship Id="rId69" Type="http://schemas.openxmlformats.org/officeDocument/2006/relationships/oleObject" Target="embeddings/oleObject46.bin"/><Relationship Id="rId77" Type="http://schemas.openxmlformats.org/officeDocument/2006/relationships/oleObject" Target="embeddings/oleObject54.bin"/><Relationship Id="rId8" Type="http://schemas.openxmlformats.org/officeDocument/2006/relationships/oleObject" Target="embeddings/oleObject2.bin"/><Relationship Id="rId51" Type="http://schemas.openxmlformats.org/officeDocument/2006/relationships/oleObject" Target="embeddings/oleObject28.bin"/><Relationship Id="rId72" Type="http://schemas.openxmlformats.org/officeDocument/2006/relationships/oleObject" Target="embeddings/oleObject49.bin"/><Relationship Id="rId80" Type="http://schemas.openxmlformats.org/officeDocument/2006/relationships/oleObject" Target="embeddings/oleObject57.bin"/><Relationship Id="rId3" Type="http://schemas.openxmlformats.org/officeDocument/2006/relationships/styles" Target="styles.xml"/><Relationship Id="rId12" Type="http://schemas.openxmlformats.org/officeDocument/2006/relationships/hyperlink" Target="https://zakon.rada.gov.ua/laws/show/875-12" TargetMode="External"/><Relationship Id="rId17" Type="http://schemas.openxmlformats.org/officeDocument/2006/relationships/hyperlink" Target="https://zakon.rada.gov.ua/laws/show/5203-17" TargetMode="External"/><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hyperlink" Target="https://zakon.rada.gov.ua/laws/show/2145-19?find=1&amp;text=%D1%82%D0%B8%D0%BF%D0%B8+%D0%B7%D0%B0%D0%BA%D0%BB%D0%B0%D0%B4%D1%96%D0%B2+%D0%BE%D1%81%D0%B2%D1%96%D1%82%D0%B8" TargetMode="External"/><Relationship Id="rId46" Type="http://schemas.openxmlformats.org/officeDocument/2006/relationships/oleObject" Target="embeddings/oleObject23.bin"/><Relationship Id="rId59" Type="http://schemas.openxmlformats.org/officeDocument/2006/relationships/oleObject" Target="embeddings/oleObject36.bin"/><Relationship Id="rId67" Type="http://schemas.openxmlformats.org/officeDocument/2006/relationships/oleObject" Target="embeddings/oleObject44.bin"/><Relationship Id="rId20" Type="http://schemas.openxmlformats.org/officeDocument/2006/relationships/hyperlink" Target="https://zakon.rada.gov.ua/laws/show/875-12" TargetMode="External"/><Relationship Id="rId41" Type="http://schemas.openxmlformats.org/officeDocument/2006/relationships/oleObject" Target="embeddings/oleObject18.bin"/><Relationship Id="rId54" Type="http://schemas.openxmlformats.org/officeDocument/2006/relationships/oleObject" Target="embeddings/oleObject31.bin"/><Relationship Id="rId62" Type="http://schemas.openxmlformats.org/officeDocument/2006/relationships/oleObject" Target="embeddings/oleObject39.bin"/><Relationship Id="rId70" Type="http://schemas.openxmlformats.org/officeDocument/2006/relationships/oleObject" Target="embeddings/oleObject47.bin"/><Relationship Id="rId75" Type="http://schemas.openxmlformats.org/officeDocument/2006/relationships/oleObject" Target="embeddings/oleObject52.bin"/><Relationship Id="rId1" Type="http://schemas.openxmlformats.org/officeDocument/2006/relationships/customXml" Target="../customXml/item1.xml"/><Relationship Id="rId6" Type="http://schemas.openxmlformats.org/officeDocument/2006/relationships/image" Target="media/image1.emf"/><Relationship Id="rId15" Type="http://schemas.openxmlformats.org/officeDocument/2006/relationships/image" Target="media/image2.emf"/><Relationship Id="rId23" Type="http://schemas.openxmlformats.org/officeDocument/2006/relationships/hyperlink" Target="https://zakon.rada.gov.ua/laws/show/5203-17" TargetMode="External"/><Relationship Id="rId28" Type="http://schemas.openxmlformats.org/officeDocument/2006/relationships/oleObject" Target="embeddings/oleObject10.bin"/><Relationship Id="rId36" Type="http://schemas.openxmlformats.org/officeDocument/2006/relationships/hyperlink" Target="https://zakon.rada.gov.ua/laws/show/2145-19?find=1&amp;text=%D1%82%D0%B8%D0%BF%D0%B8+%D0%B7%D0%B0%D0%BA%D0%BB%D0%B0%D0%B4%D1%96%D0%B2+%D0%BE%D1%81%D0%B2%D1%96%D1%82%D0%B8" TargetMode="External"/><Relationship Id="rId49" Type="http://schemas.openxmlformats.org/officeDocument/2006/relationships/oleObject" Target="embeddings/oleObject26.bin"/><Relationship Id="rId57" Type="http://schemas.openxmlformats.org/officeDocument/2006/relationships/oleObject" Target="embeddings/oleObject34.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3EC6A-548D-4F71-8718-1ECB4121E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205</Pages>
  <Words>60350</Words>
  <Characters>343998</Characters>
  <Application>Microsoft Office Word</Application>
  <DocSecurity>0</DocSecurity>
  <Lines>2866</Lines>
  <Paragraphs>807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AdminSivGromada</cp:lastModifiedBy>
  <cp:revision>22</cp:revision>
  <dcterms:created xsi:type="dcterms:W3CDTF">2021-09-27T10:51:00Z</dcterms:created>
  <dcterms:modified xsi:type="dcterms:W3CDTF">2021-11-02T07:55:00Z</dcterms:modified>
</cp:coreProperties>
</file>