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558" w:rsidRPr="00C44093" w:rsidRDefault="00B52E33" w:rsidP="00B52E33">
      <w:pPr>
        <w:pStyle w:val="HTML"/>
        <w:jc w:val="center"/>
        <w:rPr>
          <w:rFonts w:ascii="Times New Roman" w:hAnsi="Times New Roman" w:cs="Times New Roman"/>
          <w:b/>
          <w:color w:val="auto"/>
          <w:sz w:val="28"/>
          <w:szCs w:val="28"/>
        </w:rPr>
      </w:pPr>
      <w:r>
        <w:rPr>
          <w:rFonts w:ascii="Times New Roman" w:hAnsi="Times New Roman" w:cs="Times New Roman"/>
          <w:b/>
          <w:color w:val="auto"/>
          <w:sz w:val="28"/>
          <w:szCs w:val="28"/>
          <w:lang w:val="uk-UA"/>
        </w:rPr>
        <w:t xml:space="preserve">                                        </w:t>
      </w:r>
      <w:r w:rsidR="006C084D">
        <w:rPr>
          <w:rFonts w:ascii="Times New Roman" w:hAnsi="Times New Roman" w:cs="Times New Roman"/>
          <w:b/>
          <w:color w:val="auto"/>
          <w:sz w:val="28"/>
          <w:szCs w:val="28"/>
          <w:lang w:val="uk-UA"/>
        </w:rPr>
        <w:t xml:space="preserve"> </w:t>
      </w:r>
      <w:r w:rsidR="00FB5558" w:rsidRPr="00C44093">
        <w:rPr>
          <w:rFonts w:ascii="Times New Roman" w:hAnsi="Times New Roman" w:cs="Times New Roman"/>
          <w:b/>
          <w:color w:val="auto"/>
          <w:sz w:val="28"/>
          <w:szCs w:val="28"/>
          <w:lang w:val="uk-UA"/>
        </w:rPr>
        <w:t xml:space="preserve">Додаток </w:t>
      </w:r>
      <w:r w:rsidR="002B1570">
        <w:rPr>
          <w:rFonts w:ascii="Times New Roman" w:hAnsi="Times New Roman" w:cs="Times New Roman"/>
          <w:b/>
          <w:color w:val="auto"/>
          <w:sz w:val="28"/>
          <w:szCs w:val="28"/>
          <w:lang w:val="uk-UA"/>
        </w:rPr>
        <w:t>3</w:t>
      </w:r>
      <w:r w:rsidR="00FB5558" w:rsidRPr="00C44093">
        <w:rPr>
          <w:rFonts w:ascii="Times New Roman" w:hAnsi="Times New Roman" w:cs="Times New Roman"/>
          <w:b/>
          <w:color w:val="auto"/>
          <w:sz w:val="28"/>
          <w:szCs w:val="28"/>
          <w:lang w:val="uk-UA"/>
        </w:rPr>
        <w:t xml:space="preserve"> </w:t>
      </w:r>
    </w:p>
    <w:p w:rsidR="00FB5558" w:rsidRPr="00C44093" w:rsidRDefault="00615A53" w:rsidP="00DE26FC">
      <w:pPr>
        <w:ind w:left="5664" w:firstLine="6"/>
        <w:rPr>
          <w:b/>
          <w:sz w:val="28"/>
          <w:szCs w:val="28"/>
        </w:rPr>
      </w:pPr>
      <w:r w:rsidRPr="00615A53">
        <w:rPr>
          <w:b/>
          <w:sz w:val="28"/>
          <w:szCs w:val="28"/>
        </w:rPr>
        <w:t xml:space="preserve">до Статуту </w:t>
      </w:r>
      <w:r w:rsidR="006C084D">
        <w:rPr>
          <w:b/>
          <w:sz w:val="28"/>
          <w:szCs w:val="28"/>
        </w:rPr>
        <w:t>Сіверської</w:t>
      </w:r>
      <w:r w:rsidR="00DE26FC">
        <w:rPr>
          <w:b/>
          <w:sz w:val="28"/>
          <w:szCs w:val="28"/>
        </w:rPr>
        <w:t xml:space="preserve"> міської </w:t>
      </w:r>
      <w:r w:rsidRPr="00615A53">
        <w:rPr>
          <w:b/>
          <w:sz w:val="28"/>
          <w:szCs w:val="28"/>
        </w:rPr>
        <w:t>територіальної</w:t>
      </w:r>
      <w:r w:rsidR="00DE26FC">
        <w:rPr>
          <w:b/>
          <w:sz w:val="28"/>
          <w:szCs w:val="28"/>
        </w:rPr>
        <w:t xml:space="preserve"> </w:t>
      </w:r>
      <w:r w:rsidRPr="00615A53">
        <w:rPr>
          <w:b/>
          <w:sz w:val="28"/>
          <w:szCs w:val="28"/>
        </w:rPr>
        <w:t xml:space="preserve">громади </w:t>
      </w:r>
    </w:p>
    <w:p w:rsidR="00FB5558" w:rsidRPr="00C44093" w:rsidRDefault="00FB5558" w:rsidP="00DE26FC">
      <w:pPr>
        <w:pStyle w:val="HTML1"/>
        <w:rPr>
          <w:rFonts w:ascii="Times New Roman" w:hAnsi="Times New Roman" w:cs="Times New Roman"/>
          <w:b/>
          <w:color w:val="auto"/>
          <w:sz w:val="28"/>
          <w:szCs w:val="28"/>
          <w:lang w:val="uk-UA"/>
        </w:rPr>
      </w:pPr>
    </w:p>
    <w:p w:rsidR="00FB5558" w:rsidRPr="00C44093" w:rsidRDefault="00FB5558" w:rsidP="00FB5558">
      <w:pPr>
        <w:pStyle w:val="HTML1"/>
        <w:jc w:val="center"/>
        <w:rPr>
          <w:rFonts w:ascii="Times New Roman" w:hAnsi="Times New Roman" w:cs="Times New Roman"/>
          <w:b/>
          <w:color w:val="auto"/>
          <w:sz w:val="28"/>
          <w:szCs w:val="28"/>
          <w:lang w:val="uk-UA"/>
        </w:rPr>
      </w:pPr>
      <w:r w:rsidRPr="00C44093">
        <w:rPr>
          <w:rFonts w:ascii="Times New Roman" w:hAnsi="Times New Roman" w:cs="Times New Roman"/>
          <w:b/>
          <w:color w:val="auto"/>
          <w:sz w:val="28"/>
          <w:szCs w:val="28"/>
          <w:lang w:val="uk-UA"/>
        </w:rPr>
        <w:t>ПОЛОЖЕННЯ</w:t>
      </w:r>
    </w:p>
    <w:p w:rsidR="00FB5558" w:rsidRPr="00C44093" w:rsidRDefault="00FB5558" w:rsidP="00FB5558">
      <w:pPr>
        <w:pStyle w:val="HTML1"/>
        <w:jc w:val="center"/>
        <w:rPr>
          <w:rFonts w:ascii="Times New Roman" w:hAnsi="Times New Roman" w:cs="Times New Roman"/>
          <w:sz w:val="28"/>
          <w:szCs w:val="28"/>
        </w:rPr>
      </w:pPr>
      <w:r w:rsidRPr="00C44093">
        <w:rPr>
          <w:rFonts w:ascii="Times New Roman" w:hAnsi="Times New Roman" w:cs="Times New Roman"/>
          <w:b/>
          <w:color w:val="auto"/>
          <w:sz w:val="28"/>
          <w:szCs w:val="28"/>
          <w:lang w:val="uk-UA"/>
        </w:rPr>
        <w:t xml:space="preserve">ПРО ГРОМАДСЬКІ СЛУХАННЯ В </w:t>
      </w:r>
      <w:r w:rsidR="006C084D">
        <w:rPr>
          <w:rFonts w:ascii="Times New Roman" w:hAnsi="Times New Roman" w:cs="Times New Roman"/>
          <w:b/>
          <w:color w:val="auto"/>
          <w:sz w:val="28"/>
          <w:szCs w:val="28"/>
          <w:lang w:val="uk-UA"/>
        </w:rPr>
        <w:t>СІВЕРСЬКІЙ</w:t>
      </w:r>
      <w:r w:rsidR="00DE26FC">
        <w:rPr>
          <w:rFonts w:ascii="Times New Roman" w:hAnsi="Times New Roman" w:cs="Times New Roman"/>
          <w:b/>
          <w:color w:val="auto"/>
          <w:sz w:val="28"/>
          <w:szCs w:val="28"/>
          <w:lang w:val="uk-UA"/>
        </w:rPr>
        <w:t xml:space="preserve"> МІСЬКІЙ ТЕРИОРІАЛЬНІЙ ГРОМАДІ</w:t>
      </w:r>
    </w:p>
    <w:p w:rsidR="00FB5558" w:rsidRPr="00DE26FC" w:rsidRDefault="00FB5558" w:rsidP="00FB5558">
      <w:pPr>
        <w:tabs>
          <w:tab w:val="left" w:pos="916"/>
          <w:tab w:val="left" w:pos="1080"/>
        </w:tabs>
        <w:jc w:val="both"/>
        <w:rPr>
          <w:sz w:val="28"/>
          <w:szCs w:val="28"/>
          <w:lang w:val="ru-RU"/>
        </w:rPr>
      </w:pPr>
    </w:p>
    <w:p w:rsidR="00FB5558" w:rsidRPr="00C44093" w:rsidRDefault="00FB5558" w:rsidP="00FB5558">
      <w:pPr>
        <w:tabs>
          <w:tab w:val="left" w:pos="916"/>
        </w:tabs>
        <w:jc w:val="both"/>
        <w:rPr>
          <w:sz w:val="28"/>
          <w:szCs w:val="28"/>
        </w:rPr>
      </w:pPr>
      <w:r w:rsidRPr="00C44093">
        <w:rPr>
          <w:sz w:val="28"/>
          <w:szCs w:val="28"/>
          <w:lang w:val="ru-RU"/>
        </w:rPr>
        <w:tab/>
      </w:r>
      <w:r w:rsidRPr="00C44093">
        <w:rPr>
          <w:sz w:val="28"/>
          <w:szCs w:val="28"/>
        </w:rPr>
        <w:t xml:space="preserve">Це Положення встановлює порядок ініціювання, підготовки та проведення громадських слухань, а також урахування їх результатів органами місцевого самоврядування </w:t>
      </w:r>
      <w:r w:rsidR="00DE26FC">
        <w:rPr>
          <w:sz w:val="28"/>
          <w:szCs w:val="28"/>
        </w:rPr>
        <w:t>територіальної громади</w:t>
      </w:r>
      <w:r w:rsidRPr="00C44093">
        <w:rPr>
          <w:sz w:val="28"/>
          <w:szCs w:val="28"/>
        </w:rPr>
        <w:t>, їх посадовими особами.</w:t>
      </w:r>
    </w:p>
    <w:p w:rsidR="00FB5558" w:rsidRPr="00C44093" w:rsidRDefault="00FB5558" w:rsidP="00FB5558">
      <w:pPr>
        <w:tabs>
          <w:tab w:val="left" w:pos="916"/>
        </w:tabs>
        <w:jc w:val="both"/>
        <w:rPr>
          <w:sz w:val="28"/>
          <w:szCs w:val="28"/>
        </w:rPr>
      </w:pPr>
      <w:r w:rsidRPr="00C44093">
        <w:rPr>
          <w:sz w:val="28"/>
          <w:szCs w:val="28"/>
        </w:rPr>
        <w:tab/>
        <w:t xml:space="preserve">Громадські слухання є однією з форм участі </w:t>
      </w:r>
      <w:proofErr w:type="spellStart"/>
      <w:r w:rsidR="00D20983" w:rsidRPr="00D20983">
        <w:rPr>
          <w:color w:val="7030A0"/>
          <w:sz w:val="28"/>
          <w:szCs w:val="28"/>
        </w:rPr>
        <w:t>членкинь</w:t>
      </w:r>
      <w:proofErr w:type="spellEnd"/>
      <w:r w:rsidR="00D20983" w:rsidRPr="00D20983">
        <w:rPr>
          <w:color w:val="7030A0"/>
          <w:sz w:val="28"/>
          <w:szCs w:val="28"/>
        </w:rPr>
        <w:t xml:space="preserve"> і</w:t>
      </w:r>
      <w:r w:rsidR="00D20983">
        <w:rPr>
          <w:sz w:val="28"/>
          <w:szCs w:val="28"/>
        </w:rPr>
        <w:t xml:space="preserve"> </w:t>
      </w:r>
      <w:r w:rsidRPr="00D20983">
        <w:rPr>
          <w:color w:val="7030A0"/>
          <w:sz w:val="28"/>
          <w:szCs w:val="28"/>
        </w:rPr>
        <w:t xml:space="preserve">членів </w:t>
      </w:r>
      <w:r w:rsidR="00D20983" w:rsidRPr="00D20983">
        <w:rPr>
          <w:color w:val="7030A0"/>
          <w:sz w:val="28"/>
          <w:szCs w:val="28"/>
        </w:rPr>
        <w:t xml:space="preserve">(далі – </w:t>
      </w:r>
      <w:r w:rsidR="00D20983" w:rsidRPr="00D20983">
        <w:rPr>
          <w:color w:val="7030A0"/>
          <w:sz w:val="28"/>
          <w:szCs w:val="28"/>
        </w:rPr>
        <w:t>членів</w:t>
      </w:r>
      <w:r w:rsidR="00D20983" w:rsidRPr="00D20983">
        <w:rPr>
          <w:color w:val="7030A0"/>
          <w:sz w:val="28"/>
          <w:szCs w:val="28"/>
        </w:rPr>
        <w:t>)</w:t>
      </w:r>
      <w:r w:rsidR="00D20983" w:rsidRPr="00C44093">
        <w:rPr>
          <w:sz w:val="28"/>
          <w:szCs w:val="28"/>
        </w:rPr>
        <w:t xml:space="preserve"> </w:t>
      </w:r>
      <w:r w:rsidRPr="00C44093">
        <w:rPr>
          <w:sz w:val="28"/>
          <w:szCs w:val="28"/>
        </w:rPr>
        <w:t>територіальної громади у здійсненні місцевого самоврядування, яка передба</w:t>
      </w:r>
      <w:r w:rsidR="006C084D">
        <w:rPr>
          <w:sz w:val="28"/>
          <w:szCs w:val="28"/>
        </w:rPr>
        <w:t>чена статтею 13 Закону України «</w:t>
      </w:r>
      <w:r w:rsidRPr="00C44093">
        <w:rPr>
          <w:sz w:val="28"/>
          <w:szCs w:val="28"/>
        </w:rPr>
        <w:t>Про місцеве самоврядування в Україні</w:t>
      </w:r>
      <w:r w:rsidR="006C084D">
        <w:rPr>
          <w:sz w:val="28"/>
          <w:szCs w:val="28"/>
        </w:rPr>
        <w:t>»</w:t>
      </w:r>
      <w:r w:rsidRPr="00C44093">
        <w:rPr>
          <w:sz w:val="28"/>
          <w:szCs w:val="28"/>
        </w:rPr>
        <w:t>.</w:t>
      </w:r>
    </w:p>
    <w:p w:rsidR="00FB5558" w:rsidRPr="00C44093" w:rsidRDefault="00FB5558" w:rsidP="00FB5558">
      <w:pPr>
        <w:tabs>
          <w:tab w:val="left" w:pos="916"/>
          <w:tab w:val="left" w:pos="1080"/>
        </w:tabs>
        <w:jc w:val="both"/>
        <w:rPr>
          <w:sz w:val="28"/>
          <w:szCs w:val="28"/>
        </w:rPr>
      </w:pPr>
    </w:p>
    <w:p w:rsidR="00FB5558" w:rsidRPr="00C44093" w:rsidRDefault="00FB5558" w:rsidP="00B74B79">
      <w:pPr>
        <w:tabs>
          <w:tab w:val="left" w:pos="916"/>
        </w:tabs>
        <w:jc w:val="center"/>
        <w:rPr>
          <w:b/>
          <w:sz w:val="28"/>
          <w:szCs w:val="28"/>
        </w:rPr>
      </w:pPr>
      <w:r w:rsidRPr="00C44093">
        <w:rPr>
          <w:b/>
          <w:sz w:val="28"/>
          <w:szCs w:val="28"/>
        </w:rPr>
        <w:t>Розділ І. ЗАГАЛЬНІ ПОЛОЖЕННЯ</w:t>
      </w:r>
    </w:p>
    <w:p w:rsidR="00FB5558" w:rsidRPr="00C44093" w:rsidRDefault="00FB5558" w:rsidP="00B52E33">
      <w:pPr>
        <w:pStyle w:val="PreformattedText"/>
        <w:ind w:firstLine="708"/>
        <w:jc w:val="center"/>
        <w:rPr>
          <w:rFonts w:ascii="Times New Roman" w:hAnsi="Times New Roman" w:cs="Times New Roman"/>
          <w:b/>
          <w:bCs/>
          <w:sz w:val="28"/>
          <w:szCs w:val="28"/>
        </w:rPr>
      </w:pPr>
      <w:r w:rsidRPr="00C44093">
        <w:rPr>
          <w:rFonts w:ascii="Times New Roman" w:hAnsi="Times New Roman" w:cs="Times New Roman"/>
          <w:b/>
          <w:bCs/>
          <w:sz w:val="28"/>
          <w:szCs w:val="28"/>
        </w:rPr>
        <w:t>Глава 1. Право територіальної громади проводити громадські слухання</w:t>
      </w:r>
    </w:p>
    <w:p w:rsidR="00FB5558" w:rsidRPr="00C44093" w:rsidRDefault="00FB5558" w:rsidP="00FB5558">
      <w:pPr>
        <w:pStyle w:val="PreformattedText"/>
        <w:ind w:firstLine="851"/>
        <w:jc w:val="both"/>
        <w:rPr>
          <w:rFonts w:ascii="Times New Roman" w:hAnsi="Times New Roman" w:cs="Times New Roman"/>
          <w:sz w:val="28"/>
          <w:szCs w:val="28"/>
        </w:rPr>
      </w:pPr>
      <w:r w:rsidRPr="00C44093">
        <w:rPr>
          <w:rFonts w:ascii="Times New Roman" w:hAnsi="Times New Roman" w:cs="Times New Roman"/>
          <w:sz w:val="28"/>
          <w:szCs w:val="28"/>
        </w:rPr>
        <w:t xml:space="preserve"> </w:t>
      </w:r>
      <w:r w:rsidRPr="00C44093">
        <w:rPr>
          <w:rFonts w:ascii="Times New Roman" w:hAnsi="Times New Roman" w:cs="Times New Roman"/>
          <w:b/>
          <w:sz w:val="28"/>
          <w:szCs w:val="28"/>
        </w:rPr>
        <w:t>1.1.</w:t>
      </w:r>
      <w:r w:rsidRPr="00C44093">
        <w:rPr>
          <w:rFonts w:ascii="Times New Roman" w:hAnsi="Times New Roman" w:cs="Times New Roman"/>
          <w:sz w:val="28"/>
          <w:szCs w:val="28"/>
        </w:rPr>
        <w:t xml:space="preserve"> Територіальна громада (далі – громада) має право проводити громадські слухання – зу</w:t>
      </w:r>
      <w:r w:rsidR="002B1570">
        <w:rPr>
          <w:rFonts w:ascii="Times New Roman" w:hAnsi="Times New Roman" w:cs="Times New Roman"/>
          <w:sz w:val="28"/>
          <w:szCs w:val="28"/>
        </w:rPr>
        <w:t xml:space="preserve">стрічатися з депутатами </w:t>
      </w:r>
      <w:r w:rsidR="006C084D">
        <w:rPr>
          <w:rFonts w:ascii="Times New Roman" w:hAnsi="Times New Roman" w:cs="Times New Roman"/>
          <w:sz w:val="28"/>
          <w:szCs w:val="28"/>
        </w:rPr>
        <w:t xml:space="preserve">Сіверської </w:t>
      </w:r>
      <w:r w:rsidRPr="00C44093">
        <w:rPr>
          <w:rFonts w:ascii="Times New Roman" w:hAnsi="Times New Roman" w:cs="Times New Roman"/>
          <w:sz w:val="28"/>
          <w:szCs w:val="28"/>
        </w:rPr>
        <w:t>м</w:t>
      </w:r>
      <w:r w:rsidR="00DE26FC">
        <w:rPr>
          <w:rFonts w:ascii="Times New Roman" w:hAnsi="Times New Roman" w:cs="Times New Roman"/>
          <w:sz w:val="28"/>
          <w:szCs w:val="28"/>
        </w:rPr>
        <w:t>іської ради, службовими особами</w:t>
      </w:r>
      <w:r w:rsidRPr="00C44093">
        <w:rPr>
          <w:rFonts w:ascii="Times New Roman" w:hAnsi="Times New Roman" w:cs="Times New Roman"/>
          <w:sz w:val="28"/>
          <w:szCs w:val="28"/>
        </w:rPr>
        <w:t xml:space="preserve"> виконавчих органів ради, </w:t>
      </w:r>
      <w:r w:rsidR="006C084D">
        <w:rPr>
          <w:rFonts w:ascii="Times New Roman" w:hAnsi="Times New Roman" w:cs="Times New Roman"/>
          <w:sz w:val="28"/>
          <w:szCs w:val="28"/>
        </w:rPr>
        <w:t xml:space="preserve">Сіверським </w:t>
      </w:r>
      <w:r w:rsidRPr="00C44093">
        <w:rPr>
          <w:rFonts w:ascii="Times New Roman" w:hAnsi="Times New Roman" w:cs="Times New Roman"/>
          <w:sz w:val="28"/>
          <w:szCs w:val="28"/>
        </w:rPr>
        <w:t xml:space="preserve">міським головою, іншими посадовими особами місцевого самоврядування </w:t>
      </w:r>
      <w:r w:rsidR="00DE26FC">
        <w:rPr>
          <w:rFonts w:ascii="Times New Roman" w:hAnsi="Times New Roman" w:cs="Times New Roman"/>
          <w:sz w:val="28"/>
          <w:szCs w:val="28"/>
        </w:rPr>
        <w:t>громади</w:t>
      </w:r>
      <w:r w:rsidRPr="00C44093">
        <w:rPr>
          <w:rFonts w:ascii="Times New Roman" w:hAnsi="Times New Roman" w:cs="Times New Roman"/>
          <w:sz w:val="28"/>
          <w:szCs w:val="28"/>
        </w:rPr>
        <w:t>, під час яких члени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rsidR="00FB5558" w:rsidRPr="00C44093" w:rsidRDefault="00FB5558" w:rsidP="00FB5558">
      <w:pPr>
        <w:tabs>
          <w:tab w:val="left" w:pos="1080"/>
        </w:tabs>
        <w:ind w:firstLine="271"/>
        <w:jc w:val="both"/>
        <w:rPr>
          <w:sz w:val="28"/>
          <w:szCs w:val="28"/>
        </w:rPr>
      </w:pPr>
    </w:p>
    <w:p w:rsidR="00FB5558" w:rsidRPr="00C44093" w:rsidRDefault="00FB5558" w:rsidP="00FB5558">
      <w:pPr>
        <w:pStyle w:val="1"/>
        <w:tabs>
          <w:tab w:val="left" w:pos="1080"/>
        </w:tabs>
        <w:jc w:val="center"/>
        <w:rPr>
          <w:b/>
          <w:bCs/>
          <w:sz w:val="28"/>
          <w:szCs w:val="28"/>
        </w:rPr>
      </w:pPr>
      <w:r w:rsidRPr="00C44093">
        <w:rPr>
          <w:b/>
          <w:bCs/>
          <w:sz w:val="28"/>
          <w:szCs w:val="28"/>
        </w:rPr>
        <w:t xml:space="preserve">Глава 2. Правове регулювання громадських слухань </w:t>
      </w:r>
    </w:p>
    <w:p w:rsidR="00FB5558" w:rsidRPr="00C44093" w:rsidRDefault="00FB5558" w:rsidP="00FB5558">
      <w:pPr>
        <w:pStyle w:val="1"/>
        <w:tabs>
          <w:tab w:val="left" w:pos="851"/>
        </w:tabs>
        <w:jc w:val="both"/>
        <w:rPr>
          <w:sz w:val="28"/>
          <w:szCs w:val="28"/>
        </w:rPr>
      </w:pPr>
      <w:r w:rsidRPr="00C44093">
        <w:rPr>
          <w:sz w:val="28"/>
          <w:szCs w:val="28"/>
        </w:rPr>
        <w:tab/>
      </w:r>
      <w:r w:rsidRPr="00C44093">
        <w:rPr>
          <w:b/>
          <w:sz w:val="28"/>
          <w:szCs w:val="28"/>
        </w:rPr>
        <w:t>2.1.</w:t>
      </w:r>
      <w:r w:rsidRPr="00C44093">
        <w:rPr>
          <w:sz w:val="28"/>
          <w:szCs w:val="28"/>
        </w:rPr>
        <w:t xml:space="preserve"> Порядок ініціювання, підготовки, проведення громадських слухань та врахування їх результатів регулюється Законом України </w:t>
      </w:r>
      <w:r w:rsidR="006C084D">
        <w:rPr>
          <w:sz w:val="28"/>
          <w:szCs w:val="28"/>
        </w:rPr>
        <w:t>«</w:t>
      </w:r>
      <w:r w:rsidRPr="00C44093">
        <w:rPr>
          <w:sz w:val="28"/>
          <w:szCs w:val="28"/>
        </w:rPr>
        <w:t>Про місцеве самоврядування в Україні</w:t>
      </w:r>
      <w:r w:rsidR="006C084D">
        <w:rPr>
          <w:sz w:val="28"/>
          <w:szCs w:val="28"/>
        </w:rPr>
        <w:t>»</w:t>
      </w:r>
      <w:r w:rsidRPr="00C44093">
        <w:rPr>
          <w:sz w:val="28"/>
          <w:szCs w:val="28"/>
        </w:rPr>
        <w:t xml:space="preserve">, цим Положенням, яке є додатком та невід’ємною частиною Статуту </w:t>
      </w:r>
      <w:r w:rsidR="006C084D">
        <w:rPr>
          <w:sz w:val="28"/>
          <w:szCs w:val="28"/>
        </w:rPr>
        <w:t>Сіверської</w:t>
      </w:r>
      <w:r w:rsidR="00DE26FC">
        <w:rPr>
          <w:sz w:val="28"/>
          <w:szCs w:val="28"/>
        </w:rPr>
        <w:t xml:space="preserve"> міської </w:t>
      </w:r>
      <w:r w:rsidRPr="00C44093">
        <w:rPr>
          <w:sz w:val="28"/>
          <w:szCs w:val="28"/>
        </w:rPr>
        <w:t xml:space="preserve">територіальної громади, а також міжнародними договорами України, згода на обов’язковість яких надана Верховною Радою України. </w:t>
      </w:r>
    </w:p>
    <w:p w:rsidR="00FB5558" w:rsidRPr="00B74B79" w:rsidRDefault="00FB5558" w:rsidP="00FB5558">
      <w:pPr>
        <w:pStyle w:val="PreformattedText"/>
        <w:jc w:val="center"/>
        <w:rPr>
          <w:rFonts w:ascii="Times New Roman" w:hAnsi="Times New Roman" w:cs="Times New Roman"/>
          <w:sz w:val="16"/>
          <w:szCs w:val="16"/>
        </w:rPr>
      </w:pPr>
    </w:p>
    <w:p w:rsidR="00FB5558" w:rsidRPr="00C44093" w:rsidRDefault="00FB5558" w:rsidP="00FB5558">
      <w:pPr>
        <w:pStyle w:val="PreformattedText"/>
        <w:jc w:val="center"/>
        <w:rPr>
          <w:rFonts w:ascii="Times New Roman" w:hAnsi="Times New Roman" w:cs="Times New Roman"/>
          <w:sz w:val="28"/>
          <w:szCs w:val="28"/>
        </w:rPr>
      </w:pPr>
      <w:r w:rsidRPr="00C44093">
        <w:rPr>
          <w:rFonts w:ascii="Times New Roman" w:hAnsi="Times New Roman" w:cs="Times New Roman"/>
          <w:b/>
          <w:bCs/>
          <w:sz w:val="28"/>
          <w:szCs w:val="28"/>
        </w:rPr>
        <w:t>Глава 3. Принципи громадських слухань</w:t>
      </w:r>
    </w:p>
    <w:p w:rsidR="00FB5558" w:rsidRDefault="00FB5558" w:rsidP="00FB5558">
      <w:pPr>
        <w:tabs>
          <w:tab w:val="left" w:pos="1080"/>
        </w:tabs>
        <w:jc w:val="both"/>
        <w:rPr>
          <w:sz w:val="28"/>
          <w:szCs w:val="28"/>
        </w:rPr>
      </w:pPr>
      <w:r w:rsidRPr="00C44093">
        <w:rPr>
          <w:sz w:val="28"/>
          <w:szCs w:val="28"/>
        </w:rPr>
        <w:t xml:space="preserve">              </w:t>
      </w:r>
      <w:r w:rsidRPr="00C44093">
        <w:rPr>
          <w:b/>
          <w:sz w:val="28"/>
          <w:szCs w:val="28"/>
        </w:rPr>
        <w:t>3.1.</w:t>
      </w:r>
      <w:r w:rsidRPr="00C44093">
        <w:rPr>
          <w:sz w:val="28"/>
          <w:szCs w:val="28"/>
        </w:rPr>
        <w:t xml:space="preserve"> Громадські слухання проводяться на засадах добровільності, відкритості, прозорості, свободи висловлювань, політичної неупередженості та з обов’язковим розглядом пропозицій, поданих під час їх проведення. </w:t>
      </w:r>
    </w:p>
    <w:p w:rsidR="00FB5558" w:rsidRPr="00C44093" w:rsidRDefault="00FB5558" w:rsidP="00FB5558">
      <w:pPr>
        <w:tabs>
          <w:tab w:val="left" w:pos="1080"/>
        </w:tabs>
        <w:jc w:val="both"/>
        <w:rPr>
          <w:sz w:val="28"/>
          <w:szCs w:val="28"/>
        </w:rPr>
      </w:pPr>
      <w:r w:rsidRPr="00C44093">
        <w:rPr>
          <w:b/>
          <w:sz w:val="28"/>
          <w:szCs w:val="28"/>
        </w:rPr>
        <w:t xml:space="preserve">              3.2.</w:t>
      </w:r>
      <w:r w:rsidRPr="00C44093">
        <w:rPr>
          <w:sz w:val="28"/>
          <w:szCs w:val="28"/>
        </w:rPr>
        <w:t xml:space="preserve"> Ніхто не може бути примушений до участі або неучасті в громадських слуханнях, окрім осіб, визначених у пункті </w:t>
      </w:r>
      <w:r w:rsidRPr="00C44093">
        <w:rPr>
          <w:sz w:val="28"/>
          <w:szCs w:val="28"/>
          <w:lang w:val="ru-RU"/>
        </w:rPr>
        <w:t>2.</w:t>
      </w:r>
      <w:r w:rsidRPr="00C44093">
        <w:rPr>
          <w:sz w:val="28"/>
          <w:szCs w:val="28"/>
        </w:rPr>
        <w:t>4 глави 2 розділу ІІІ  цього Положення.</w:t>
      </w:r>
    </w:p>
    <w:p w:rsidR="00693A58" w:rsidRPr="00C44093" w:rsidRDefault="00FB5558" w:rsidP="00FB5558">
      <w:pPr>
        <w:tabs>
          <w:tab w:val="left" w:pos="1080"/>
        </w:tabs>
        <w:jc w:val="both"/>
        <w:rPr>
          <w:sz w:val="28"/>
          <w:szCs w:val="28"/>
        </w:rPr>
      </w:pPr>
      <w:r w:rsidRPr="00C44093">
        <w:rPr>
          <w:sz w:val="28"/>
          <w:szCs w:val="28"/>
          <w:lang w:val="ru-RU"/>
        </w:rPr>
        <w:t xml:space="preserve">              </w:t>
      </w:r>
      <w:r w:rsidRPr="00C44093">
        <w:rPr>
          <w:b/>
          <w:sz w:val="28"/>
          <w:szCs w:val="28"/>
        </w:rPr>
        <w:t>3.3.</w:t>
      </w:r>
      <w:r w:rsidRPr="00C44093">
        <w:rPr>
          <w:sz w:val="28"/>
          <w:szCs w:val="28"/>
        </w:rPr>
        <w:t xml:space="preserve"> Громадські слухання мають відкритий характер. Кожен може взяти участь у громадських слуханнях.</w:t>
      </w:r>
    </w:p>
    <w:p w:rsidR="00FB5558" w:rsidRPr="00C44093" w:rsidRDefault="00FB5558" w:rsidP="00B52E33">
      <w:pPr>
        <w:tabs>
          <w:tab w:val="left" w:pos="1080"/>
          <w:tab w:val="left" w:pos="1701"/>
          <w:tab w:val="left" w:pos="2552"/>
        </w:tabs>
        <w:jc w:val="both"/>
        <w:rPr>
          <w:sz w:val="28"/>
          <w:szCs w:val="28"/>
        </w:rPr>
      </w:pPr>
      <w:r w:rsidRPr="00C44093">
        <w:rPr>
          <w:sz w:val="28"/>
          <w:szCs w:val="28"/>
        </w:rPr>
        <w:t xml:space="preserve">              </w:t>
      </w:r>
      <w:r w:rsidRPr="00C44093">
        <w:rPr>
          <w:b/>
          <w:sz w:val="28"/>
          <w:szCs w:val="28"/>
        </w:rPr>
        <w:t>3.4.</w:t>
      </w:r>
      <w:r w:rsidRPr="00C44093">
        <w:rPr>
          <w:sz w:val="28"/>
          <w:szCs w:val="28"/>
        </w:rPr>
        <w:t xml:space="preserve"> Уся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органів місцевого самоврядування, </w:t>
      </w:r>
      <w:r w:rsidRPr="00C44093">
        <w:rPr>
          <w:sz w:val="28"/>
          <w:szCs w:val="28"/>
        </w:rPr>
        <w:lastRenderedPageBreak/>
        <w:t xml:space="preserve">акти посадових осіб, прийняті за результатами їх розгляду, розміщуються на </w:t>
      </w:r>
      <w:r w:rsidR="002B1570">
        <w:rPr>
          <w:sz w:val="28"/>
          <w:szCs w:val="28"/>
        </w:rPr>
        <w:t xml:space="preserve">офіційному веб-порталі </w:t>
      </w:r>
      <w:r w:rsidR="006C084D">
        <w:rPr>
          <w:sz w:val="28"/>
          <w:szCs w:val="28"/>
        </w:rPr>
        <w:t>Сіверської</w:t>
      </w:r>
      <w:r w:rsidRPr="00C44093">
        <w:rPr>
          <w:sz w:val="28"/>
          <w:szCs w:val="28"/>
        </w:rPr>
        <w:t xml:space="preserve"> міської ради</w:t>
      </w:r>
      <w:r w:rsidR="005314ED">
        <w:rPr>
          <w:sz w:val="28"/>
          <w:szCs w:val="28"/>
        </w:rPr>
        <w:t xml:space="preserve"> </w:t>
      </w:r>
      <w:r w:rsidR="00311EFF">
        <w:rPr>
          <w:sz w:val="28"/>
          <w:szCs w:val="28"/>
        </w:rPr>
        <w:t>в мережі І</w:t>
      </w:r>
      <w:r w:rsidR="002B1570">
        <w:rPr>
          <w:sz w:val="28"/>
          <w:szCs w:val="28"/>
        </w:rPr>
        <w:t>нтернет</w:t>
      </w:r>
      <w:r w:rsidRPr="00C44093">
        <w:rPr>
          <w:sz w:val="28"/>
          <w:szCs w:val="28"/>
        </w:rPr>
        <w:t xml:space="preserve"> у </w:t>
      </w:r>
      <w:r w:rsidR="00DE26FC">
        <w:rPr>
          <w:sz w:val="28"/>
          <w:szCs w:val="28"/>
        </w:rPr>
        <w:t xml:space="preserve">спеціальному </w:t>
      </w:r>
      <w:r w:rsidR="006C084D">
        <w:rPr>
          <w:sz w:val="28"/>
          <w:szCs w:val="28"/>
        </w:rPr>
        <w:t>розділі «</w:t>
      </w:r>
      <w:r w:rsidR="000B47B1" w:rsidRPr="000B47B1">
        <w:rPr>
          <w:sz w:val="28"/>
          <w:szCs w:val="28"/>
        </w:rPr>
        <w:t>Грома</w:t>
      </w:r>
      <w:r w:rsidR="000B47B1">
        <w:rPr>
          <w:sz w:val="28"/>
          <w:szCs w:val="28"/>
        </w:rPr>
        <w:t>д</w:t>
      </w:r>
      <w:r w:rsidR="006C084D">
        <w:rPr>
          <w:sz w:val="28"/>
          <w:szCs w:val="28"/>
        </w:rPr>
        <w:t>ськості» (підрозділ «</w:t>
      </w:r>
      <w:r w:rsidRPr="00C44093">
        <w:rPr>
          <w:sz w:val="28"/>
          <w:szCs w:val="28"/>
        </w:rPr>
        <w:t>Громадські</w:t>
      </w:r>
      <w:r w:rsidR="006C084D">
        <w:rPr>
          <w:sz w:val="28"/>
          <w:szCs w:val="28"/>
        </w:rPr>
        <w:t xml:space="preserve"> слухання»</w:t>
      </w:r>
      <w:r w:rsidR="00B52E33">
        <w:rPr>
          <w:sz w:val="28"/>
          <w:szCs w:val="28"/>
        </w:rPr>
        <w:t xml:space="preserve">), </w:t>
      </w:r>
      <w:r w:rsidRPr="00C44093">
        <w:rPr>
          <w:sz w:val="28"/>
          <w:szCs w:val="28"/>
        </w:rPr>
        <w:t xml:space="preserve">можуть розповсюджуватись в засобах масової інформації та іншими способами відповідно до вимог цього Положення. </w:t>
      </w:r>
    </w:p>
    <w:p w:rsidR="00FB5558" w:rsidRPr="00C44093" w:rsidRDefault="00FB5558" w:rsidP="00FB5558">
      <w:pPr>
        <w:tabs>
          <w:tab w:val="left" w:pos="851"/>
        </w:tabs>
        <w:jc w:val="both"/>
        <w:rPr>
          <w:sz w:val="28"/>
          <w:szCs w:val="28"/>
        </w:rPr>
      </w:pPr>
      <w:r w:rsidRPr="00C44093">
        <w:rPr>
          <w:sz w:val="28"/>
          <w:szCs w:val="28"/>
        </w:rPr>
        <w:tab/>
      </w:r>
      <w:r w:rsidRPr="00C44093">
        <w:rPr>
          <w:b/>
          <w:sz w:val="28"/>
          <w:szCs w:val="28"/>
        </w:rPr>
        <w:t>3.5.</w:t>
      </w:r>
      <w:r w:rsidRPr="00C44093">
        <w:rPr>
          <w:sz w:val="28"/>
          <w:szCs w:val="28"/>
        </w:rPr>
        <w:t xml:space="preserve"> Кожен має право виступити на громадських слуханнях в порядку, встановленому цим Положенням. </w:t>
      </w:r>
    </w:p>
    <w:p w:rsidR="00FB5558" w:rsidRPr="00C44093" w:rsidRDefault="00FB5558" w:rsidP="00FB5558">
      <w:pPr>
        <w:tabs>
          <w:tab w:val="left" w:pos="284"/>
        </w:tabs>
        <w:jc w:val="both"/>
        <w:rPr>
          <w:sz w:val="28"/>
          <w:szCs w:val="28"/>
        </w:rPr>
      </w:pPr>
      <w:r w:rsidRPr="00C44093">
        <w:rPr>
          <w:sz w:val="28"/>
          <w:szCs w:val="28"/>
          <w:lang w:val="ru-RU"/>
        </w:rPr>
        <w:tab/>
      </w:r>
      <w:r w:rsidR="00C44093">
        <w:rPr>
          <w:b/>
          <w:sz w:val="28"/>
          <w:szCs w:val="28"/>
          <w:lang w:val="ru-RU"/>
        </w:rPr>
        <w:t xml:space="preserve">        </w:t>
      </w:r>
      <w:r w:rsidRPr="00C44093">
        <w:rPr>
          <w:b/>
          <w:sz w:val="28"/>
          <w:szCs w:val="28"/>
        </w:rPr>
        <w:t>3.6.</w:t>
      </w:r>
      <w:r w:rsidRPr="00C44093">
        <w:rPr>
          <w:sz w:val="28"/>
          <w:szCs w:val="28"/>
        </w:rPr>
        <w:t xml:space="preserve"> Під час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w:t>
      </w:r>
    </w:p>
    <w:p w:rsidR="00FB5558" w:rsidRPr="00C44093" w:rsidRDefault="00C44093" w:rsidP="00FB5558">
      <w:pPr>
        <w:tabs>
          <w:tab w:val="left" w:pos="1080"/>
        </w:tabs>
        <w:jc w:val="both"/>
        <w:rPr>
          <w:sz w:val="28"/>
          <w:szCs w:val="28"/>
        </w:rPr>
      </w:pPr>
      <w:r>
        <w:rPr>
          <w:b/>
          <w:sz w:val="28"/>
          <w:szCs w:val="28"/>
          <w:lang w:val="ru-RU"/>
        </w:rPr>
        <w:t xml:space="preserve">           </w:t>
      </w:r>
      <w:r w:rsidR="00B52E33">
        <w:rPr>
          <w:b/>
          <w:sz w:val="28"/>
          <w:szCs w:val="28"/>
          <w:lang w:val="ru-RU"/>
        </w:rPr>
        <w:t xml:space="preserve"> </w:t>
      </w:r>
      <w:r>
        <w:rPr>
          <w:b/>
          <w:sz w:val="28"/>
          <w:szCs w:val="28"/>
          <w:lang w:val="ru-RU"/>
        </w:rPr>
        <w:t xml:space="preserve"> </w:t>
      </w:r>
      <w:r w:rsidR="00FB5558" w:rsidRPr="00C44093">
        <w:rPr>
          <w:b/>
          <w:sz w:val="28"/>
          <w:szCs w:val="28"/>
        </w:rPr>
        <w:t>3.7.</w:t>
      </w:r>
      <w:r w:rsidR="00FB5558" w:rsidRPr="00C44093">
        <w:rPr>
          <w:sz w:val="28"/>
          <w:szCs w:val="28"/>
        </w:rPr>
        <w:t xml:space="preserve"> Громадські слухання не можуть використовуватися для політичної, у тому числі передвиборчої агітації. </w:t>
      </w:r>
    </w:p>
    <w:p w:rsidR="00FB5558" w:rsidRPr="00C44093" w:rsidRDefault="00C44093" w:rsidP="00FB5558">
      <w:pPr>
        <w:tabs>
          <w:tab w:val="left" w:pos="1080"/>
        </w:tabs>
        <w:jc w:val="both"/>
        <w:rPr>
          <w:sz w:val="28"/>
          <w:szCs w:val="28"/>
        </w:rPr>
      </w:pPr>
      <w:r>
        <w:rPr>
          <w:b/>
          <w:sz w:val="28"/>
          <w:szCs w:val="28"/>
          <w:lang w:val="ru-RU"/>
        </w:rPr>
        <w:t xml:space="preserve">            </w:t>
      </w:r>
      <w:r w:rsidR="00FB5558" w:rsidRPr="00C44093">
        <w:rPr>
          <w:b/>
          <w:sz w:val="28"/>
          <w:szCs w:val="28"/>
        </w:rPr>
        <w:t>3.8.</w:t>
      </w:r>
      <w:r w:rsidR="00FB5558" w:rsidRPr="00C44093">
        <w:rPr>
          <w:sz w:val="28"/>
          <w:szCs w:val="28"/>
        </w:rPr>
        <w:t xml:space="preserve"> Подані на громадських слуханнях пропозиції розглядаються органами місцевого самоврядування та їх посадовими особами у визначені цим Положенням строки, і за результатами такого розгляду обов’язково приймаються рішення про врахування, часткове врахування чи відхилення кожної пропозиції.</w:t>
      </w:r>
    </w:p>
    <w:p w:rsidR="00FB5558" w:rsidRPr="00B74B79" w:rsidRDefault="00FB5558" w:rsidP="00FB5558">
      <w:pPr>
        <w:tabs>
          <w:tab w:val="left" w:pos="1080"/>
        </w:tabs>
        <w:ind w:firstLine="339"/>
        <w:jc w:val="both"/>
        <w:rPr>
          <w:sz w:val="16"/>
          <w:szCs w:val="16"/>
        </w:rPr>
      </w:pPr>
    </w:p>
    <w:p w:rsidR="00FB5558" w:rsidRPr="00C44093" w:rsidRDefault="00FB5558" w:rsidP="00FB5558">
      <w:pPr>
        <w:tabs>
          <w:tab w:val="left" w:pos="1080"/>
        </w:tabs>
        <w:jc w:val="center"/>
        <w:rPr>
          <w:sz w:val="28"/>
          <w:szCs w:val="28"/>
        </w:rPr>
      </w:pPr>
      <w:r w:rsidRPr="00C44093">
        <w:rPr>
          <w:b/>
          <w:bCs/>
          <w:sz w:val="28"/>
          <w:szCs w:val="28"/>
        </w:rPr>
        <w:t>Глава 4. Предмет громадських слухань</w:t>
      </w:r>
    </w:p>
    <w:p w:rsidR="002F5494" w:rsidRDefault="00FB5558" w:rsidP="002F5494">
      <w:pPr>
        <w:ind w:firstLine="708"/>
        <w:jc w:val="both"/>
        <w:rPr>
          <w:sz w:val="28"/>
          <w:szCs w:val="28"/>
        </w:rPr>
      </w:pPr>
      <w:r w:rsidRPr="00C44093">
        <w:rPr>
          <w:b/>
          <w:sz w:val="28"/>
          <w:szCs w:val="28"/>
        </w:rPr>
        <w:t>4.1.</w:t>
      </w:r>
      <w:r w:rsidRPr="00C44093">
        <w:rPr>
          <w:sz w:val="28"/>
          <w:szCs w:val="28"/>
        </w:rPr>
        <w:t xml:space="preserve"> Предметом обговорення на громадських слуханнях можуть бути будь-які питання, що належать до відання місцевого самоврядування </w:t>
      </w:r>
      <w:r w:rsidR="00DE26FC">
        <w:rPr>
          <w:sz w:val="28"/>
          <w:szCs w:val="28"/>
        </w:rPr>
        <w:t>територіальної громади</w:t>
      </w:r>
      <w:r w:rsidRPr="00C44093">
        <w:rPr>
          <w:sz w:val="28"/>
          <w:szCs w:val="28"/>
        </w:rPr>
        <w:t>, у тому числі, але не обмежуючись цим:</w:t>
      </w:r>
    </w:p>
    <w:p w:rsidR="002F5494" w:rsidRDefault="00FB5558" w:rsidP="002F5494">
      <w:pPr>
        <w:ind w:firstLine="708"/>
        <w:jc w:val="both"/>
        <w:rPr>
          <w:sz w:val="28"/>
          <w:szCs w:val="28"/>
        </w:rPr>
      </w:pPr>
      <w:r w:rsidRPr="00C44093">
        <w:rPr>
          <w:b/>
          <w:sz w:val="28"/>
          <w:szCs w:val="28"/>
        </w:rPr>
        <w:t>4.1.1.</w:t>
      </w:r>
      <w:r w:rsidR="00B53CE0">
        <w:rPr>
          <w:sz w:val="28"/>
          <w:szCs w:val="28"/>
        </w:rPr>
        <w:t xml:space="preserve"> Проє</w:t>
      </w:r>
      <w:r w:rsidRPr="00C44093">
        <w:rPr>
          <w:sz w:val="28"/>
          <w:szCs w:val="28"/>
        </w:rPr>
        <w:t>кти нормативно-правових актів міського голови, ради, виконавчих органів ради.</w:t>
      </w:r>
    </w:p>
    <w:p w:rsidR="002F5494" w:rsidRDefault="00FB5558" w:rsidP="002F5494">
      <w:pPr>
        <w:ind w:firstLine="708"/>
        <w:jc w:val="both"/>
        <w:rPr>
          <w:sz w:val="28"/>
          <w:szCs w:val="28"/>
        </w:rPr>
      </w:pPr>
      <w:r w:rsidRPr="00C44093">
        <w:rPr>
          <w:b/>
          <w:sz w:val="28"/>
          <w:szCs w:val="28"/>
        </w:rPr>
        <w:t>4.1.2</w:t>
      </w:r>
      <w:r w:rsidRPr="00726A4C">
        <w:rPr>
          <w:b/>
          <w:sz w:val="28"/>
          <w:szCs w:val="28"/>
        </w:rPr>
        <w:t>.</w:t>
      </w:r>
      <w:r w:rsidR="00B53CE0">
        <w:rPr>
          <w:sz w:val="28"/>
          <w:szCs w:val="28"/>
        </w:rPr>
        <w:t xml:space="preserve"> Проє</w:t>
      </w:r>
      <w:r w:rsidRPr="00C44093">
        <w:rPr>
          <w:sz w:val="28"/>
          <w:szCs w:val="28"/>
        </w:rPr>
        <w:t>кти та програми, що виконуються чи плануються до виконання в громаді.</w:t>
      </w:r>
    </w:p>
    <w:p w:rsidR="002F5494" w:rsidRDefault="00FB5558" w:rsidP="002F5494">
      <w:pPr>
        <w:ind w:firstLine="708"/>
        <w:jc w:val="both"/>
        <w:rPr>
          <w:sz w:val="28"/>
          <w:szCs w:val="28"/>
        </w:rPr>
      </w:pPr>
      <w:r w:rsidRPr="00C44093">
        <w:rPr>
          <w:b/>
          <w:sz w:val="28"/>
          <w:szCs w:val="28"/>
        </w:rPr>
        <w:t>4.1.3.</w:t>
      </w:r>
      <w:r w:rsidRPr="00C44093">
        <w:rPr>
          <w:sz w:val="28"/>
          <w:szCs w:val="28"/>
        </w:rPr>
        <w:t xml:space="preserve"> </w:t>
      </w:r>
      <w:r w:rsidRPr="00311EFF">
        <w:rPr>
          <w:sz w:val="28"/>
          <w:szCs w:val="28"/>
        </w:rPr>
        <w:t>Звіти, доповіді чи інформація про роботу міського голови, депутатів</w:t>
      </w:r>
      <w:r w:rsidR="00F62371" w:rsidRPr="00311EFF">
        <w:rPr>
          <w:sz w:val="28"/>
          <w:szCs w:val="28"/>
        </w:rPr>
        <w:t xml:space="preserve"> ради</w:t>
      </w:r>
      <w:r w:rsidRPr="00311EFF">
        <w:rPr>
          <w:sz w:val="28"/>
          <w:szCs w:val="28"/>
        </w:rPr>
        <w:t>, виконавчих органів ради, міської ради, її секретаря, керівників виконавчих органів ради та інших посадових осіб місцевого самоврядування, комунальних підприємств, установ, організацій.</w:t>
      </w:r>
    </w:p>
    <w:p w:rsidR="00FB5558" w:rsidRPr="00C44093" w:rsidRDefault="00FB5558" w:rsidP="002F5494">
      <w:pPr>
        <w:ind w:firstLine="708"/>
        <w:jc w:val="both"/>
        <w:rPr>
          <w:sz w:val="28"/>
          <w:szCs w:val="28"/>
        </w:rPr>
      </w:pPr>
      <w:r w:rsidRPr="00C44093">
        <w:rPr>
          <w:b/>
          <w:sz w:val="28"/>
          <w:szCs w:val="28"/>
        </w:rPr>
        <w:t>4.1.4.</w:t>
      </w:r>
      <w:r w:rsidRPr="00C44093">
        <w:rPr>
          <w:sz w:val="28"/>
          <w:szCs w:val="28"/>
        </w:rPr>
        <w:t xml:space="preserve"> Звіти посадових осіб підприємств, установ і організацій – надавачів послуг, які відповідно до законодавства мають забезпечуватися органами місцевого самоврядування. </w:t>
      </w:r>
    </w:p>
    <w:p w:rsidR="00FB5558" w:rsidRPr="00C44093" w:rsidRDefault="00726A4C" w:rsidP="00726A4C">
      <w:pPr>
        <w:tabs>
          <w:tab w:val="left" w:pos="851"/>
        </w:tabs>
        <w:jc w:val="both"/>
        <w:rPr>
          <w:sz w:val="28"/>
          <w:szCs w:val="28"/>
        </w:rPr>
      </w:pPr>
      <w:r>
        <w:rPr>
          <w:b/>
          <w:sz w:val="28"/>
          <w:szCs w:val="28"/>
        </w:rPr>
        <w:t xml:space="preserve">           </w:t>
      </w:r>
      <w:r w:rsidR="005312A5">
        <w:rPr>
          <w:b/>
          <w:sz w:val="28"/>
          <w:szCs w:val="28"/>
        </w:rPr>
        <w:t>4.1.</w:t>
      </w:r>
      <w:r w:rsidR="005312A5" w:rsidRPr="00DE26FC">
        <w:rPr>
          <w:b/>
          <w:sz w:val="28"/>
          <w:szCs w:val="28"/>
        </w:rPr>
        <w:t>5</w:t>
      </w:r>
      <w:r w:rsidR="00FB5558" w:rsidRPr="00C44093">
        <w:rPr>
          <w:b/>
          <w:sz w:val="28"/>
          <w:szCs w:val="28"/>
        </w:rPr>
        <w:t>.</w:t>
      </w:r>
      <w:r w:rsidR="00FB5558" w:rsidRPr="00C44093">
        <w:rPr>
          <w:sz w:val="28"/>
          <w:szCs w:val="28"/>
        </w:rPr>
        <w:t xml:space="preserve"> Інформація про вирішення окремих питань, які зачіпають інтереси всіх членів громади або її окремих частин (мешканців міста, </w:t>
      </w:r>
      <w:r w:rsidR="00DE26FC">
        <w:rPr>
          <w:sz w:val="28"/>
          <w:szCs w:val="28"/>
        </w:rPr>
        <w:t xml:space="preserve">села, </w:t>
      </w:r>
      <w:r w:rsidR="00FB5558" w:rsidRPr="00C44093">
        <w:rPr>
          <w:sz w:val="28"/>
          <w:szCs w:val="28"/>
        </w:rPr>
        <w:t>кварталу, вулиці, будинку (-</w:t>
      </w:r>
      <w:proofErr w:type="spellStart"/>
      <w:r w:rsidR="00FB5558" w:rsidRPr="00C44093">
        <w:rPr>
          <w:sz w:val="28"/>
          <w:szCs w:val="28"/>
        </w:rPr>
        <w:t>ків</w:t>
      </w:r>
      <w:proofErr w:type="spellEnd"/>
      <w:r w:rsidR="00FB5558" w:rsidRPr="00C44093">
        <w:rPr>
          <w:sz w:val="28"/>
          <w:szCs w:val="28"/>
        </w:rPr>
        <w:t>).</w:t>
      </w:r>
    </w:p>
    <w:p w:rsidR="00FB5558" w:rsidRPr="00C44093" w:rsidRDefault="002F5494" w:rsidP="002F5494">
      <w:pPr>
        <w:jc w:val="both"/>
        <w:rPr>
          <w:sz w:val="28"/>
          <w:szCs w:val="28"/>
        </w:rPr>
      </w:pPr>
      <w:r>
        <w:rPr>
          <w:b/>
          <w:sz w:val="28"/>
          <w:szCs w:val="28"/>
        </w:rPr>
        <w:tab/>
      </w:r>
      <w:r w:rsidR="00F62371">
        <w:rPr>
          <w:b/>
          <w:sz w:val="28"/>
          <w:szCs w:val="28"/>
        </w:rPr>
        <w:t>4.1.</w:t>
      </w:r>
      <w:r w:rsidR="005312A5" w:rsidRPr="00864854">
        <w:rPr>
          <w:b/>
          <w:sz w:val="28"/>
          <w:szCs w:val="28"/>
        </w:rPr>
        <w:t>6</w:t>
      </w:r>
      <w:r w:rsidR="00C44093" w:rsidRPr="00C44093">
        <w:rPr>
          <w:b/>
          <w:sz w:val="28"/>
          <w:szCs w:val="28"/>
        </w:rPr>
        <w:t>.</w:t>
      </w:r>
      <w:r w:rsidR="00C44093">
        <w:rPr>
          <w:sz w:val="28"/>
          <w:szCs w:val="28"/>
        </w:rPr>
        <w:t xml:space="preserve"> </w:t>
      </w:r>
      <w:r w:rsidR="00B53CE0">
        <w:rPr>
          <w:sz w:val="28"/>
          <w:szCs w:val="28"/>
        </w:rPr>
        <w:t>Проє</w:t>
      </w:r>
      <w:r w:rsidR="00FB5558" w:rsidRPr="00C44093">
        <w:rPr>
          <w:sz w:val="28"/>
          <w:szCs w:val="28"/>
        </w:rPr>
        <w:t>кти містобудівної документації.</w:t>
      </w:r>
    </w:p>
    <w:p w:rsidR="00FB5558" w:rsidRDefault="002F5494" w:rsidP="00F62371">
      <w:pPr>
        <w:tabs>
          <w:tab w:val="left" w:pos="0"/>
        </w:tabs>
        <w:jc w:val="both"/>
        <w:rPr>
          <w:sz w:val="28"/>
          <w:szCs w:val="28"/>
        </w:rPr>
      </w:pPr>
      <w:r>
        <w:rPr>
          <w:b/>
          <w:sz w:val="28"/>
          <w:szCs w:val="28"/>
        </w:rPr>
        <w:tab/>
      </w:r>
      <w:r w:rsidR="00F62371" w:rsidRPr="00C44093">
        <w:rPr>
          <w:b/>
          <w:sz w:val="28"/>
          <w:szCs w:val="28"/>
        </w:rPr>
        <w:t>4.1.7.</w:t>
      </w:r>
      <w:r w:rsidR="00F62371" w:rsidRPr="00C44093">
        <w:rPr>
          <w:sz w:val="28"/>
          <w:szCs w:val="28"/>
        </w:rPr>
        <w:t xml:space="preserve"> Інші питання місцевого значення, ініційовані особами, зазначеними в главі 1 розділу 2 цього Положення.</w:t>
      </w:r>
    </w:p>
    <w:p w:rsidR="00726A4C" w:rsidRDefault="00726A4C" w:rsidP="00265D40">
      <w:pPr>
        <w:tabs>
          <w:tab w:val="left" w:pos="1080"/>
        </w:tabs>
        <w:rPr>
          <w:b/>
          <w:bCs/>
          <w:sz w:val="28"/>
          <w:szCs w:val="28"/>
        </w:rPr>
      </w:pPr>
    </w:p>
    <w:p w:rsidR="00FB5558" w:rsidRPr="00C44093" w:rsidRDefault="00FB5558" w:rsidP="00FB5558">
      <w:pPr>
        <w:tabs>
          <w:tab w:val="left" w:pos="1080"/>
        </w:tabs>
        <w:jc w:val="center"/>
        <w:rPr>
          <w:b/>
          <w:bCs/>
          <w:sz w:val="28"/>
          <w:szCs w:val="28"/>
        </w:rPr>
      </w:pPr>
      <w:r w:rsidRPr="00C44093">
        <w:rPr>
          <w:b/>
          <w:bCs/>
          <w:sz w:val="28"/>
          <w:szCs w:val="28"/>
        </w:rPr>
        <w:t>Глава 5. Види громадських слухань</w:t>
      </w:r>
    </w:p>
    <w:p w:rsidR="00FB5558" w:rsidRPr="00C44093" w:rsidRDefault="00C44093" w:rsidP="00DE26FC">
      <w:pPr>
        <w:pStyle w:val="1"/>
        <w:tabs>
          <w:tab w:val="left" w:pos="0"/>
        </w:tabs>
        <w:jc w:val="both"/>
        <w:rPr>
          <w:sz w:val="28"/>
          <w:szCs w:val="28"/>
        </w:rPr>
      </w:pPr>
      <w:r>
        <w:rPr>
          <w:b/>
          <w:sz w:val="28"/>
          <w:szCs w:val="28"/>
        </w:rPr>
        <w:tab/>
      </w:r>
      <w:r w:rsidR="00FB5558" w:rsidRPr="00C44093">
        <w:rPr>
          <w:b/>
          <w:sz w:val="28"/>
          <w:szCs w:val="28"/>
        </w:rPr>
        <w:t>5.1.</w:t>
      </w:r>
      <w:r w:rsidR="00FB5558" w:rsidRPr="00C44093">
        <w:rPr>
          <w:sz w:val="28"/>
          <w:szCs w:val="28"/>
        </w:rPr>
        <w:t xml:space="preserve"> Громадські слухання можуть проводитися з питань, які стосуються</w:t>
      </w:r>
      <w:r w:rsidR="00DE26FC">
        <w:rPr>
          <w:sz w:val="28"/>
          <w:szCs w:val="28"/>
        </w:rPr>
        <w:t xml:space="preserve"> всіх жителів громади або частини жителів громади. </w:t>
      </w:r>
    </w:p>
    <w:p w:rsidR="00B52E33" w:rsidRDefault="00B52E33" w:rsidP="00B52E33">
      <w:pPr>
        <w:tabs>
          <w:tab w:val="left" w:pos="916"/>
        </w:tabs>
        <w:rPr>
          <w:b/>
          <w:sz w:val="28"/>
          <w:szCs w:val="28"/>
        </w:rPr>
      </w:pPr>
    </w:p>
    <w:p w:rsidR="00FB5558" w:rsidRDefault="00FB5558" w:rsidP="00B74B79">
      <w:pPr>
        <w:tabs>
          <w:tab w:val="left" w:pos="916"/>
        </w:tabs>
        <w:jc w:val="center"/>
        <w:rPr>
          <w:b/>
          <w:sz w:val="28"/>
          <w:szCs w:val="28"/>
        </w:rPr>
      </w:pPr>
      <w:r w:rsidRPr="00C44093">
        <w:rPr>
          <w:b/>
          <w:sz w:val="28"/>
          <w:szCs w:val="28"/>
        </w:rPr>
        <w:t>Розділ ІІ. ІНІЦІЮВАННЯ ГРОМАДСЬКИХ СЛУХАНЬ</w:t>
      </w:r>
    </w:p>
    <w:p w:rsidR="006C084D" w:rsidRPr="00C44093" w:rsidRDefault="006C084D" w:rsidP="00B74B79">
      <w:pPr>
        <w:tabs>
          <w:tab w:val="left" w:pos="916"/>
        </w:tabs>
        <w:jc w:val="center"/>
        <w:rPr>
          <w:b/>
          <w:sz w:val="28"/>
          <w:szCs w:val="28"/>
        </w:rPr>
      </w:pPr>
    </w:p>
    <w:p w:rsidR="00FB5558" w:rsidRPr="00C44093" w:rsidRDefault="00FB5558" w:rsidP="00FB5558">
      <w:pPr>
        <w:tabs>
          <w:tab w:val="left" w:pos="900"/>
          <w:tab w:val="left" w:pos="1080"/>
        </w:tabs>
        <w:jc w:val="center"/>
        <w:rPr>
          <w:b/>
          <w:bCs/>
          <w:sz w:val="28"/>
          <w:szCs w:val="28"/>
        </w:rPr>
      </w:pPr>
      <w:r w:rsidRPr="00C44093">
        <w:rPr>
          <w:b/>
          <w:bCs/>
          <w:sz w:val="28"/>
          <w:szCs w:val="28"/>
        </w:rPr>
        <w:t>Глава 1. Ініціатори громадських слухань</w:t>
      </w:r>
    </w:p>
    <w:p w:rsidR="00DE26FC" w:rsidRPr="003D02D0" w:rsidRDefault="00B52E33" w:rsidP="003D02D0">
      <w:pPr>
        <w:tabs>
          <w:tab w:val="left" w:pos="709"/>
          <w:tab w:val="left" w:pos="1080"/>
        </w:tabs>
        <w:jc w:val="both"/>
        <w:rPr>
          <w:sz w:val="28"/>
          <w:szCs w:val="28"/>
        </w:rPr>
      </w:pPr>
      <w:r>
        <w:rPr>
          <w:sz w:val="28"/>
          <w:szCs w:val="28"/>
        </w:rPr>
        <w:lastRenderedPageBreak/>
        <w:tab/>
      </w:r>
      <w:r w:rsidR="003D02D0" w:rsidRPr="003D02D0">
        <w:rPr>
          <w:b/>
          <w:sz w:val="28"/>
          <w:szCs w:val="28"/>
        </w:rPr>
        <w:t>1</w:t>
      </w:r>
      <w:r w:rsidR="00DE26FC" w:rsidRPr="003D02D0">
        <w:rPr>
          <w:b/>
          <w:sz w:val="28"/>
          <w:szCs w:val="28"/>
        </w:rPr>
        <w:t>.</w:t>
      </w:r>
      <w:r w:rsidR="003D02D0" w:rsidRPr="003D02D0">
        <w:rPr>
          <w:b/>
          <w:sz w:val="28"/>
          <w:szCs w:val="28"/>
        </w:rPr>
        <w:t>1.</w:t>
      </w:r>
      <w:r w:rsidR="00DE26FC" w:rsidRPr="003D02D0">
        <w:rPr>
          <w:sz w:val="28"/>
          <w:szCs w:val="28"/>
        </w:rPr>
        <w:t xml:space="preserve"> Ініціатором громадських слухань може бути: </w:t>
      </w:r>
    </w:p>
    <w:p w:rsidR="00DE26FC" w:rsidRPr="00864854" w:rsidRDefault="00DE26FC" w:rsidP="003D02D0">
      <w:pPr>
        <w:numPr>
          <w:ilvl w:val="0"/>
          <w:numId w:val="16"/>
        </w:numPr>
        <w:tabs>
          <w:tab w:val="left" w:pos="916"/>
          <w:tab w:val="left" w:pos="1080"/>
        </w:tabs>
        <w:jc w:val="both"/>
        <w:rPr>
          <w:sz w:val="28"/>
          <w:szCs w:val="28"/>
        </w:rPr>
      </w:pPr>
      <w:r w:rsidRPr="003D02D0">
        <w:rPr>
          <w:sz w:val="28"/>
          <w:szCs w:val="28"/>
        </w:rPr>
        <w:t>відповідна кількість мешканців</w:t>
      </w:r>
      <w:r w:rsidR="001A1ECC" w:rsidRPr="001A1ECC">
        <w:rPr>
          <w:color w:val="7030A0"/>
          <w:sz w:val="28"/>
          <w:szCs w:val="28"/>
        </w:rPr>
        <w:t>/мешканок</w:t>
      </w:r>
      <w:r w:rsidRPr="003D02D0">
        <w:rPr>
          <w:sz w:val="28"/>
          <w:szCs w:val="28"/>
        </w:rPr>
        <w:t xml:space="preserve"> громади чи її частини (села, міста, вулиці </w:t>
      </w:r>
      <w:r w:rsidRPr="00864854">
        <w:rPr>
          <w:sz w:val="28"/>
          <w:szCs w:val="28"/>
        </w:rPr>
        <w:t>(-</w:t>
      </w:r>
      <w:proofErr w:type="spellStart"/>
      <w:r w:rsidRPr="00864854">
        <w:rPr>
          <w:sz w:val="28"/>
          <w:szCs w:val="28"/>
        </w:rPr>
        <w:t>ць</w:t>
      </w:r>
      <w:proofErr w:type="spellEnd"/>
      <w:r w:rsidRPr="00864854">
        <w:rPr>
          <w:sz w:val="28"/>
          <w:szCs w:val="28"/>
        </w:rPr>
        <w:t>), будинку (-</w:t>
      </w:r>
      <w:proofErr w:type="spellStart"/>
      <w:r w:rsidRPr="00864854">
        <w:rPr>
          <w:sz w:val="28"/>
          <w:szCs w:val="28"/>
        </w:rPr>
        <w:t>ків</w:t>
      </w:r>
      <w:proofErr w:type="spellEnd"/>
      <w:r w:rsidRPr="00864854">
        <w:rPr>
          <w:sz w:val="28"/>
          <w:szCs w:val="28"/>
        </w:rPr>
        <w:t xml:space="preserve">) відповідно до розрахунку, передбаченого пунктами </w:t>
      </w:r>
      <w:r w:rsidR="00864854">
        <w:rPr>
          <w:sz w:val="28"/>
          <w:szCs w:val="28"/>
        </w:rPr>
        <w:t>2, 3</w:t>
      </w:r>
      <w:r w:rsidRPr="00864854">
        <w:rPr>
          <w:sz w:val="28"/>
          <w:szCs w:val="28"/>
        </w:rPr>
        <w:t xml:space="preserve"> цієї статті; </w:t>
      </w:r>
    </w:p>
    <w:p w:rsidR="00DE26FC" w:rsidRPr="003D02D0" w:rsidRDefault="00DE26FC" w:rsidP="00DE26FC">
      <w:pPr>
        <w:pStyle w:val="PreformattedText"/>
        <w:numPr>
          <w:ilvl w:val="0"/>
          <w:numId w:val="16"/>
        </w:numPr>
        <w:tabs>
          <w:tab w:val="left" w:pos="916"/>
          <w:tab w:val="left" w:pos="1080"/>
        </w:tabs>
        <w:jc w:val="both"/>
        <w:rPr>
          <w:rFonts w:ascii="Times New Roman" w:hAnsi="Times New Roman" w:cs="Times New Roman"/>
          <w:sz w:val="28"/>
          <w:szCs w:val="28"/>
        </w:rPr>
      </w:pPr>
      <w:r w:rsidRPr="00864854">
        <w:rPr>
          <w:rFonts w:ascii="Times New Roman" w:hAnsi="Times New Roman" w:cs="Times New Roman"/>
          <w:sz w:val="28"/>
          <w:szCs w:val="28"/>
        </w:rPr>
        <w:t>об’єднань співвласників</w:t>
      </w:r>
      <w:r w:rsidRPr="003D02D0">
        <w:rPr>
          <w:rFonts w:ascii="Times New Roman" w:hAnsi="Times New Roman" w:cs="Times New Roman"/>
          <w:sz w:val="28"/>
          <w:szCs w:val="28"/>
        </w:rPr>
        <w:t xml:space="preserve"> багатоквартирних будинків, органів самоорганізації населення, що поширюють свою діяльність на територію громади чи її частину, в межах якої ініціюються громадські слухання;</w:t>
      </w:r>
    </w:p>
    <w:p w:rsidR="00DE26FC" w:rsidRPr="003D02D0" w:rsidRDefault="00DE26FC" w:rsidP="00DE26FC">
      <w:pPr>
        <w:pStyle w:val="PreformattedText"/>
        <w:numPr>
          <w:ilvl w:val="0"/>
          <w:numId w:val="16"/>
        </w:numPr>
        <w:tabs>
          <w:tab w:val="left" w:pos="916"/>
          <w:tab w:val="left" w:pos="1080"/>
        </w:tabs>
        <w:jc w:val="both"/>
        <w:rPr>
          <w:rFonts w:ascii="Times New Roman" w:hAnsi="Times New Roman" w:cs="Times New Roman"/>
          <w:sz w:val="28"/>
          <w:szCs w:val="28"/>
        </w:rPr>
      </w:pPr>
      <w:r w:rsidRPr="003D02D0">
        <w:rPr>
          <w:rFonts w:ascii="Times New Roman" w:hAnsi="Times New Roman" w:cs="Times New Roman"/>
          <w:sz w:val="28"/>
          <w:szCs w:val="28"/>
        </w:rPr>
        <w:t>міський  голова,  не менше як 1/5 загального складу ради, староста на старостинському окрузі.</w:t>
      </w:r>
    </w:p>
    <w:p w:rsidR="00B52E33" w:rsidRPr="006C084D" w:rsidRDefault="00B52E33" w:rsidP="00B52E33">
      <w:pPr>
        <w:pStyle w:val="a8"/>
        <w:tabs>
          <w:tab w:val="left" w:pos="709"/>
          <w:tab w:val="left" w:pos="1080"/>
        </w:tabs>
        <w:jc w:val="both"/>
        <w:rPr>
          <w:color w:val="FF0000"/>
          <w:sz w:val="28"/>
          <w:szCs w:val="28"/>
        </w:rPr>
      </w:pPr>
      <w:r>
        <w:rPr>
          <w:b/>
          <w:sz w:val="28"/>
          <w:szCs w:val="28"/>
        </w:rPr>
        <w:tab/>
      </w:r>
      <w:r w:rsidR="003D02D0" w:rsidRPr="006C084D">
        <w:rPr>
          <w:b/>
          <w:color w:val="FF0000"/>
          <w:sz w:val="28"/>
          <w:szCs w:val="28"/>
        </w:rPr>
        <w:t>1.</w:t>
      </w:r>
      <w:r w:rsidR="00DE26FC" w:rsidRPr="006C084D">
        <w:rPr>
          <w:b/>
          <w:color w:val="FF0000"/>
          <w:sz w:val="28"/>
          <w:szCs w:val="28"/>
        </w:rPr>
        <w:t>2.</w:t>
      </w:r>
      <w:r w:rsidR="00DE26FC" w:rsidRPr="006C084D">
        <w:rPr>
          <w:color w:val="FF0000"/>
          <w:sz w:val="28"/>
          <w:szCs w:val="28"/>
        </w:rPr>
        <w:t xml:space="preserve"> Ініціювати </w:t>
      </w:r>
      <w:r w:rsidR="003D02D0" w:rsidRPr="006C084D">
        <w:rPr>
          <w:color w:val="FF0000"/>
          <w:sz w:val="28"/>
          <w:szCs w:val="28"/>
        </w:rPr>
        <w:t>слухання</w:t>
      </w:r>
      <w:r w:rsidR="00DE26FC" w:rsidRPr="006C084D">
        <w:rPr>
          <w:color w:val="FF0000"/>
          <w:sz w:val="28"/>
          <w:szCs w:val="28"/>
        </w:rPr>
        <w:t xml:space="preserve"> всієї територіальної громади або міські гром</w:t>
      </w:r>
      <w:r w:rsidR="003D02D0" w:rsidRPr="006C084D">
        <w:rPr>
          <w:color w:val="FF0000"/>
          <w:sz w:val="28"/>
          <w:szCs w:val="28"/>
        </w:rPr>
        <w:t>адські слухання можуть</w:t>
      </w:r>
      <w:r w:rsidR="00DE26FC" w:rsidRPr="006C084D">
        <w:rPr>
          <w:color w:val="FF0000"/>
          <w:sz w:val="28"/>
          <w:szCs w:val="28"/>
        </w:rPr>
        <w:t xml:space="preserve"> не менше як 100 жителів громади.</w:t>
      </w:r>
    </w:p>
    <w:p w:rsidR="00B52E33" w:rsidRPr="006C084D" w:rsidRDefault="00B52E33" w:rsidP="00B52E33">
      <w:pPr>
        <w:pStyle w:val="a8"/>
        <w:tabs>
          <w:tab w:val="left" w:pos="709"/>
          <w:tab w:val="left" w:pos="1080"/>
        </w:tabs>
        <w:jc w:val="both"/>
        <w:rPr>
          <w:color w:val="FF0000"/>
          <w:sz w:val="28"/>
          <w:szCs w:val="28"/>
        </w:rPr>
      </w:pPr>
      <w:r w:rsidRPr="006C084D">
        <w:rPr>
          <w:color w:val="FF0000"/>
          <w:sz w:val="28"/>
          <w:szCs w:val="28"/>
        </w:rPr>
        <w:tab/>
      </w:r>
      <w:r w:rsidR="003D02D0" w:rsidRPr="006C084D">
        <w:rPr>
          <w:b/>
          <w:color w:val="FF0000"/>
          <w:sz w:val="28"/>
          <w:szCs w:val="28"/>
        </w:rPr>
        <w:t>1.</w:t>
      </w:r>
      <w:r w:rsidR="00DE26FC" w:rsidRPr="006C084D">
        <w:rPr>
          <w:b/>
          <w:color w:val="FF0000"/>
          <w:sz w:val="28"/>
          <w:szCs w:val="28"/>
        </w:rPr>
        <w:t>3.</w:t>
      </w:r>
      <w:r w:rsidR="00DE26FC" w:rsidRPr="006C084D">
        <w:rPr>
          <w:color w:val="FF0000"/>
          <w:sz w:val="28"/>
          <w:szCs w:val="28"/>
        </w:rPr>
        <w:t xml:space="preserve"> У разі проведення громадських слухань у межах одного села чи міста необхідною кількістю є не менше як 40 жителів цього села</w:t>
      </w:r>
      <w:r w:rsidR="003D02D0" w:rsidRPr="006C084D">
        <w:rPr>
          <w:color w:val="FF0000"/>
          <w:sz w:val="28"/>
          <w:szCs w:val="28"/>
        </w:rPr>
        <w:t xml:space="preserve"> або міста</w:t>
      </w:r>
      <w:r w:rsidR="00DE26FC" w:rsidRPr="006C084D">
        <w:rPr>
          <w:color w:val="FF0000"/>
          <w:sz w:val="28"/>
          <w:szCs w:val="28"/>
        </w:rPr>
        <w:t>.</w:t>
      </w:r>
    </w:p>
    <w:p w:rsidR="00DE26FC" w:rsidRPr="006C084D" w:rsidRDefault="00B52E33" w:rsidP="00B52E33">
      <w:pPr>
        <w:pStyle w:val="a8"/>
        <w:tabs>
          <w:tab w:val="left" w:pos="709"/>
          <w:tab w:val="left" w:pos="1080"/>
        </w:tabs>
        <w:jc w:val="both"/>
        <w:rPr>
          <w:color w:val="FF0000"/>
          <w:sz w:val="28"/>
          <w:szCs w:val="28"/>
        </w:rPr>
      </w:pPr>
      <w:r w:rsidRPr="006C084D">
        <w:rPr>
          <w:color w:val="FF0000"/>
          <w:sz w:val="28"/>
          <w:szCs w:val="28"/>
        </w:rPr>
        <w:tab/>
      </w:r>
      <w:r w:rsidR="003D02D0" w:rsidRPr="006C084D">
        <w:rPr>
          <w:b/>
          <w:color w:val="FF0000"/>
          <w:sz w:val="28"/>
          <w:szCs w:val="28"/>
        </w:rPr>
        <w:t>1.</w:t>
      </w:r>
      <w:r w:rsidR="00DE26FC" w:rsidRPr="006C084D">
        <w:rPr>
          <w:b/>
          <w:color w:val="FF0000"/>
          <w:sz w:val="28"/>
          <w:szCs w:val="28"/>
        </w:rPr>
        <w:t>4.</w:t>
      </w:r>
      <w:r w:rsidR="00DE26FC" w:rsidRPr="006C084D">
        <w:rPr>
          <w:color w:val="FF0000"/>
          <w:sz w:val="28"/>
          <w:szCs w:val="28"/>
        </w:rPr>
        <w:t xml:space="preserve"> У разі проведення громадських слухань у менших частинах громади (вулиці (-</w:t>
      </w:r>
      <w:proofErr w:type="spellStart"/>
      <w:r w:rsidR="00DE26FC" w:rsidRPr="006C084D">
        <w:rPr>
          <w:color w:val="FF0000"/>
          <w:sz w:val="28"/>
          <w:szCs w:val="28"/>
        </w:rPr>
        <w:t>ць</w:t>
      </w:r>
      <w:proofErr w:type="spellEnd"/>
      <w:r w:rsidR="00DE26FC" w:rsidRPr="006C084D">
        <w:rPr>
          <w:color w:val="FF0000"/>
          <w:sz w:val="28"/>
          <w:szCs w:val="28"/>
        </w:rPr>
        <w:t>), багатоквартирному будинку (-</w:t>
      </w:r>
      <w:proofErr w:type="spellStart"/>
      <w:r w:rsidR="00DE26FC" w:rsidRPr="006C084D">
        <w:rPr>
          <w:color w:val="FF0000"/>
          <w:sz w:val="28"/>
          <w:szCs w:val="28"/>
        </w:rPr>
        <w:t>ків</w:t>
      </w:r>
      <w:proofErr w:type="spellEnd"/>
      <w:r w:rsidR="00DE26FC" w:rsidRPr="006C084D">
        <w:rPr>
          <w:color w:val="FF0000"/>
          <w:sz w:val="28"/>
          <w:szCs w:val="28"/>
        </w:rPr>
        <w:t>) для ініціювання громадських слухань необхідною кількістю є не менше як 20 жителів громади,  які проживають на цій території</w:t>
      </w:r>
      <w:r w:rsidR="00DE26FC" w:rsidRPr="006C084D">
        <w:rPr>
          <w:color w:val="FF0000"/>
        </w:rPr>
        <w:t>.</w:t>
      </w:r>
    </w:p>
    <w:p w:rsidR="00FB5558" w:rsidRPr="00C44093" w:rsidRDefault="00FB5558" w:rsidP="00DE26FC">
      <w:pPr>
        <w:tabs>
          <w:tab w:val="left" w:pos="0"/>
        </w:tabs>
        <w:jc w:val="both"/>
        <w:rPr>
          <w:sz w:val="28"/>
          <w:szCs w:val="28"/>
        </w:rPr>
      </w:pPr>
    </w:p>
    <w:p w:rsidR="00FB5558" w:rsidRPr="00C44093" w:rsidRDefault="00FB5558" w:rsidP="00FB5558">
      <w:pPr>
        <w:pStyle w:val="1"/>
        <w:tabs>
          <w:tab w:val="left" w:pos="1080"/>
        </w:tabs>
        <w:jc w:val="center"/>
        <w:rPr>
          <w:b/>
          <w:bCs/>
          <w:sz w:val="28"/>
          <w:szCs w:val="28"/>
        </w:rPr>
      </w:pPr>
      <w:r w:rsidRPr="00C44093">
        <w:rPr>
          <w:b/>
          <w:bCs/>
          <w:sz w:val="28"/>
          <w:szCs w:val="28"/>
        </w:rPr>
        <w:t>Глава 2. Подання ініціативи щодо проведення громадських слухань</w:t>
      </w:r>
    </w:p>
    <w:p w:rsidR="00FB5558" w:rsidRPr="00C44093" w:rsidRDefault="00C44093" w:rsidP="00FB5558">
      <w:pPr>
        <w:pStyle w:val="1"/>
        <w:tabs>
          <w:tab w:val="left" w:pos="0"/>
        </w:tabs>
        <w:jc w:val="both"/>
        <w:rPr>
          <w:sz w:val="28"/>
          <w:szCs w:val="28"/>
        </w:rPr>
      </w:pPr>
      <w:r>
        <w:rPr>
          <w:b/>
          <w:sz w:val="28"/>
          <w:szCs w:val="28"/>
        </w:rPr>
        <w:tab/>
      </w:r>
      <w:r w:rsidR="00FB5558" w:rsidRPr="00C44093">
        <w:rPr>
          <w:b/>
          <w:sz w:val="28"/>
          <w:szCs w:val="28"/>
        </w:rPr>
        <w:t>2.1</w:t>
      </w:r>
      <w:r w:rsidR="00FB5558" w:rsidRPr="00C44093">
        <w:rPr>
          <w:sz w:val="28"/>
          <w:szCs w:val="28"/>
        </w:rPr>
        <w:t xml:space="preserve">. Повідомлення про ініціативу щодо проведення громадських слухань вноситься на ім’я </w:t>
      </w:r>
      <w:r w:rsidR="002F5494">
        <w:rPr>
          <w:sz w:val="28"/>
          <w:szCs w:val="28"/>
        </w:rPr>
        <w:t xml:space="preserve">міського </w:t>
      </w:r>
      <w:r w:rsidR="00FB5558" w:rsidRPr="00C44093">
        <w:rPr>
          <w:sz w:val="28"/>
          <w:szCs w:val="28"/>
        </w:rPr>
        <w:t>голови у вигляді письмового звернення, оформленого відповідно до вимог</w:t>
      </w:r>
      <w:r w:rsidR="006C084D">
        <w:rPr>
          <w:sz w:val="28"/>
          <w:szCs w:val="28"/>
        </w:rPr>
        <w:t>, передбачених Законом України «</w:t>
      </w:r>
      <w:r w:rsidR="00FB5558" w:rsidRPr="00C44093">
        <w:rPr>
          <w:sz w:val="28"/>
          <w:szCs w:val="28"/>
        </w:rPr>
        <w:t>Про звернення громадян</w:t>
      </w:r>
      <w:r w:rsidR="006C084D">
        <w:rPr>
          <w:sz w:val="28"/>
          <w:szCs w:val="28"/>
        </w:rPr>
        <w:t>»</w:t>
      </w:r>
      <w:r w:rsidR="00FB5558" w:rsidRPr="00C44093">
        <w:rPr>
          <w:sz w:val="28"/>
          <w:szCs w:val="28"/>
        </w:rPr>
        <w:t xml:space="preserve">, згідно із зразком, поданим у додатку 1 до цього Положення. </w:t>
      </w:r>
    </w:p>
    <w:p w:rsidR="00FB5558" w:rsidRPr="00C44093" w:rsidRDefault="00C44093" w:rsidP="00FB5558">
      <w:pPr>
        <w:pStyle w:val="1"/>
        <w:tabs>
          <w:tab w:val="left" w:pos="0"/>
        </w:tabs>
        <w:jc w:val="both"/>
        <w:rPr>
          <w:sz w:val="28"/>
          <w:szCs w:val="28"/>
        </w:rPr>
      </w:pPr>
      <w:r>
        <w:rPr>
          <w:b/>
          <w:sz w:val="28"/>
          <w:szCs w:val="28"/>
        </w:rPr>
        <w:tab/>
      </w:r>
      <w:r w:rsidR="00FB5558" w:rsidRPr="00C44093">
        <w:rPr>
          <w:b/>
          <w:sz w:val="28"/>
          <w:szCs w:val="28"/>
        </w:rPr>
        <w:t>2.2.</w:t>
      </w:r>
      <w:r w:rsidR="00FB5558" w:rsidRPr="00C44093">
        <w:rPr>
          <w:sz w:val="28"/>
          <w:szCs w:val="28"/>
        </w:rPr>
        <w:t xml:space="preserve"> У письмовому зверненні зазначаються:</w:t>
      </w:r>
    </w:p>
    <w:p w:rsidR="00FB5558" w:rsidRPr="00C44093" w:rsidRDefault="00C44093" w:rsidP="00C44093">
      <w:pPr>
        <w:pStyle w:val="1"/>
        <w:tabs>
          <w:tab w:val="left" w:pos="0"/>
        </w:tabs>
        <w:jc w:val="both"/>
        <w:rPr>
          <w:sz w:val="28"/>
          <w:szCs w:val="28"/>
          <w:lang w:val="ru-RU"/>
        </w:rPr>
      </w:pPr>
      <w:r>
        <w:rPr>
          <w:b/>
          <w:sz w:val="28"/>
          <w:szCs w:val="28"/>
        </w:rPr>
        <w:tab/>
      </w:r>
      <w:r w:rsidR="00FB5558" w:rsidRPr="00C44093">
        <w:rPr>
          <w:b/>
          <w:sz w:val="28"/>
          <w:szCs w:val="28"/>
        </w:rPr>
        <w:t>2.2.1.</w:t>
      </w:r>
      <w:r w:rsidR="00FB5558" w:rsidRPr="00C44093">
        <w:rPr>
          <w:sz w:val="28"/>
          <w:szCs w:val="28"/>
        </w:rPr>
        <w:t xml:space="preserve"> Предмет громадських </w:t>
      </w:r>
      <w:r w:rsidR="00B53CE0">
        <w:rPr>
          <w:sz w:val="28"/>
          <w:szCs w:val="28"/>
        </w:rPr>
        <w:t>слухань (проблема, питання, проє</w:t>
      </w:r>
      <w:r w:rsidR="00FB5558" w:rsidRPr="00C44093">
        <w:rPr>
          <w:sz w:val="28"/>
          <w:szCs w:val="28"/>
        </w:rPr>
        <w:t>кт рішення та інше), що пропонується до розгляду</w:t>
      </w:r>
      <w:r w:rsidR="00FB5558" w:rsidRPr="00C44093">
        <w:rPr>
          <w:sz w:val="28"/>
          <w:szCs w:val="28"/>
          <w:lang w:val="ru-RU"/>
        </w:rPr>
        <w:t>.</w:t>
      </w:r>
    </w:p>
    <w:p w:rsidR="00FB5558" w:rsidRPr="00C44093" w:rsidRDefault="00C44093" w:rsidP="00C44093">
      <w:pPr>
        <w:pStyle w:val="1"/>
        <w:tabs>
          <w:tab w:val="left" w:pos="0"/>
        </w:tabs>
        <w:jc w:val="both"/>
        <w:rPr>
          <w:sz w:val="28"/>
          <w:szCs w:val="28"/>
        </w:rPr>
      </w:pPr>
      <w:r>
        <w:rPr>
          <w:b/>
          <w:sz w:val="28"/>
          <w:szCs w:val="28"/>
        </w:rPr>
        <w:tab/>
      </w:r>
      <w:r w:rsidR="00FB5558" w:rsidRPr="00C44093">
        <w:rPr>
          <w:b/>
          <w:sz w:val="28"/>
          <w:szCs w:val="28"/>
        </w:rPr>
        <w:t>2.2.2.</w:t>
      </w:r>
      <w:r w:rsidR="00FB5558" w:rsidRPr="00C44093">
        <w:rPr>
          <w:sz w:val="28"/>
          <w:szCs w:val="28"/>
        </w:rPr>
        <w:t xml:space="preserve"> Прізвища та/або посади осіб, яких варто запросити на громадські слухання (якщо вони відомі).</w:t>
      </w:r>
    </w:p>
    <w:p w:rsidR="00FB5558" w:rsidRPr="000B47B1" w:rsidRDefault="00FB5558" w:rsidP="00FB5558">
      <w:pPr>
        <w:pStyle w:val="1"/>
        <w:numPr>
          <w:ilvl w:val="2"/>
          <w:numId w:val="3"/>
        </w:numPr>
        <w:tabs>
          <w:tab w:val="left" w:pos="916"/>
          <w:tab w:val="left" w:pos="1080"/>
        </w:tabs>
        <w:ind w:hanging="11"/>
        <w:jc w:val="both"/>
        <w:rPr>
          <w:sz w:val="28"/>
          <w:szCs w:val="28"/>
        </w:rPr>
      </w:pPr>
      <w:r w:rsidRPr="000B47B1">
        <w:rPr>
          <w:sz w:val="28"/>
          <w:szCs w:val="28"/>
        </w:rPr>
        <w:t>Дата, час та місце запланованих громадських слухань.</w:t>
      </w:r>
    </w:p>
    <w:p w:rsidR="00FB5558" w:rsidRPr="00C44093" w:rsidRDefault="00FB5558" w:rsidP="00FB5558">
      <w:pPr>
        <w:pStyle w:val="1"/>
        <w:tabs>
          <w:tab w:val="left" w:pos="0"/>
        </w:tabs>
        <w:jc w:val="both"/>
        <w:rPr>
          <w:sz w:val="28"/>
          <w:szCs w:val="28"/>
        </w:rPr>
      </w:pPr>
      <w:r w:rsidRPr="00C44093">
        <w:rPr>
          <w:b/>
          <w:sz w:val="28"/>
          <w:szCs w:val="28"/>
          <w:lang w:val="ru-RU"/>
        </w:rPr>
        <w:tab/>
      </w:r>
      <w:r w:rsidRPr="00C44093">
        <w:rPr>
          <w:b/>
          <w:sz w:val="28"/>
          <w:szCs w:val="28"/>
        </w:rPr>
        <w:t>2.2.4</w:t>
      </w:r>
      <w:r w:rsidRPr="00726A4C">
        <w:rPr>
          <w:b/>
          <w:sz w:val="28"/>
          <w:szCs w:val="28"/>
        </w:rPr>
        <w:t>.</w:t>
      </w:r>
      <w:r w:rsidRPr="00C44093">
        <w:rPr>
          <w:sz w:val="28"/>
          <w:szCs w:val="28"/>
        </w:rPr>
        <w:t xml:space="preserve"> Прізвище, ім’я, по батькові та контакти особи, уповноваженої представляти ініціатора.</w:t>
      </w:r>
    </w:p>
    <w:p w:rsidR="00FB5558" w:rsidRPr="00C44093" w:rsidRDefault="00FB5558" w:rsidP="00FB5558">
      <w:pPr>
        <w:pStyle w:val="1"/>
        <w:tabs>
          <w:tab w:val="left" w:pos="0"/>
        </w:tabs>
        <w:jc w:val="both"/>
        <w:rPr>
          <w:sz w:val="28"/>
          <w:szCs w:val="28"/>
        </w:rPr>
      </w:pPr>
      <w:r w:rsidRPr="00C44093">
        <w:rPr>
          <w:b/>
          <w:sz w:val="28"/>
          <w:szCs w:val="28"/>
          <w:lang w:val="ru-RU"/>
        </w:rPr>
        <w:tab/>
      </w:r>
      <w:r w:rsidRPr="00C44093">
        <w:rPr>
          <w:b/>
          <w:sz w:val="28"/>
          <w:szCs w:val="28"/>
        </w:rPr>
        <w:t>2.2.5</w:t>
      </w:r>
      <w:r w:rsidRPr="00726A4C">
        <w:rPr>
          <w:b/>
          <w:sz w:val="28"/>
          <w:szCs w:val="28"/>
        </w:rPr>
        <w:t>.</w:t>
      </w:r>
      <w:r w:rsidRPr="00C44093">
        <w:rPr>
          <w:sz w:val="28"/>
          <w:szCs w:val="28"/>
        </w:rPr>
        <w:t xml:space="preserve"> Список і контакти осіб, які могли б увійти до складу організаційного комітету з підготовки громадських слухань, якщо є необхідність його створення (не більше п’яти). </w:t>
      </w:r>
    </w:p>
    <w:p w:rsidR="00FB5558" w:rsidRPr="00C44093" w:rsidRDefault="00FB5558" w:rsidP="00FB5558">
      <w:pPr>
        <w:pStyle w:val="1"/>
        <w:tabs>
          <w:tab w:val="left" w:pos="0"/>
        </w:tabs>
        <w:jc w:val="both"/>
        <w:rPr>
          <w:sz w:val="28"/>
          <w:szCs w:val="28"/>
        </w:rPr>
      </w:pPr>
      <w:r w:rsidRPr="00C44093">
        <w:rPr>
          <w:b/>
          <w:sz w:val="28"/>
          <w:szCs w:val="28"/>
        </w:rPr>
        <w:tab/>
        <w:t>2.3</w:t>
      </w:r>
      <w:r w:rsidRPr="00726A4C">
        <w:rPr>
          <w:b/>
          <w:sz w:val="28"/>
          <w:szCs w:val="28"/>
        </w:rPr>
        <w:t>.</w:t>
      </w:r>
      <w:r w:rsidRPr="00C44093">
        <w:rPr>
          <w:sz w:val="28"/>
          <w:szCs w:val="28"/>
        </w:rPr>
        <w:t xml:space="preserve"> До письмового звернення, а також у процесі підготовки громадських слухань – до дня їх проведення, можуть додаватися інформаційно-аналітичні матеріали та проекти документів, що виносяться на слухання.</w:t>
      </w:r>
    </w:p>
    <w:p w:rsidR="002B1570" w:rsidRPr="00B74B79" w:rsidRDefault="002B1570" w:rsidP="00B74B79">
      <w:pPr>
        <w:pStyle w:val="1"/>
        <w:tabs>
          <w:tab w:val="left" w:pos="1080"/>
        </w:tabs>
        <w:rPr>
          <w:b/>
          <w:bCs/>
          <w:sz w:val="16"/>
          <w:szCs w:val="16"/>
        </w:rPr>
      </w:pPr>
    </w:p>
    <w:p w:rsidR="00FB5558" w:rsidRPr="00C44093" w:rsidRDefault="00FB5558" w:rsidP="00FB5558">
      <w:pPr>
        <w:pStyle w:val="1"/>
        <w:tabs>
          <w:tab w:val="left" w:pos="1080"/>
        </w:tabs>
        <w:jc w:val="center"/>
        <w:rPr>
          <w:sz w:val="28"/>
          <w:szCs w:val="28"/>
        </w:rPr>
      </w:pPr>
      <w:r w:rsidRPr="00C44093">
        <w:rPr>
          <w:b/>
          <w:bCs/>
          <w:sz w:val="28"/>
          <w:szCs w:val="28"/>
        </w:rPr>
        <w:t>Глава 3. Реєстрація ініціативи щодо проведення громадських слухань</w:t>
      </w:r>
    </w:p>
    <w:p w:rsidR="00FB5558" w:rsidRPr="00C44093" w:rsidRDefault="00FB5558" w:rsidP="00FB5558">
      <w:pPr>
        <w:pStyle w:val="1"/>
        <w:tabs>
          <w:tab w:val="left" w:pos="851"/>
        </w:tabs>
        <w:jc w:val="both"/>
        <w:rPr>
          <w:sz w:val="28"/>
          <w:szCs w:val="28"/>
        </w:rPr>
      </w:pPr>
      <w:r w:rsidRPr="00C44093">
        <w:rPr>
          <w:b/>
          <w:sz w:val="28"/>
          <w:szCs w:val="28"/>
          <w:lang w:val="ru-RU"/>
        </w:rPr>
        <w:tab/>
      </w:r>
      <w:r w:rsidRPr="00C44093">
        <w:rPr>
          <w:b/>
          <w:sz w:val="28"/>
          <w:szCs w:val="28"/>
        </w:rPr>
        <w:t>3.1.</w:t>
      </w:r>
      <w:r w:rsidRPr="00C44093">
        <w:rPr>
          <w:sz w:val="28"/>
          <w:szCs w:val="28"/>
        </w:rPr>
        <w:t xml:space="preserve"> Впродовж 3 робочих днів з моменту отримання радою письмового звернення з ініціативою щодо проведення громадських слухань уповноважена посадова особа або виконавчий орган ради приймає одне з таких рішень: </w:t>
      </w:r>
    </w:p>
    <w:p w:rsidR="00FB5558" w:rsidRPr="00C44093" w:rsidRDefault="00FB5558" w:rsidP="00FB5558">
      <w:pPr>
        <w:pStyle w:val="1"/>
        <w:tabs>
          <w:tab w:val="left" w:pos="851"/>
        </w:tabs>
        <w:jc w:val="both"/>
        <w:rPr>
          <w:sz w:val="28"/>
          <w:szCs w:val="28"/>
        </w:rPr>
      </w:pPr>
      <w:r w:rsidRPr="00C44093">
        <w:rPr>
          <w:b/>
          <w:sz w:val="28"/>
          <w:szCs w:val="28"/>
          <w:lang w:val="ru-RU"/>
        </w:rPr>
        <w:tab/>
      </w:r>
      <w:r w:rsidRPr="00C44093">
        <w:rPr>
          <w:b/>
          <w:sz w:val="28"/>
          <w:szCs w:val="28"/>
        </w:rPr>
        <w:t>3.1.1</w:t>
      </w:r>
      <w:r w:rsidRPr="00726A4C">
        <w:rPr>
          <w:b/>
          <w:sz w:val="28"/>
          <w:szCs w:val="28"/>
        </w:rPr>
        <w:t>.</w:t>
      </w:r>
      <w:r w:rsidRPr="00C44093">
        <w:rPr>
          <w:sz w:val="28"/>
          <w:szCs w:val="28"/>
        </w:rPr>
        <w:t xml:space="preserve"> Зареєструвати ініціативу щодо проведення громадських слухань у Реєстрі інструментів громадської участі у </w:t>
      </w:r>
      <w:r w:rsidR="003D02D0">
        <w:rPr>
          <w:sz w:val="28"/>
          <w:szCs w:val="28"/>
        </w:rPr>
        <w:t>територіальній громаді</w:t>
      </w:r>
      <w:r w:rsidRPr="00C44093">
        <w:rPr>
          <w:sz w:val="28"/>
          <w:szCs w:val="28"/>
        </w:rPr>
        <w:t xml:space="preserve">, що ведеться </w:t>
      </w:r>
      <w:r w:rsidR="00864854">
        <w:rPr>
          <w:sz w:val="28"/>
          <w:szCs w:val="28"/>
        </w:rPr>
        <w:t>відповідно до додатка 2</w:t>
      </w:r>
      <w:r w:rsidRPr="00864854">
        <w:rPr>
          <w:sz w:val="28"/>
          <w:szCs w:val="28"/>
        </w:rPr>
        <w:t xml:space="preserve"> до цього Положення.</w:t>
      </w:r>
    </w:p>
    <w:p w:rsidR="00FB5558" w:rsidRPr="00C44093" w:rsidRDefault="00FB5558" w:rsidP="00FB5558">
      <w:pPr>
        <w:pStyle w:val="1"/>
        <w:tabs>
          <w:tab w:val="left" w:pos="851"/>
        </w:tabs>
        <w:jc w:val="both"/>
        <w:rPr>
          <w:sz w:val="28"/>
          <w:szCs w:val="28"/>
        </w:rPr>
      </w:pPr>
      <w:r w:rsidRPr="002F5494">
        <w:rPr>
          <w:b/>
          <w:sz w:val="28"/>
          <w:szCs w:val="28"/>
        </w:rPr>
        <w:lastRenderedPageBreak/>
        <w:tab/>
      </w:r>
      <w:r w:rsidRPr="00C44093">
        <w:rPr>
          <w:b/>
          <w:sz w:val="28"/>
          <w:szCs w:val="28"/>
        </w:rPr>
        <w:t>3.1.2.</w:t>
      </w:r>
      <w:r w:rsidRPr="00C44093">
        <w:rPr>
          <w:sz w:val="28"/>
          <w:szCs w:val="28"/>
        </w:rPr>
        <w:t xml:space="preserve"> Повернути письмове звернення для усунення недоліків відповідно до </w:t>
      </w:r>
      <w:r w:rsidRPr="00C44093">
        <w:rPr>
          <w:sz w:val="28"/>
          <w:szCs w:val="28"/>
          <w:lang w:val="ru-RU"/>
        </w:rPr>
        <w:t xml:space="preserve"> пункту 3.</w:t>
      </w:r>
      <w:r w:rsidRPr="00C44093">
        <w:rPr>
          <w:sz w:val="28"/>
          <w:szCs w:val="28"/>
        </w:rPr>
        <w:t>3 цієї глави.</w:t>
      </w:r>
    </w:p>
    <w:p w:rsidR="00FB5558" w:rsidRPr="000B47B1" w:rsidRDefault="00C44093" w:rsidP="00FB5558">
      <w:pPr>
        <w:pStyle w:val="1"/>
        <w:tabs>
          <w:tab w:val="left" w:pos="1080"/>
        </w:tabs>
        <w:jc w:val="both"/>
        <w:rPr>
          <w:sz w:val="28"/>
          <w:szCs w:val="28"/>
        </w:rPr>
      </w:pPr>
      <w:r w:rsidRPr="000B47B1">
        <w:rPr>
          <w:b/>
          <w:sz w:val="28"/>
          <w:szCs w:val="28"/>
          <w:lang w:val="ru-RU"/>
        </w:rPr>
        <w:t xml:space="preserve">            </w:t>
      </w:r>
      <w:r w:rsidR="00FB5558" w:rsidRPr="000B47B1">
        <w:rPr>
          <w:b/>
          <w:sz w:val="28"/>
          <w:szCs w:val="28"/>
        </w:rPr>
        <w:t>3.1.3.</w:t>
      </w:r>
      <w:r w:rsidR="00FB5558" w:rsidRPr="000B47B1">
        <w:rPr>
          <w:sz w:val="28"/>
          <w:szCs w:val="28"/>
        </w:rPr>
        <w:t xml:space="preserve"> Відмовити в реєстрації ініціативи щодо проведення громадських слухань відповідно до пункту 3.5 цієї глави.</w:t>
      </w:r>
    </w:p>
    <w:p w:rsidR="00FB5558" w:rsidRPr="00C44093" w:rsidRDefault="00FB5558" w:rsidP="00FB5558">
      <w:pPr>
        <w:pStyle w:val="1"/>
        <w:tabs>
          <w:tab w:val="left" w:pos="851"/>
        </w:tabs>
        <w:jc w:val="both"/>
        <w:rPr>
          <w:sz w:val="28"/>
          <w:szCs w:val="28"/>
        </w:rPr>
      </w:pPr>
      <w:r w:rsidRPr="00C44093">
        <w:rPr>
          <w:b/>
          <w:sz w:val="28"/>
          <w:szCs w:val="28"/>
          <w:lang w:val="ru-RU"/>
        </w:rPr>
        <w:tab/>
      </w:r>
      <w:r w:rsidRPr="00C44093">
        <w:rPr>
          <w:b/>
          <w:sz w:val="28"/>
          <w:szCs w:val="28"/>
        </w:rPr>
        <w:t>3.2.</w:t>
      </w:r>
      <w:r w:rsidRPr="00C44093">
        <w:rPr>
          <w:sz w:val="28"/>
          <w:szCs w:val="28"/>
        </w:rPr>
        <w:t xml:space="preserve"> Про прийняте рішення в межах цього ж триденного строку повідомляють особу, уповноважену представляти ініціатора громадських слухань, у письмовій формі, зазначаючи або номер реєстрації у Реєстрі інструментів громадсько</w:t>
      </w:r>
      <w:r w:rsidR="002F5494">
        <w:rPr>
          <w:sz w:val="28"/>
          <w:szCs w:val="28"/>
        </w:rPr>
        <w:t xml:space="preserve">ї участі у </w:t>
      </w:r>
      <w:r w:rsidR="003D02D0">
        <w:rPr>
          <w:sz w:val="28"/>
          <w:szCs w:val="28"/>
        </w:rPr>
        <w:t>територіальній громаді</w:t>
      </w:r>
      <w:r w:rsidRPr="00C44093">
        <w:rPr>
          <w:sz w:val="28"/>
          <w:szCs w:val="28"/>
        </w:rPr>
        <w:t>, або підстави повернення письмового звернення для усунення недоліків, або підстави відмови в реєстрації відповідно до цього Положення.</w:t>
      </w:r>
    </w:p>
    <w:p w:rsidR="00FB5558" w:rsidRPr="00C44093" w:rsidRDefault="00FB5558" w:rsidP="00FB5558">
      <w:pPr>
        <w:pStyle w:val="1"/>
        <w:tabs>
          <w:tab w:val="left" w:pos="851"/>
        </w:tabs>
        <w:jc w:val="both"/>
        <w:rPr>
          <w:sz w:val="28"/>
          <w:szCs w:val="28"/>
        </w:rPr>
      </w:pPr>
      <w:r w:rsidRPr="00C44093">
        <w:rPr>
          <w:sz w:val="28"/>
          <w:szCs w:val="28"/>
          <w:lang w:val="ru-RU"/>
        </w:rPr>
        <w:tab/>
      </w:r>
      <w:r w:rsidRPr="00C44093">
        <w:rPr>
          <w:b/>
          <w:sz w:val="28"/>
          <w:szCs w:val="28"/>
          <w:lang w:val="ru-RU"/>
        </w:rPr>
        <w:t>3.</w:t>
      </w:r>
      <w:r w:rsidRPr="00C44093">
        <w:rPr>
          <w:b/>
          <w:sz w:val="28"/>
          <w:szCs w:val="28"/>
        </w:rPr>
        <w:t>3.</w:t>
      </w:r>
      <w:r w:rsidRPr="00C44093">
        <w:rPr>
          <w:sz w:val="28"/>
          <w:szCs w:val="28"/>
        </w:rPr>
        <w:t xml:space="preserve"> Письмове звернення з ініціативою щодо проведення громадських слухань повертається для усунення недоліків за наявності однієї або двох таких підстав:</w:t>
      </w:r>
    </w:p>
    <w:p w:rsidR="00FB5558" w:rsidRPr="00C44093" w:rsidRDefault="00FB5558" w:rsidP="00FB5558">
      <w:pPr>
        <w:pStyle w:val="1"/>
        <w:tabs>
          <w:tab w:val="left" w:pos="851"/>
        </w:tabs>
        <w:jc w:val="both"/>
        <w:rPr>
          <w:sz w:val="28"/>
          <w:szCs w:val="28"/>
        </w:rPr>
      </w:pPr>
      <w:r w:rsidRPr="00C44093">
        <w:rPr>
          <w:sz w:val="28"/>
          <w:szCs w:val="28"/>
        </w:rPr>
        <w:tab/>
      </w:r>
      <w:r w:rsidRPr="00C44093">
        <w:rPr>
          <w:b/>
          <w:sz w:val="28"/>
          <w:szCs w:val="28"/>
        </w:rPr>
        <w:t>3.3.1</w:t>
      </w:r>
      <w:r w:rsidRPr="00726A4C">
        <w:rPr>
          <w:b/>
          <w:sz w:val="28"/>
          <w:szCs w:val="28"/>
        </w:rPr>
        <w:t>.</w:t>
      </w:r>
      <w:r w:rsidRPr="00C44093">
        <w:rPr>
          <w:sz w:val="28"/>
          <w:szCs w:val="28"/>
        </w:rPr>
        <w:t xml:space="preserve"> Не дотримано вимог до оформлення звернення</w:t>
      </w:r>
      <w:r w:rsidR="006C084D">
        <w:rPr>
          <w:sz w:val="28"/>
          <w:szCs w:val="28"/>
        </w:rPr>
        <w:t>, передбачених Законом України «Про звернення громадян»</w:t>
      </w:r>
      <w:r w:rsidRPr="00C44093">
        <w:rPr>
          <w:sz w:val="28"/>
          <w:szCs w:val="28"/>
        </w:rPr>
        <w:t xml:space="preserve"> і  глави 2 розділу ІІ цього Положення.</w:t>
      </w:r>
    </w:p>
    <w:p w:rsidR="00FB5558" w:rsidRPr="00C44093" w:rsidRDefault="00FB5558" w:rsidP="00FB5558">
      <w:pPr>
        <w:pStyle w:val="1"/>
        <w:tabs>
          <w:tab w:val="left" w:pos="851"/>
        </w:tabs>
        <w:jc w:val="both"/>
        <w:rPr>
          <w:sz w:val="28"/>
          <w:szCs w:val="28"/>
        </w:rPr>
      </w:pPr>
      <w:r w:rsidRPr="00C44093">
        <w:rPr>
          <w:sz w:val="28"/>
          <w:szCs w:val="28"/>
        </w:rPr>
        <w:tab/>
      </w:r>
      <w:r w:rsidRPr="00C44093">
        <w:rPr>
          <w:b/>
          <w:sz w:val="28"/>
          <w:szCs w:val="28"/>
        </w:rPr>
        <w:t>3.3.2</w:t>
      </w:r>
      <w:r w:rsidRPr="00726A4C">
        <w:rPr>
          <w:b/>
          <w:sz w:val="28"/>
          <w:szCs w:val="28"/>
        </w:rPr>
        <w:t xml:space="preserve">. </w:t>
      </w:r>
      <w:r w:rsidRPr="00C44093">
        <w:rPr>
          <w:sz w:val="28"/>
          <w:szCs w:val="28"/>
        </w:rPr>
        <w:t>Звернулася недостатня кількість членів територіальної громади чи суб’єктів, наділених правом ініціювати слухання.</w:t>
      </w:r>
    </w:p>
    <w:p w:rsidR="00FB5558" w:rsidRPr="00C44093" w:rsidRDefault="00FB5558" w:rsidP="00FB5558">
      <w:pPr>
        <w:pStyle w:val="1"/>
        <w:tabs>
          <w:tab w:val="left" w:pos="1080"/>
        </w:tabs>
        <w:jc w:val="both"/>
        <w:rPr>
          <w:sz w:val="28"/>
          <w:szCs w:val="28"/>
        </w:rPr>
      </w:pPr>
      <w:r w:rsidRPr="00C44093">
        <w:rPr>
          <w:sz w:val="28"/>
          <w:szCs w:val="28"/>
        </w:rPr>
        <w:t xml:space="preserve">            </w:t>
      </w:r>
      <w:r w:rsidRPr="00C44093">
        <w:rPr>
          <w:b/>
          <w:sz w:val="28"/>
          <w:szCs w:val="28"/>
        </w:rPr>
        <w:t>3.3.3</w:t>
      </w:r>
      <w:r w:rsidRPr="00726A4C">
        <w:rPr>
          <w:b/>
          <w:sz w:val="28"/>
          <w:szCs w:val="28"/>
        </w:rPr>
        <w:t>.</w:t>
      </w:r>
      <w:r w:rsidRPr="00C44093">
        <w:rPr>
          <w:sz w:val="28"/>
          <w:szCs w:val="28"/>
        </w:rPr>
        <w:t xml:space="preserve"> Повертати письмове звернення для усунення недоліків з інших підстав забороняється.</w:t>
      </w:r>
    </w:p>
    <w:p w:rsidR="00FB5558" w:rsidRPr="00C44093" w:rsidRDefault="00FB5558" w:rsidP="00FB5558">
      <w:pPr>
        <w:pStyle w:val="1"/>
        <w:tabs>
          <w:tab w:val="left" w:pos="851"/>
        </w:tabs>
        <w:jc w:val="both"/>
        <w:rPr>
          <w:sz w:val="28"/>
          <w:szCs w:val="28"/>
        </w:rPr>
      </w:pPr>
      <w:r w:rsidRPr="00C44093">
        <w:rPr>
          <w:sz w:val="28"/>
          <w:szCs w:val="28"/>
        </w:rPr>
        <w:tab/>
      </w:r>
      <w:r w:rsidRPr="00C44093">
        <w:rPr>
          <w:b/>
          <w:sz w:val="28"/>
          <w:szCs w:val="28"/>
        </w:rPr>
        <w:t>3.4.</w:t>
      </w:r>
      <w:r w:rsidRPr="00C44093">
        <w:rPr>
          <w:sz w:val="28"/>
          <w:szCs w:val="28"/>
        </w:rPr>
        <w:t xml:space="preserve"> Письмове звернення допрацьовується і подається до ради </w:t>
      </w:r>
      <w:r w:rsidR="00EE10F2">
        <w:rPr>
          <w:sz w:val="28"/>
          <w:szCs w:val="28"/>
        </w:rPr>
        <w:t>впродовж 5</w:t>
      </w:r>
      <w:r w:rsidRPr="00C44093">
        <w:rPr>
          <w:sz w:val="28"/>
          <w:szCs w:val="28"/>
        </w:rPr>
        <w:t xml:space="preserve"> робочих днів з моменту отримання особою, уповноваженою представляти ініціатора, відповідного письмового повідомлення. У разі</w:t>
      </w:r>
      <w:r w:rsidR="002F5494">
        <w:rPr>
          <w:sz w:val="28"/>
          <w:szCs w:val="28"/>
        </w:rPr>
        <w:t>,</w:t>
      </w:r>
      <w:r w:rsidRPr="00C44093">
        <w:rPr>
          <w:sz w:val="28"/>
          <w:szCs w:val="28"/>
        </w:rPr>
        <w:t xml:space="preserve"> якщо недоліки в цей строк не усунуто, звернення залишається без розгляду. </w:t>
      </w:r>
    </w:p>
    <w:p w:rsidR="00FB5558" w:rsidRPr="00C44093" w:rsidRDefault="00FB5558" w:rsidP="00FB5558">
      <w:pPr>
        <w:pStyle w:val="1"/>
        <w:tabs>
          <w:tab w:val="left" w:pos="851"/>
        </w:tabs>
        <w:jc w:val="both"/>
        <w:rPr>
          <w:sz w:val="28"/>
          <w:szCs w:val="28"/>
        </w:rPr>
      </w:pPr>
      <w:r w:rsidRPr="00C44093">
        <w:rPr>
          <w:sz w:val="28"/>
          <w:szCs w:val="28"/>
        </w:rPr>
        <w:tab/>
      </w:r>
      <w:r w:rsidRPr="00C44093">
        <w:rPr>
          <w:b/>
          <w:sz w:val="28"/>
          <w:szCs w:val="28"/>
        </w:rPr>
        <w:t>3.5.</w:t>
      </w:r>
      <w:r w:rsidRPr="00C44093">
        <w:rPr>
          <w:sz w:val="28"/>
          <w:szCs w:val="28"/>
        </w:rPr>
        <w:t xml:space="preserve"> Відмовляють у реєстрації ініціативи щодо проведення громадських слухань за наявності однієї чи двох таких підстав:</w:t>
      </w:r>
    </w:p>
    <w:p w:rsidR="00FB5558" w:rsidRPr="00C44093" w:rsidRDefault="00FB5558" w:rsidP="00FB5558">
      <w:pPr>
        <w:pStyle w:val="1"/>
        <w:tabs>
          <w:tab w:val="left" w:pos="851"/>
        </w:tabs>
        <w:jc w:val="both"/>
        <w:rPr>
          <w:sz w:val="28"/>
          <w:szCs w:val="28"/>
        </w:rPr>
      </w:pPr>
      <w:r w:rsidRPr="00C44093">
        <w:rPr>
          <w:sz w:val="28"/>
          <w:szCs w:val="28"/>
        </w:rPr>
        <w:tab/>
      </w:r>
      <w:r w:rsidRPr="00C44093">
        <w:rPr>
          <w:b/>
          <w:sz w:val="28"/>
          <w:szCs w:val="28"/>
        </w:rPr>
        <w:t>3.5.1</w:t>
      </w:r>
      <w:r w:rsidRPr="00726A4C">
        <w:rPr>
          <w:b/>
          <w:sz w:val="28"/>
          <w:szCs w:val="28"/>
        </w:rPr>
        <w:t>.</w:t>
      </w:r>
      <w:r w:rsidR="00726A4C">
        <w:rPr>
          <w:sz w:val="28"/>
          <w:szCs w:val="28"/>
        </w:rPr>
        <w:t xml:space="preserve"> </w:t>
      </w:r>
      <w:r w:rsidRPr="00C44093">
        <w:rPr>
          <w:sz w:val="28"/>
          <w:szCs w:val="28"/>
        </w:rPr>
        <w:t>Запропонований предмет громадських слухань, не належить до відання місцевого самоврядування.</w:t>
      </w:r>
    </w:p>
    <w:p w:rsidR="00FB5558" w:rsidRPr="00C44093" w:rsidRDefault="00FB5558" w:rsidP="00FB5558">
      <w:pPr>
        <w:pStyle w:val="1"/>
        <w:tabs>
          <w:tab w:val="left" w:pos="851"/>
        </w:tabs>
        <w:jc w:val="both"/>
        <w:rPr>
          <w:sz w:val="28"/>
          <w:szCs w:val="28"/>
        </w:rPr>
      </w:pPr>
      <w:r w:rsidRPr="00C44093">
        <w:rPr>
          <w:b/>
          <w:sz w:val="28"/>
          <w:szCs w:val="28"/>
        </w:rPr>
        <w:tab/>
        <w:t>3.5.2</w:t>
      </w:r>
      <w:r w:rsidRPr="00726A4C">
        <w:rPr>
          <w:b/>
          <w:sz w:val="28"/>
          <w:szCs w:val="28"/>
        </w:rPr>
        <w:t>.</w:t>
      </w:r>
      <w:r w:rsidR="006C084D">
        <w:rPr>
          <w:b/>
          <w:sz w:val="28"/>
          <w:szCs w:val="28"/>
        </w:rPr>
        <w:t xml:space="preserve"> </w:t>
      </w:r>
      <w:r w:rsidRPr="00C44093">
        <w:rPr>
          <w:sz w:val="28"/>
          <w:szCs w:val="28"/>
        </w:rPr>
        <w:t xml:space="preserve">Звернувся суб’єкт, не наділений правом звертатися з ініціативою щодо проведення громадських слухань. </w:t>
      </w:r>
    </w:p>
    <w:p w:rsidR="00FB5558" w:rsidRPr="00C44093" w:rsidRDefault="00FB5558" w:rsidP="00FB5558">
      <w:pPr>
        <w:pStyle w:val="1"/>
        <w:tabs>
          <w:tab w:val="left" w:pos="1080"/>
        </w:tabs>
        <w:jc w:val="both"/>
        <w:rPr>
          <w:sz w:val="28"/>
          <w:szCs w:val="28"/>
        </w:rPr>
      </w:pPr>
      <w:r w:rsidRPr="00C44093">
        <w:rPr>
          <w:sz w:val="28"/>
          <w:szCs w:val="28"/>
        </w:rPr>
        <w:t xml:space="preserve">            </w:t>
      </w:r>
      <w:r w:rsidR="00EE10F2" w:rsidRPr="00EE10F2">
        <w:rPr>
          <w:b/>
          <w:sz w:val="28"/>
          <w:szCs w:val="28"/>
        </w:rPr>
        <w:t>3.5.3.</w:t>
      </w:r>
      <w:r w:rsidR="00EE10F2">
        <w:rPr>
          <w:sz w:val="28"/>
          <w:szCs w:val="28"/>
        </w:rPr>
        <w:t xml:space="preserve"> </w:t>
      </w:r>
      <w:r w:rsidRPr="00C44093">
        <w:rPr>
          <w:sz w:val="28"/>
          <w:szCs w:val="28"/>
        </w:rPr>
        <w:t>Відмовляти в реєстрації ініціативи з інших підстав забороняється.</w:t>
      </w:r>
    </w:p>
    <w:p w:rsidR="00B74B79" w:rsidRPr="00B52E33" w:rsidRDefault="00FB5558" w:rsidP="00B52E33">
      <w:pPr>
        <w:pStyle w:val="1"/>
        <w:tabs>
          <w:tab w:val="left" w:pos="709"/>
        </w:tabs>
        <w:jc w:val="both"/>
        <w:rPr>
          <w:sz w:val="28"/>
          <w:szCs w:val="28"/>
        </w:rPr>
      </w:pPr>
      <w:r w:rsidRPr="00C44093">
        <w:rPr>
          <w:sz w:val="28"/>
          <w:szCs w:val="28"/>
        </w:rPr>
        <w:tab/>
        <w:t xml:space="preserve">  </w:t>
      </w:r>
      <w:r w:rsidRPr="00C44093">
        <w:rPr>
          <w:b/>
          <w:sz w:val="28"/>
          <w:szCs w:val="28"/>
        </w:rPr>
        <w:t>3.6.</w:t>
      </w:r>
      <w:r w:rsidRPr="00C44093">
        <w:rPr>
          <w:sz w:val="28"/>
          <w:szCs w:val="28"/>
        </w:rPr>
        <w:t xml:space="preserve"> Інформація про надходження письмового звернення з ініціативою щодо проведення громадських слухань, а саме звернення та всі подані (відразу чи потім) матеріали, письмове повідомлення про реєстрацію ініціативи щодо проведення громадських слухань, повернення для усунення недоліків чи обґрунтована відмова в реєстрації, розміщується на офіційному  веб-порталі</w:t>
      </w:r>
      <w:r w:rsidR="00B74B79">
        <w:rPr>
          <w:sz w:val="28"/>
          <w:szCs w:val="28"/>
        </w:rPr>
        <w:br/>
      </w:r>
      <w:r w:rsidR="006C084D">
        <w:rPr>
          <w:sz w:val="28"/>
          <w:szCs w:val="28"/>
        </w:rPr>
        <w:t>Сіверської</w:t>
      </w:r>
      <w:r w:rsidRPr="00C44093">
        <w:rPr>
          <w:sz w:val="28"/>
          <w:szCs w:val="28"/>
        </w:rPr>
        <w:t xml:space="preserve"> міської ради в</w:t>
      </w:r>
      <w:r w:rsidR="00311EFF">
        <w:rPr>
          <w:sz w:val="28"/>
          <w:szCs w:val="28"/>
        </w:rPr>
        <w:t xml:space="preserve"> мережі Інтернет у</w:t>
      </w:r>
      <w:r w:rsidR="006C084D">
        <w:rPr>
          <w:sz w:val="28"/>
          <w:szCs w:val="28"/>
        </w:rPr>
        <w:t xml:space="preserve"> спеціальному розділі «</w:t>
      </w:r>
      <w:r w:rsidR="000E267F">
        <w:rPr>
          <w:sz w:val="28"/>
          <w:szCs w:val="28"/>
        </w:rPr>
        <w:t>Громад</w:t>
      </w:r>
      <w:r w:rsidR="006C084D">
        <w:rPr>
          <w:sz w:val="28"/>
          <w:szCs w:val="28"/>
        </w:rPr>
        <w:t>ськості»  (підрозділ «Громадські слухання»</w:t>
      </w:r>
      <w:r w:rsidRPr="00C44093">
        <w:rPr>
          <w:sz w:val="28"/>
          <w:szCs w:val="28"/>
        </w:rPr>
        <w:t>)  впродовж 5 робочих днів з моменту отримання звернення, матеріалів чи підписання повідомлення.</w:t>
      </w:r>
    </w:p>
    <w:p w:rsidR="00B52E33" w:rsidRDefault="00B52E33" w:rsidP="00B74B79">
      <w:pPr>
        <w:pStyle w:val="1"/>
        <w:tabs>
          <w:tab w:val="left" w:pos="1080"/>
        </w:tabs>
        <w:jc w:val="center"/>
        <w:rPr>
          <w:b/>
          <w:bCs/>
          <w:sz w:val="28"/>
          <w:szCs w:val="28"/>
        </w:rPr>
      </w:pPr>
    </w:p>
    <w:p w:rsidR="00FB5558" w:rsidRDefault="00FB5558" w:rsidP="00B74B79">
      <w:pPr>
        <w:pStyle w:val="1"/>
        <w:tabs>
          <w:tab w:val="left" w:pos="1080"/>
        </w:tabs>
        <w:jc w:val="center"/>
        <w:rPr>
          <w:b/>
          <w:sz w:val="28"/>
          <w:szCs w:val="28"/>
        </w:rPr>
      </w:pPr>
      <w:r w:rsidRPr="00C44093">
        <w:rPr>
          <w:b/>
          <w:bCs/>
          <w:sz w:val="28"/>
          <w:szCs w:val="28"/>
        </w:rPr>
        <w:t>Розділ ІІІ.</w:t>
      </w:r>
      <w:r w:rsidRPr="00C44093">
        <w:rPr>
          <w:sz w:val="28"/>
          <w:szCs w:val="28"/>
        </w:rPr>
        <w:t xml:space="preserve"> </w:t>
      </w:r>
      <w:r w:rsidRPr="00C44093">
        <w:rPr>
          <w:b/>
          <w:sz w:val="28"/>
          <w:szCs w:val="28"/>
        </w:rPr>
        <w:t>ПІДГОТОВКА ГРОМАДСЬКИХ СЛУХАНЬ</w:t>
      </w:r>
    </w:p>
    <w:p w:rsidR="006C084D" w:rsidRPr="00C44093" w:rsidRDefault="006C084D" w:rsidP="00B74B79">
      <w:pPr>
        <w:pStyle w:val="1"/>
        <w:tabs>
          <w:tab w:val="left" w:pos="1080"/>
        </w:tabs>
        <w:jc w:val="center"/>
        <w:rPr>
          <w:sz w:val="28"/>
          <w:szCs w:val="28"/>
        </w:rPr>
      </w:pPr>
    </w:p>
    <w:p w:rsidR="00FB5558" w:rsidRPr="00C44093" w:rsidRDefault="00FB5558" w:rsidP="00FB5558">
      <w:pPr>
        <w:pStyle w:val="1"/>
        <w:tabs>
          <w:tab w:val="left" w:pos="1080"/>
        </w:tabs>
        <w:jc w:val="center"/>
        <w:rPr>
          <w:sz w:val="28"/>
          <w:szCs w:val="28"/>
        </w:rPr>
      </w:pPr>
      <w:r w:rsidRPr="00C44093">
        <w:rPr>
          <w:b/>
          <w:bCs/>
          <w:sz w:val="28"/>
          <w:szCs w:val="28"/>
        </w:rPr>
        <w:t>Глава 1. Загальні питання підготовки і проведення громадських слухань</w:t>
      </w:r>
    </w:p>
    <w:p w:rsidR="00FB5558" w:rsidRPr="00C44093" w:rsidRDefault="00FB5558" w:rsidP="00FB5558">
      <w:pPr>
        <w:pStyle w:val="1"/>
        <w:tabs>
          <w:tab w:val="left" w:pos="851"/>
        </w:tabs>
        <w:jc w:val="both"/>
        <w:rPr>
          <w:sz w:val="28"/>
          <w:szCs w:val="28"/>
        </w:rPr>
      </w:pPr>
      <w:r w:rsidRPr="00C44093">
        <w:rPr>
          <w:b/>
          <w:sz w:val="28"/>
          <w:szCs w:val="28"/>
        </w:rPr>
        <w:tab/>
        <w:t>1.1.</w:t>
      </w:r>
      <w:r w:rsidRPr="00C44093">
        <w:rPr>
          <w:sz w:val="28"/>
          <w:szCs w:val="28"/>
        </w:rPr>
        <w:t xml:space="preserve"> Підготовка громадських слухань, у тому числі вирішення організаційно-технічних питань, здійснюється уповноваженим виконавчим органом ради в співпраці з ініціатором громадських слухань. </w:t>
      </w:r>
    </w:p>
    <w:p w:rsidR="00FB5558" w:rsidRPr="00C44093" w:rsidRDefault="00FB5558" w:rsidP="00FB5558">
      <w:pPr>
        <w:pStyle w:val="1"/>
        <w:tabs>
          <w:tab w:val="left" w:pos="851"/>
        </w:tabs>
        <w:jc w:val="both"/>
        <w:rPr>
          <w:sz w:val="28"/>
          <w:szCs w:val="28"/>
        </w:rPr>
      </w:pPr>
      <w:r w:rsidRPr="00C44093">
        <w:rPr>
          <w:b/>
          <w:sz w:val="28"/>
          <w:szCs w:val="28"/>
        </w:rPr>
        <w:lastRenderedPageBreak/>
        <w:tab/>
        <w:t>1.2.</w:t>
      </w:r>
      <w:r w:rsidRPr="00C44093">
        <w:rPr>
          <w:sz w:val="28"/>
          <w:szCs w:val="28"/>
        </w:rPr>
        <w:t xml:space="preserve"> Уповноважений виконавчий орган ради зобов’язаний організувати підготовку громадських слухань таким чином, щоб вони відбулися в </w:t>
      </w:r>
      <w:r w:rsidR="00EE10F2" w:rsidRPr="00C44093">
        <w:rPr>
          <w:sz w:val="28"/>
          <w:szCs w:val="28"/>
        </w:rPr>
        <w:t>дату</w:t>
      </w:r>
      <w:r w:rsidR="00EE10F2">
        <w:rPr>
          <w:sz w:val="28"/>
          <w:szCs w:val="28"/>
        </w:rPr>
        <w:t xml:space="preserve">, </w:t>
      </w:r>
      <w:r w:rsidR="00EE10F2" w:rsidRPr="00C44093">
        <w:rPr>
          <w:sz w:val="28"/>
          <w:szCs w:val="28"/>
        </w:rPr>
        <w:t xml:space="preserve"> </w:t>
      </w:r>
      <w:r w:rsidR="00EE10F2">
        <w:rPr>
          <w:sz w:val="28"/>
          <w:szCs w:val="28"/>
        </w:rPr>
        <w:t>час</w:t>
      </w:r>
      <w:r w:rsidRPr="00C44093">
        <w:rPr>
          <w:sz w:val="28"/>
          <w:szCs w:val="28"/>
        </w:rPr>
        <w:t xml:space="preserve"> і місці, запропоновані ініціаторами громадських слухань, або в іншу дату або час, узгоджені з осо</w:t>
      </w:r>
      <w:r w:rsidR="00615A53">
        <w:rPr>
          <w:sz w:val="28"/>
          <w:szCs w:val="28"/>
        </w:rPr>
        <w:t xml:space="preserve">бою, уповноваженою представляти   </w:t>
      </w:r>
      <w:r w:rsidRPr="00C44093">
        <w:rPr>
          <w:sz w:val="28"/>
          <w:szCs w:val="28"/>
        </w:rPr>
        <w:t xml:space="preserve">ініціатора громадських слухань, але не пізніше </w:t>
      </w:r>
      <w:r w:rsidR="00EE10F2">
        <w:rPr>
          <w:sz w:val="28"/>
          <w:szCs w:val="28"/>
        </w:rPr>
        <w:t>14</w:t>
      </w:r>
      <w:r w:rsidRPr="00C44093">
        <w:rPr>
          <w:sz w:val="28"/>
          <w:szCs w:val="28"/>
        </w:rPr>
        <w:t xml:space="preserve"> календарних днів від запропонованої дати.</w:t>
      </w:r>
    </w:p>
    <w:p w:rsidR="00FB5558" w:rsidRPr="00C44093" w:rsidRDefault="00FB5558" w:rsidP="00FB5558">
      <w:pPr>
        <w:pStyle w:val="1"/>
        <w:tabs>
          <w:tab w:val="left" w:pos="851"/>
        </w:tabs>
        <w:jc w:val="both"/>
        <w:rPr>
          <w:sz w:val="28"/>
          <w:szCs w:val="28"/>
        </w:rPr>
      </w:pPr>
      <w:r w:rsidRPr="00C44093">
        <w:rPr>
          <w:b/>
          <w:sz w:val="28"/>
          <w:szCs w:val="28"/>
        </w:rPr>
        <w:tab/>
        <w:t>1.3</w:t>
      </w:r>
      <w:r w:rsidRPr="00726A4C">
        <w:rPr>
          <w:b/>
          <w:sz w:val="28"/>
          <w:szCs w:val="28"/>
        </w:rPr>
        <w:t>.</w:t>
      </w:r>
      <w:r w:rsidRPr="00C44093">
        <w:rPr>
          <w:sz w:val="28"/>
          <w:szCs w:val="28"/>
        </w:rPr>
        <w:t xml:space="preserve"> Органи й посадові особи місцевого самоврядування, керівники комунальних підприємств, установ та організацій сприяють проведенню громадських слухань і надають необхідні матеріали на прохання ініціаторів, організаційного комітету чи уповноваженому виконавчому органу </w:t>
      </w:r>
      <w:r w:rsidR="005C65A8" w:rsidRPr="00C44093">
        <w:rPr>
          <w:sz w:val="28"/>
          <w:szCs w:val="28"/>
        </w:rPr>
        <w:t xml:space="preserve"> </w:t>
      </w:r>
      <w:r w:rsidRPr="00C44093">
        <w:rPr>
          <w:sz w:val="28"/>
          <w:szCs w:val="28"/>
        </w:rPr>
        <w:t>ради.</w:t>
      </w:r>
    </w:p>
    <w:p w:rsidR="00635E3C" w:rsidRPr="00B74B79" w:rsidRDefault="00635E3C" w:rsidP="002B1570">
      <w:pPr>
        <w:pStyle w:val="1"/>
        <w:tabs>
          <w:tab w:val="left" w:pos="1080"/>
        </w:tabs>
        <w:jc w:val="both"/>
        <w:rPr>
          <w:sz w:val="16"/>
          <w:szCs w:val="16"/>
        </w:rPr>
      </w:pPr>
    </w:p>
    <w:p w:rsidR="00FB5558" w:rsidRPr="00C44093" w:rsidRDefault="00FB5558" w:rsidP="00FB5558">
      <w:pPr>
        <w:pStyle w:val="1"/>
        <w:tabs>
          <w:tab w:val="left" w:pos="1080"/>
        </w:tabs>
        <w:jc w:val="center"/>
        <w:rPr>
          <w:sz w:val="28"/>
          <w:szCs w:val="28"/>
        </w:rPr>
      </w:pPr>
      <w:r w:rsidRPr="00C44093">
        <w:rPr>
          <w:b/>
          <w:bCs/>
          <w:sz w:val="28"/>
          <w:szCs w:val="28"/>
        </w:rPr>
        <w:t xml:space="preserve">Глава 2. Підготовка громадських слухань </w:t>
      </w:r>
    </w:p>
    <w:p w:rsidR="00FB5558" w:rsidRPr="00C44093" w:rsidRDefault="00FB5558" w:rsidP="00EE10F2">
      <w:pPr>
        <w:pStyle w:val="1"/>
        <w:tabs>
          <w:tab w:val="left" w:pos="0"/>
        </w:tabs>
        <w:jc w:val="both"/>
        <w:rPr>
          <w:sz w:val="28"/>
          <w:szCs w:val="28"/>
        </w:rPr>
      </w:pPr>
      <w:r w:rsidRPr="00C44093">
        <w:rPr>
          <w:b/>
          <w:sz w:val="28"/>
          <w:szCs w:val="28"/>
        </w:rPr>
        <w:tab/>
        <w:t>2.1.</w:t>
      </w:r>
      <w:r w:rsidR="00726A4C">
        <w:rPr>
          <w:sz w:val="28"/>
          <w:szCs w:val="28"/>
        </w:rPr>
        <w:t xml:space="preserve"> Впродовж 5 </w:t>
      </w:r>
      <w:r w:rsidRPr="00C44093">
        <w:rPr>
          <w:sz w:val="28"/>
          <w:szCs w:val="28"/>
        </w:rPr>
        <w:t>робочих днів з моменту отримання радою належно оформленого звернення з ініціативою щодо проведення громадських слухань голова видає розпорядження про заходи з підготовки громадських слухань.</w:t>
      </w:r>
    </w:p>
    <w:p w:rsidR="00FB5558" w:rsidRPr="00C44093" w:rsidRDefault="00B52E33" w:rsidP="00B52E33">
      <w:pPr>
        <w:pStyle w:val="1"/>
        <w:tabs>
          <w:tab w:val="left" w:pos="0"/>
          <w:tab w:val="left" w:pos="709"/>
        </w:tabs>
        <w:jc w:val="both"/>
        <w:rPr>
          <w:sz w:val="28"/>
          <w:szCs w:val="28"/>
        </w:rPr>
      </w:pPr>
      <w:r>
        <w:rPr>
          <w:b/>
          <w:sz w:val="28"/>
          <w:szCs w:val="28"/>
        </w:rPr>
        <w:tab/>
      </w:r>
      <w:r w:rsidR="00FB5558" w:rsidRPr="00C44093">
        <w:rPr>
          <w:b/>
          <w:sz w:val="28"/>
          <w:szCs w:val="28"/>
        </w:rPr>
        <w:t>2.2.</w:t>
      </w:r>
      <w:r w:rsidR="00FB5558" w:rsidRPr="00C44093">
        <w:rPr>
          <w:sz w:val="28"/>
          <w:szCs w:val="28"/>
        </w:rPr>
        <w:t xml:space="preserve"> У розпорядженні врегульовуються такі питання:</w:t>
      </w:r>
    </w:p>
    <w:p w:rsidR="00FB5558" w:rsidRPr="00C44093" w:rsidRDefault="00B52E33" w:rsidP="00B52E33">
      <w:pPr>
        <w:tabs>
          <w:tab w:val="left" w:pos="0"/>
          <w:tab w:val="left" w:pos="709"/>
        </w:tabs>
        <w:jc w:val="both"/>
        <w:rPr>
          <w:sz w:val="28"/>
          <w:szCs w:val="28"/>
        </w:rPr>
      </w:pPr>
      <w:r>
        <w:rPr>
          <w:b/>
          <w:sz w:val="28"/>
          <w:szCs w:val="28"/>
        </w:rPr>
        <w:t xml:space="preserve">         </w:t>
      </w:r>
      <w:r w:rsidR="00FB5558" w:rsidRPr="00C44093">
        <w:rPr>
          <w:b/>
          <w:sz w:val="28"/>
          <w:szCs w:val="28"/>
        </w:rPr>
        <w:t>2.2.1</w:t>
      </w:r>
      <w:r w:rsidR="00F4537A" w:rsidRPr="00BB0E1D">
        <w:rPr>
          <w:b/>
          <w:sz w:val="28"/>
          <w:szCs w:val="28"/>
        </w:rPr>
        <w:t>.</w:t>
      </w:r>
      <w:r w:rsidR="00BB0E1D" w:rsidRPr="00BB0E1D">
        <w:rPr>
          <w:b/>
          <w:sz w:val="28"/>
          <w:szCs w:val="28"/>
        </w:rPr>
        <w:t xml:space="preserve"> </w:t>
      </w:r>
      <w:r w:rsidR="00FB5558" w:rsidRPr="00C44093">
        <w:rPr>
          <w:sz w:val="28"/>
          <w:szCs w:val="28"/>
        </w:rPr>
        <w:t>Предмет громадських слухань.</w:t>
      </w:r>
    </w:p>
    <w:p w:rsidR="00FB5558" w:rsidRPr="00C44093" w:rsidRDefault="00B52E33" w:rsidP="00B52E33">
      <w:pPr>
        <w:tabs>
          <w:tab w:val="left" w:pos="709"/>
          <w:tab w:val="left" w:pos="916"/>
          <w:tab w:val="left" w:pos="1080"/>
        </w:tabs>
        <w:jc w:val="both"/>
        <w:rPr>
          <w:sz w:val="28"/>
          <w:szCs w:val="28"/>
        </w:rPr>
      </w:pPr>
      <w:r>
        <w:rPr>
          <w:b/>
          <w:sz w:val="28"/>
          <w:szCs w:val="28"/>
        </w:rPr>
        <w:t xml:space="preserve">         </w:t>
      </w:r>
      <w:r w:rsidR="00FB5558" w:rsidRPr="00C44093">
        <w:rPr>
          <w:b/>
          <w:sz w:val="28"/>
          <w:szCs w:val="28"/>
        </w:rPr>
        <w:t>2.2.2</w:t>
      </w:r>
      <w:r w:rsidR="00FB5558" w:rsidRPr="00BB0E1D">
        <w:rPr>
          <w:b/>
          <w:sz w:val="28"/>
          <w:szCs w:val="28"/>
        </w:rPr>
        <w:t xml:space="preserve">. </w:t>
      </w:r>
      <w:r w:rsidR="00FB5558" w:rsidRPr="00C44093">
        <w:rPr>
          <w:sz w:val="28"/>
          <w:szCs w:val="28"/>
        </w:rPr>
        <w:t>Дата, час, місце їх проведення.</w:t>
      </w:r>
    </w:p>
    <w:p w:rsidR="00FB5558" w:rsidRPr="00C44093" w:rsidRDefault="00B52E33" w:rsidP="00B52E33">
      <w:pPr>
        <w:tabs>
          <w:tab w:val="left" w:pos="709"/>
          <w:tab w:val="left" w:pos="916"/>
          <w:tab w:val="left" w:pos="1080"/>
        </w:tabs>
        <w:jc w:val="both"/>
        <w:rPr>
          <w:sz w:val="28"/>
          <w:szCs w:val="28"/>
        </w:rPr>
      </w:pPr>
      <w:r>
        <w:rPr>
          <w:b/>
          <w:sz w:val="28"/>
          <w:szCs w:val="28"/>
        </w:rPr>
        <w:t xml:space="preserve">         </w:t>
      </w:r>
      <w:r w:rsidR="00FB5558" w:rsidRPr="00C44093">
        <w:rPr>
          <w:b/>
          <w:sz w:val="28"/>
          <w:szCs w:val="28"/>
        </w:rPr>
        <w:t xml:space="preserve">2.2.3. </w:t>
      </w:r>
      <w:r w:rsidR="00FB5558" w:rsidRPr="00C44093">
        <w:rPr>
          <w:sz w:val="28"/>
          <w:szCs w:val="28"/>
        </w:rPr>
        <w:t>Ініціатор громадських слухань.</w:t>
      </w:r>
    </w:p>
    <w:p w:rsidR="00FB5558" w:rsidRPr="00C44093" w:rsidRDefault="00B52E33" w:rsidP="00B52E33">
      <w:pPr>
        <w:tabs>
          <w:tab w:val="left" w:pos="0"/>
          <w:tab w:val="left" w:pos="709"/>
        </w:tabs>
        <w:jc w:val="both"/>
        <w:rPr>
          <w:sz w:val="28"/>
          <w:szCs w:val="28"/>
        </w:rPr>
      </w:pPr>
      <w:r>
        <w:rPr>
          <w:b/>
          <w:sz w:val="28"/>
          <w:szCs w:val="28"/>
        </w:rPr>
        <w:tab/>
      </w:r>
      <w:r w:rsidR="00FB5558" w:rsidRPr="00C44093">
        <w:rPr>
          <w:b/>
          <w:sz w:val="28"/>
          <w:szCs w:val="28"/>
        </w:rPr>
        <w:t>2.2.4</w:t>
      </w:r>
      <w:r w:rsidR="00FB5558" w:rsidRPr="00BB0E1D">
        <w:rPr>
          <w:b/>
          <w:sz w:val="28"/>
          <w:szCs w:val="28"/>
        </w:rPr>
        <w:t xml:space="preserve">. </w:t>
      </w:r>
      <w:r w:rsidR="00FB5558" w:rsidRPr="00C44093">
        <w:rPr>
          <w:sz w:val="28"/>
          <w:szCs w:val="28"/>
        </w:rPr>
        <w:t>Посадові особи органів місцевого самоврядування, відповідальні за своєчасну і якісну підготовку громадських слухань.</w:t>
      </w:r>
    </w:p>
    <w:p w:rsidR="00FB5558" w:rsidRPr="00C44093" w:rsidRDefault="00EE10F2" w:rsidP="00EE10F2">
      <w:pPr>
        <w:tabs>
          <w:tab w:val="left" w:pos="0"/>
        </w:tabs>
        <w:jc w:val="both"/>
        <w:rPr>
          <w:sz w:val="28"/>
          <w:szCs w:val="28"/>
        </w:rPr>
      </w:pPr>
      <w:r>
        <w:rPr>
          <w:b/>
          <w:sz w:val="28"/>
          <w:szCs w:val="28"/>
        </w:rPr>
        <w:tab/>
      </w:r>
      <w:r w:rsidR="00FB5558" w:rsidRPr="00C44093">
        <w:rPr>
          <w:b/>
          <w:sz w:val="28"/>
          <w:szCs w:val="28"/>
        </w:rPr>
        <w:t>2.2.5</w:t>
      </w:r>
      <w:r w:rsidR="00FB5558" w:rsidRPr="00BB0E1D">
        <w:rPr>
          <w:b/>
          <w:sz w:val="28"/>
          <w:szCs w:val="28"/>
        </w:rPr>
        <w:t xml:space="preserve">. </w:t>
      </w:r>
      <w:r w:rsidR="00FB5558" w:rsidRPr="00C44093">
        <w:rPr>
          <w:sz w:val="28"/>
          <w:szCs w:val="28"/>
        </w:rPr>
        <w:t>Особи, що запрошуються на слухання.</w:t>
      </w:r>
    </w:p>
    <w:p w:rsidR="00FB5558" w:rsidRPr="00C44093" w:rsidRDefault="00EE10F2" w:rsidP="00EE10F2">
      <w:pPr>
        <w:tabs>
          <w:tab w:val="left" w:pos="0"/>
        </w:tabs>
        <w:jc w:val="both"/>
        <w:rPr>
          <w:sz w:val="28"/>
          <w:szCs w:val="28"/>
        </w:rPr>
      </w:pPr>
      <w:r>
        <w:rPr>
          <w:b/>
          <w:sz w:val="28"/>
          <w:szCs w:val="28"/>
        </w:rPr>
        <w:tab/>
      </w:r>
      <w:r w:rsidR="00FB5558" w:rsidRPr="00C44093">
        <w:rPr>
          <w:b/>
          <w:sz w:val="28"/>
          <w:szCs w:val="28"/>
        </w:rPr>
        <w:t xml:space="preserve">2.2.6. </w:t>
      </w:r>
      <w:r w:rsidR="00FB5558" w:rsidRPr="00C44093">
        <w:rPr>
          <w:sz w:val="28"/>
          <w:szCs w:val="28"/>
        </w:rPr>
        <w:t>Заходи з підготовки слухань.</w:t>
      </w:r>
    </w:p>
    <w:p w:rsidR="00FB5558" w:rsidRPr="00C44093" w:rsidRDefault="00EE10F2" w:rsidP="00EE10F2">
      <w:pPr>
        <w:tabs>
          <w:tab w:val="left" w:pos="0"/>
        </w:tabs>
        <w:jc w:val="both"/>
        <w:rPr>
          <w:sz w:val="28"/>
          <w:szCs w:val="28"/>
        </w:rPr>
      </w:pPr>
      <w:r>
        <w:rPr>
          <w:b/>
          <w:sz w:val="28"/>
          <w:szCs w:val="28"/>
        </w:rPr>
        <w:tab/>
      </w:r>
      <w:r w:rsidR="00FB5558" w:rsidRPr="00C44093">
        <w:rPr>
          <w:b/>
          <w:sz w:val="28"/>
          <w:szCs w:val="28"/>
        </w:rPr>
        <w:t>2.2.7</w:t>
      </w:r>
      <w:r w:rsidR="00FB5558" w:rsidRPr="00BB0E1D">
        <w:rPr>
          <w:b/>
          <w:sz w:val="28"/>
          <w:szCs w:val="28"/>
        </w:rPr>
        <w:t>.</w:t>
      </w:r>
      <w:r w:rsidR="00FB5558" w:rsidRPr="00C44093">
        <w:rPr>
          <w:sz w:val="28"/>
          <w:szCs w:val="28"/>
        </w:rPr>
        <w:t xml:space="preserve"> Створення в разі необхідності організаційного комітету з підготовки слухань.</w:t>
      </w:r>
    </w:p>
    <w:p w:rsidR="00EE10F2" w:rsidRPr="00EE10F2" w:rsidRDefault="00EE10F2" w:rsidP="00EE10F2">
      <w:pPr>
        <w:tabs>
          <w:tab w:val="left" w:pos="0"/>
        </w:tabs>
        <w:jc w:val="both"/>
        <w:rPr>
          <w:sz w:val="28"/>
          <w:szCs w:val="28"/>
        </w:rPr>
      </w:pPr>
      <w:r>
        <w:rPr>
          <w:b/>
        </w:rPr>
        <w:tab/>
      </w:r>
      <w:r w:rsidR="00FB5558" w:rsidRPr="00EE10F2">
        <w:rPr>
          <w:b/>
          <w:sz w:val="28"/>
          <w:szCs w:val="28"/>
        </w:rPr>
        <w:t>2.2.8.</w:t>
      </w:r>
      <w:r w:rsidR="00FB5558" w:rsidRPr="00EE10F2">
        <w:rPr>
          <w:sz w:val="28"/>
          <w:szCs w:val="28"/>
        </w:rPr>
        <w:t xml:space="preserve"> Створення в разі необхідності експертних груп.</w:t>
      </w:r>
      <w:r w:rsidRPr="00EE10F2">
        <w:rPr>
          <w:sz w:val="28"/>
          <w:szCs w:val="28"/>
        </w:rPr>
        <w:t xml:space="preserve"> </w:t>
      </w:r>
    </w:p>
    <w:p w:rsidR="00EE10F2" w:rsidRPr="00EE10F2" w:rsidRDefault="00EE10F2" w:rsidP="00EE10F2">
      <w:pPr>
        <w:tabs>
          <w:tab w:val="left" w:pos="0"/>
        </w:tabs>
        <w:jc w:val="both"/>
        <w:rPr>
          <w:sz w:val="28"/>
          <w:szCs w:val="28"/>
        </w:rPr>
      </w:pPr>
      <w:r>
        <w:tab/>
      </w:r>
      <w:r w:rsidR="00FB5558" w:rsidRPr="00EE10F2">
        <w:rPr>
          <w:b/>
          <w:sz w:val="28"/>
          <w:szCs w:val="28"/>
        </w:rPr>
        <w:t>2.3.</w:t>
      </w:r>
      <w:r w:rsidR="00FB5558" w:rsidRPr="00EE10F2">
        <w:rPr>
          <w:sz w:val="28"/>
          <w:szCs w:val="28"/>
        </w:rPr>
        <w:t xml:space="preserve"> Громадські слухання призначаються, як правило, на не</w:t>
      </w:r>
      <w:r w:rsidR="00E23312">
        <w:rPr>
          <w:sz w:val="28"/>
          <w:szCs w:val="28"/>
        </w:rPr>
        <w:t xml:space="preserve"> </w:t>
      </w:r>
      <w:r w:rsidR="00FB5558" w:rsidRPr="00EE10F2">
        <w:rPr>
          <w:sz w:val="28"/>
          <w:szCs w:val="28"/>
        </w:rPr>
        <w:t>робочий день або не</w:t>
      </w:r>
      <w:r w:rsidR="00E23312">
        <w:rPr>
          <w:sz w:val="28"/>
          <w:szCs w:val="28"/>
        </w:rPr>
        <w:t xml:space="preserve"> </w:t>
      </w:r>
      <w:r w:rsidR="00FB5558" w:rsidRPr="00EE10F2">
        <w:rPr>
          <w:sz w:val="28"/>
          <w:szCs w:val="28"/>
        </w:rPr>
        <w:t xml:space="preserve">робочий час у достатньому за кількістю місць приміщенні, розташованому на території відповідної </w:t>
      </w:r>
      <w:r w:rsidR="003D02D0">
        <w:rPr>
          <w:sz w:val="28"/>
          <w:szCs w:val="28"/>
        </w:rPr>
        <w:t>частини громади</w:t>
      </w:r>
      <w:r w:rsidR="00FB5558" w:rsidRPr="00EE10F2">
        <w:rPr>
          <w:sz w:val="28"/>
          <w:szCs w:val="28"/>
        </w:rPr>
        <w:t>.</w:t>
      </w:r>
      <w:r w:rsidRPr="00EE10F2">
        <w:rPr>
          <w:sz w:val="28"/>
          <w:szCs w:val="28"/>
        </w:rPr>
        <w:t xml:space="preserve"> </w:t>
      </w:r>
    </w:p>
    <w:p w:rsidR="00693A58" w:rsidRDefault="00FB5558" w:rsidP="00EE10F2">
      <w:pPr>
        <w:tabs>
          <w:tab w:val="left" w:pos="0"/>
        </w:tabs>
        <w:jc w:val="both"/>
        <w:rPr>
          <w:sz w:val="28"/>
          <w:szCs w:val="28"/>
        </w:rPr>
      </w:pPr>
      <w:r w:rsidRPr="00EE10F2">
        <w:rPr>
          <w:b/>
          <w:sz w:val="28"/>
          <w:szCs w:val="28"/>
        </w:rPr>
        <w:tab/>
        <w:t>2.4</w:t>
      </w:r>
      <w:r w:rsidRPr="00EE10F2">
        <w:rPr>
          <w:sz w:val="28"/>
          <w:szCs w:val="28"/>
        </w:rPr>
        <w:t xml:space="preserve">. Участь у громадських слуханнях обов’язкова </w:t>
      </w:r>
      <w:r w:rsidR="00B53CE0">
        <w:rPr>
          <w:sz w:val="28"/>
          <w:szCs w:val="28"/>
        </w:rPr>
        <w:t>для їх ініціаторів, авторів проє</w:t>
      </w:r>
      <w:r w:rsidRPr="00EE10F2">
        <w:rPr>
          <w:sz w:val="28"/>
          <w:szCs w:val="28"/>
        </w:rPr>
        <w:t xml:space="preserve">ктів документів (актів), які виносяться на громадські слухання, представників профільних депутатських комісій, </w:t>
      </w:r>
      <w:r w:rsidR="00693A58">
        <w:rPr>
          <w:sz w:val="28"/>
          <w:szCs w:val="28"/>
        </w:rPr>
        <w:t xml:space="preserve">  </w:t>
      </w:r>
      <w:r w:rsidRPr="00EE10F2">
        <w:rPr>
          <w:sz w:val="28"/>
          <w:szCs w:val="28"/>
        </w:rPr>
        <w:t xml:space="preserve">виконавчих органів </w:t>
      </w:r>
      <w:r w:rsidR="00693A58">
        <w:rPr>
          <w:sz w:val="28"/>
          <w:szCs w:val="28"/>
        </w:rPr>
        <w:t xml:space="preserve">   </w:t>
      </w:r>
      <w:r w:rsidR="005C65A8" w:rsidRPr="00EE10F2">
        <w:rPr>
          <w:sz w:val="28"/>
          <w:szCs w:val="28"/>
        </w:rPr>
        <w:t>міської</w:t>
      </w:r>
    </w:p>
    <w:p w:rsidR="00FB5558" w:rsidRPr="00EE10F2" w:rsidRDefault="00FB5558" w:rsidP="00EE10F2">
      <w:pPr>
        <w:tabs>
          <w:tab w:val="left" w:pos="0"/>
        </w:tabs>
        <w:jc w:val="both"/>
        <w:rPr>
          <w:sz w:val="28"/>
          <w:szCs w:val="28"/>
        </w:rPr>
      </w:pPr>
      <w:r w:rsidRPr="00EE10F2">
        <w:rPr>
          <w:sz w:val="28"/>
          <w:szCs w:val="28"/>
        </w:rPr>
        <w:t xml:space="preserve">ради, керівників комунальних підприємств, установ і організацій, яких стосуються ці громадські слухання, депутатів </w:t>
      </w:r>
      <w:r w:rsidR="005C65A8" w:rsidRPr="00EE10F2">
        <w:rPr>
          <w:sz w:val="28"/>
          <w:szCs w:val="28"/>
        </w:rPr>
        <w:t xml:space="preserve">міської </w:t>
      </w:r>
      <w:r w:rsidRPr="00EE10F2">
        <w:rPr>
          <w:sz w:val="28"/>
          <w:szCs w:val="28"/>
        </w:rPr>
        <w:t>ради і посадових осіб. Їх відсутність на громадських слуханнях не може бути підставою для перенесення громадських слухань чи визнання їх такими, що не відбулися.</w:t>
      </w:r>
    </w:p>
    <w:p w:rsidR="00FB5558" w:rsidRPr="00C44093" w:rsidRDefault="00EE10F2" w:rsidP="00EE10F2">
      <w:pPr>
        <w:pStyle w:val="1"/>
        <w:tabs>
          <w:tab w:val="left" w:pos="0"/>
        </w:tabs>
        <w:jc w:val="both"/>
        <w:rPr>
          <w:sz w:val="28"/>
          <w:szCs w:val="28"/>
        </w:rPr>
      </w:pPr>
      <w:r>
        <w:rPr>
          <w:b/>
          <w:sz w:val="28"/>
          <w:szCs w:val="28"/>
        </w:rPr>
        <w:tab/>
      </w:r>
      <w:r w:rsidR="00FB5558" w:rsidRPr="00C44093">
        <w:rPr>
          <w:b/>
          <w:sz w:val="28"/>
          <w:szCs w:val="28"/>
        </w:rPr>
        <w:t>2.5.</w:t>
      </w:r>
      <w:r w:rsidR="00FB5558" w:rsidRPr="00C44093">
        <w:rPr>
          <w:sz w:val="28"/>
          <w:szCs w:val="28"/>
        </w:rPr>
        <w:t xml:space="preserve"> Розпорядження міського голови про заходи з підготовки громадських слухань оприлюднюється в порядку, передбаченому законодавством, а також розміщується на </w:t>
      </w:r>
      <w:r w:rsidR="003D02D0">
        <w:rPr>
          <w:sz w:val="28"/>
          <w:szCs w:val="28"/>
        </w:rPr>
        <w:t>офіційному</w:t>
      </w:r>
      <w:r w:rsidR="002B1570">
        <w:rPr>
          <w:sz w:val="28"/>
          <w:szCs w:val="28"/>
        </w:rPr>
        <w:t xml:space="preserve"> веб-порталі </w:t>
      </w:r>
      <w:r w:rsidR="006C084D">
        <w:rPr>
          <w:sz w:val="28"/>
          <w:szCs w:val="28"/>
        </w:rPr>
        <w:t>Сіверської</w:t>
      </w:r>
      <w:r w:rsidR="00FB5558" w:rsidRPr="00C44093">
        <w:rPr>
          <w:sz w:val="28"/>
          <w:szCs w:val="28"/>
        </w:rPr>
        <w:t xml:space="preserve"> міської  ради в</w:t>
      </w:r>
      <w:r w:rsidR="00311EFF">
        <w:rPr>
          <w:sz w:val="28"/>
          <w:szCs w:val="28"/>
        </w:rPr>
        <w:t xml:space="preserve"> мережі Інтернет у</w:t>
      </w:r>
      <w:r w:rsidR="006C084D">
        <w:rPr>
          <w:sz w:val="28"/>
          <w:szCs w:val="28"/>
        </w:rPr>
        <w:t xml:space="preserve"> спеціальному розділі «</w:t>
      </w:r>
      <w:r w:rsidR="000E267F">
        <w:rPr>
          <w:sz w:val="28"/>
          <w:szCs w:val="28"/>
        </w:rPr>
        <w:t>Громад</w:t>
      </w:r>
      <w:r w:rsidR="006C084D">
        <w:rPr>
          <w:sz w:val="28"/>
          <w:szCs w:val="28"/>
        </w:rPr>
        <w:t xml:space="preserve">ськості» </w:t>
      </w:r>
      <w:r w:rsidR="00FB5558" w:rsidRPr="00C44093">
        <w:rPr>
          <w:sz w:val="28"/>
          <w:szCs w:val="28"/>
        </w:rPr>
        <w:t xml:space="preserve"> (п</w:t>
      </w:r>
      <w:r w:rsidR="006C084D">
        <w:rPr>
          <w:sz w:val="28"/>
          <w:szCs w:val="28"/>
        </w:rPr>
        <w:t>ідрозділ «Громадські слухання»</w:t>
      </w:r>
      <w:r w:rsidR="002B1570">
        <w:rPr>
          <w:sz w:val="28"/>
          <w:szCs w:val="28"/>
        </w:rPr>
        <w:t>)</w:t>
      </w:r>
      <w:r w:rsidR="003D02D0">
        <w:rPr>
          <w:sz w:val="28"/>
          <w:szCs w:val="28"/>
        </w:rPr>
        <w:t xml:space="preserve"> впродовж </w:t>
      </w:r>
      <w:r w:rsidR="00FB5558" w:rsidRPr="00C44093">
        <w:rPr>
          <w:sz w:val="28"/>
          <w:szCs w:val="28"/>
        </w:rPr>
        <w:t>5 робочих днів з моменту його підписання та у той самий строк надсилається ініціатору громадських слухань, членам організаційного комітету, експертних груп (у разі їх створення) і посадовим особам, участь яких визнана обов’язковою.</w:t>
      </w:r>
    </w:p>
    <w:p w:rsidR="00FB5558" w:rsidRPr="00B74B79" w:rsidRDefault="00FB5558" w:rsidP="00FB5558">
      <w:pPr>
        <w:pStyle w:val="1"/>
        <w:tabs>
          <w:tab w:val="left" w:pos="916"/>
          <w:tab w:val="left" w:pos="1080"/>
        </w:tabs>
        <w:jc w:val="both"/>
        <w:rPr>
          <w:sz w:val="16"/>
          <w:szCs w:val="16"/>
        </w:rPr>
      </w:pPr>
    </w:p>
    <w:p w:rsidR="00FB5558" w:rsidRPr="00C44093" w:rsidRDefault="00FB5558" w:rsidP="00FB5558">
      <w:pPr>
        <w:tabs>
          <w:tab w:val="left" w:pos="916"/>
        </w:tabs>
        <w:jc w:val="center"/>
        <w:rPr>
          <w:sz w:val="28"/>
          <w:szCs w:val="28"/>
        </w:rPr>
      </w:pPr>
      <w:r w:rsidRPr="00C44093">
        <w:rPr>
          <w:b/>
          <w:bCs/>
          <w:sz w:val="28"/>
          <w:szCs w:val="28"/>
        </w:rPr>
        <w:t>Глава 3. Організація громадських слухань ініціаторами</w:t>
      </w:r>
    </w:p>
    <w:p w:rsidR="00FB5558" w:rsidRPr="00C44093" w:rsidRDefault="00FB5558" w:rsidP="00FB5558">
      <w:pPr>
        <w:tabs>
          <w:tab w:val="left" w:pos="851"/>
          <w:tab w:val="left" w:pos="1080"/>
        </w:tabs>
        <w:jc w:val="both"/>
        <w:rPr>
          <w:b/>
          <w:sz w:val="28"/>
          <w:szCs w:val="28"/>
        </w:rPr>
      </w:pPr>
      <w:r w:rsidRPr="00C44093">
        <w:rPr>
          <w:sz w:val="28"/>
          <w:szCs w:val="28"/>
        </w:rPr>
        <w:tab/>
      </w:r>
      <w:r w:rsidRPr="00C44093">
        <w:rPr>
          <w:b/>
          <w:sz w:val="28"/>
          <w:szCs w:val="28"/>
        </w:rPr>
        <w:t>3.1.</w:t>
      </w:r>
      <w:r w:rsidR="00B52E33">
        <w:rPr>
          <w:sz w:val="28"/>
          <w:szCs w:val="28"/>
        </w:rPr>
        <w:t xml:space="preserve"> Якщо</w:t>
      </w:r>
      <w:r w:rsidRPr="00C44093">
        <w:rPr>
          <w:sz w:val="28"/>
          <w:szCs w:val="28"/>
        </w:rPr>
        <w:t xml:space="preserve"> впродовж 5 р</w:t>
      </w:r>
      <w:r w:rsidR="003D02D0">
        <w:rPr>
          <w:sz w:val="28"/>
          <w:szCs w:val="28"/>
        </w:rPr>
        <w:t>обочих днів з моменту отримання</w:t>
      </w:r>
      <w:r w:rsidR="00002E18">
        <w:rPr>
          <w:sz w:val="28"/>
          <w:szCs w:val="28"/>
        </w:rPr>
        <w:t xml:space="preserve"> </w:t>
      </w:r>
      <w:r w:rsidRPr="00C44093">
        <w:rPr>
          <w:sz w:val="28"/>
          <w:szCs w:val="28"/>
        </w:rPr>
        <w:t xml:space="preserve">радою належно оформленого письмового звернення з ініціативою щодо проведення громадських слухань не прийнято відповідного розпорядження про заходи з </w:t>
      </w:r>
      <w:r w:rsidRPr="00C44093">
        <w:rPr>
          <w:sz w:val="28"/>
          <w:szCs w:val="28"/>
        </w:rPr>
        <w:lastRenderedPageBreak/>
        <w:t>підготовки громадських слухань,</w:t>
      </w:r>
      <w:r w:rsidR="00E23312">
        <w:rPr>
          <w:sz w:val="28"/>
          <w:szCs w:val="28"/>
        </w:rPr>
        <w:t xml:space="preserve"> </w:t>
      </w:r>
      <w:r w:rsidRPr="00C44093">
        <w:rPr>
          <w:sz w:val="28"/>
          <w:szCs w:val="28"/>
        </w:rPr>
        <w:t>громадські слу</w:t>
      </w:r>
      <w:r w:rsidR="006C084D">
        <w:rPr>
          <w:sz w:val="28"/>
          <w:szCs w:val="28"/>
        </w:rPr>
        <w:t>хання проводяться за принципом «мовчазної згоди»</w:t>
      </w:r>
      <w:r w:rsidRPr="00C44093">
        <w:rPr>
          <w:sz w:val="28"/>
          <w:szCs w:val="28"/>
        </w:rPr>
        <w:t xml:space="preserve">. Ініціатор сам визначає дату, місце та час проведення громадських слухань, здійснює необхідні підготовчі дії, про що повідомляє </w:t>
      </w:r>
      <w:r w:rsidR="00EE10F2">
        <w:rPr>
          <w:sz w:val="28"/>
          <w:szCs w:val="28"/>
        </w:rPr>
        <w:t xml:space="preserve">міського </w:t>
      </w:r>
      <w:r w:rsidRPr="00C44093">
        <w:rPr>
          <w:sz w:val="28"/>
          <w:szCs w:val="28"/>
        </w:rPr>
        <w:t xml:space="preserve">голову та інших запрошених осіб не пізніше, ніж у тижневий термін до дня проведення. Громадські слухання проводяться з дотриманням вимог цього Положення. </w:t>
      </w:r>
    </w:p>
    <w:p w:rsidR="00FB5558" w:rsidRPr="00B74B79" w:rsidRDefault="00FB5558" w:rsidP="00FB5558">
      <w:pPr>
        <w:tabs>
          <w:tab w:val="left" w:pos="916"/>
          <w:tab w:val="left" w:pos="1080"/>
        </w:tabs>
        <w:jc w:val="center"/>
        <w:rPr>
          <w:b/>
          <w:sz w:val="16"/>
          <w:szCs w:val="16"/>
        </w:rPr>
      </w:pPr>
    </w:p>
    <w:p w:rsidR="00FB5558" w:rsidRPr="00C44093" w:rsidRDefault="00FB5558" w:rsidP="00FB5558">
      <w:pPr>
        <w:tabs>
          <w:tab w:val="left" w:pos="540"/>
          <w:tab w:val="left" w:pos="1080"/>
        </w:tabs>
        <w:jc w:val="center"/>
        <w:rPr>
          <w:sz w:val="28"/>
          <w:szCs w:val="28"/>
        </w:rPr>
      </w:pPr>
      <w:r w:rsidRPr="00C44093">
        <w:rPr>
          <w:b/>
          <w:bCs/>
          <w:sz w:val="28"/>
          <w:szCs w:val="28"/>
        </w:rPr>
        <w:t xml:space="preserve"> Глава 4. Інформування громади про проведення громадських слухань</w:t>
      </w:r>
    </w:p>
    <w:p w:rsidR="00FB5558" w:rsidRPr="00C44093" w:rsidRDefault="00FB5558" w:rsidP="00FB5558">
      <w:pPr>
        <w:tabs>
          <w:tab w:val="left" w:pos="851"/>
          <w:tab w:val="left" w:pos="1080"/>
        </w:tabs>
        <w:jc w:val="both"/>
        <w:rPr>
          <w:sz w:val="28"/>
          <w:szCs w:val="28"/>
        </w:rPr>
      </w:pPr>
      <w:r w:rsidRPr="00C44093">
        <w:rPr>
          <w:b/>
          <w:sz w:val="28"/>
          <w:szCs w:val="28"/>
        </w:rPr>
        <w:tab/>
        <w:t>4.1.</w:t>
      </w:r>
      <w:r w:rsidRPr="00C44093">
        <w:rPr>
          <w:sz w:val="28"/>
          <w:szCs w:val="28"/>
        </w:rPr>
        <w:t xml:space="preserve"> Про організацію та проведення громадських слухань</w:t>
      </w:r>
      <w:r w:rsidR="00864854" w:rsidRPr="00864854">
        <w:rPr>
          <w:sz w:val="28"/>
          <w:szCs w:val="28"/>
          <w:lang w:val="ru-RU"/>
        </w:rPr>
        <w:t xml:space="preserve"> </w:t>
      </w:r>
      <w:r w:rsidR="00864854">
        <w:rPr>
          <w:sz w:val="28"/>
          <w:szCs w:val="28"/>
        </w:rPr>
        <w:t>жителів</w:t>
      </w:r>
      <w:r w:rsidRPr="00C44093">
        <w:rPr>
          <w:sz w:val="28"/>
          <w:szCs w:val="28"/>
        </w:rPr>
        <w:t xml:space="preserve"> громади повідомляють невідкладно з моменту прийняття посадовими особами відповідного розпорядження, але не пізніше </w:t>
      </w:r>
      <w:r w:rsidR="00EE10F2">
        <w:rPr>
          <w:sz w:val="28"/>
          <w:szCs w:val="28"/>
        </w:rPr>
        <w:t>7</w:t>
      </w:r>
      <w:r w:rsidRPr="00C44093">
        <w:rPr>
          <w:sz w:val="28"/>
          <w:szCs w:val="28"/>
        </w:rPr>
        <w:t xml:space="preserve"> календарних днів до дня їх проведення.</w:t>
      </w:r>
    </w:p>
    <w:p w:rsidR="00FB5558" w:rsidRPr="00C44093" w:rsidRDefault="00FB5558" w:rsidP="00FB5558">
      <w:pPr>
        <w:tabs>
          <w:tab w:val="left" w:pos="851"/>
          <w:tab w:val="left" w:pos="900"/>
          <w:tab w:val="left" w:pos="1080"/>
        </w:tabs>
        <w:jc w:val="both"/>
        <w:rPr>
          <w:sz w:val="28"/>
          <w:szCs w:val="28"/>
        </w:rPr>
      </w:pPr>
      <w:r w:rsidRPr="00C44093">
        <w:rPr>
          <w:sz w:val="28"/>
          <w:szCs w:val="28"/>
        </w:rPr>
        <w:tab/>
      </w:r>
      <w:r w:rsidRPr="00C44093">
        <w:rPr>
          <w:b/>
          <w:sz w:val="28"/>
          <w:szCs w:val="28"/>
        </w:rPr>
        <w:t>4.2.</w:t>
      </w:r>
      <w:r w:rsidRPr="00C44093">
        <w:rPr>
          <w:sz w:val="28"/>
          <w:szCs w:val="28"/>
        </w:rPr>
        <w:t xml:space="preserve"> Інформаційні повідомлення про організацію та проведення громадських слухань та відповідні матеріали обов’язково розміщуються на </w:t>
      </w:r>
      <w:r w:rsidR="002B1570">
        <w:rPr>
          <w:sz w:val="28"/>
          <w:szCs w:val="28"/>
        </w:rPr>
        <w:t xml:space="preserve">офіційному  веб-порталі </w:t>
      </w:r>
      <w:r w:rsidR="006C084D">
        <w:rPr>
          <w:sz w:val="28"/>
          <w:szCs w:val="28"/>
        </w:rPr>
        <w:t xml:space="preserve">Сіверської </w:t>
      </w:r>
      <w:r w:rsidRPr="00C44093">
        <w:rPr>
          <w:sz w:val="28"/>
          <w:szCs w:val="28"/>
        </w:rPr>
        <w:t xml:space="preserve">міської ради </w:t>
      </w:r>
      <w:r w:rsidR="008C5E85">
        <w:rPr>
          <w:sz w:val="28"/>
          <w:szCs w:val="28"/>
        </w:rPr>
        <w:t>в мережі Інтернет</w:t>
      </w:r>
      <w:r w:rsidRPr="00C44093">
        <w:rPr>
          <w:sz w:val="28"/>
          <w:szCs w:val="28"/>
        </w:rPr>
        <w:t xml:space="preserve"> та</w:t>
      </w:r>
      <w:r w:rsidR="000E267F">
        <w:rPr>
          <w:sz w:val="28"/>
          <w:szCs w:val="28"/>
        </w:rPr>
        <w:t xml:space="preserve"> на міських дошках оголошень.</w:t>
      </w:r>
      <w:r w:rsidRPr="00C44093">
        <w:rPr>
          <w:sz w:val="28"/>
          <w:szCs w:val="28"/>
        </w:rPr>
        <w:t xml:space="preserve"> Також вони можуть поширюватися в будь-яких інших засобах масової інформації, соціальних мережах, усіма доступними способами з метою ознайомлення з ними якомога більшої кількості</w:t>
      </w:r>
      <w:r w:rsidR="00864854">
        <w:rPr>
          <w:sz w:val="28"/>
          <w:szCs w:val="28"/>
        </w:rPr>
        <w:t xml:space="preserve"> жителів </w:t>
      </w:r>
      <w:r w:rsidRPr="00C44093">
        <w:rPr>
          <w:sz w:val="28"/>
          <w:szCs w:val="28"/>
        </w:rPr>
        <w:t>громади.</w:t>
      </w:r>
    </w:p>
    <w:p w:rsidR="00FB5558" w:rsidRPr="00C44093" w:rsidRDefault="00FB5558" w:rsidP="00FB5558">
      <w:pPr>
        <w:tabs>
          <w:tab w:val="left" w:pos="851"/>
          <w:tab w:val="left" w:pos="1080"/>
          <w:tab w:val="left" w:pos="1260"/>
        </w:tabs>
        <w:jc w:val="both"/>
        <w:rPr>
          <w:sz w:val="28"/>
          <w:szCs w:val="28"/>
        </w:rPr>
      </w:pPr>
      <w:r w:rsidRPr="00C44093">
        <w:rPr>
          <w:b/>
          <w:sz w:val="28"/>
          <w:szCs w:val="28"/>
        </w:rPr>
        <w:tab/>
        <w:t>4.3</w:t>
      </w:r>
      <w:r w:rsidRPr="00BB0E1D">
        <w:rPr>
          <w:b/>
          <w:sz w:val="28"/>
          <w:szCs w:val="28"/>
        </w:rPr>
        <w:t xml:space="preserve">. </w:t>
      </w:r>
      <w:r w:rsidRPr="00C44093">
        <w:rPr>
          <w:sz w:val="28"/>
          <w:szCs w:val="28"/>
        </w:rPr>
        <w:t xml:space="preserve">В інформаційному повідомленні має бути вичерпна інформація про дату, час і місце проведення громадських слухань, їх ініціатора, предмет, а також про те, де, в які дні та години члени громади можуть ознайомитися з матеріалами громадських слухань у приміщенні </w:t>
      </w:r>
      <w:r w:rsidR="005C65A8" w:rsidRPr="00C44093">
        <w:rPr>
          <w:sz w:val="28"/>
          <w:szCs w:val="28"/>
        </w:rPr>
        <w:t xml:space="preserve">міської </w:t>
      </w:r>
      <w:r w:rsidRPr="00C44093">
        <w:rPr>
          <w:sz w:val="28"/>
          <w:szCs w:val="28"/>
        </w:rPr>
        <w:t xml:space="preserve">ради чи іншому пристосованому для цього приміщенні. </w:t>
      </w:r>
    </w:p>
    <w:p w:rsidR="00FB5558" w:rsidRPr="00B74B79" w:rsidRDefault="00FB5558" w:rsidP="00FB5558">
      <w:pPr>
        <w:tabs>
          <w:tab w:val="left" w:pos="900"/>
          <w:tab w:val="left" w:pos="1080"/>
          <w:tab w:val="left" w:pos="1260"/>
        </w:tabs>
        <w:ind w:firstLine="281"/>
        <w:jc w:val="both"/>
        <w:rPr>
          <w:sz w:val="16"/>
          <w:szCs w:val="16"/>
        </w:rPr>
      </w:pPr>
    </w:p>
    <w:p w:rsidR="00FB5558" w:rsidRPr="00C44093" w:rsidRDefault="00FB5558" w:rsidP="00FB5558">
      <w:pPr>
        <w:tabs>
          <w:tab w:val="left" w:pos="900"/>
          <w:tab w:val="left" w:pos="1080"/>
          <w:tab w:val="left" w:pos="1260"/>
        </w:tabs>
        <w:jc w:val="center"/>
        <w:rPr>
          <w:sz w:val="28"/>
          <w:szCs w:val="28"/>
        </w:rPr>
      </w:pPr>
      <w:r w:rsidRPr="00C44093">
        <w:rPr>
          <w:b/>
          <w:bCs/>
          <w:sz w:val="28"/>
          <w:szCs w:val="28"/>
        </w:rPr>
        <w:t>Глава 5. Діяльність організаційного комітету та експертних груп</w:t>
      </w:r>
    </w:p>
    <w:p w:rsidR="00635E3C" w:rsidRDefault="00FB5558" w:rsidP="00FB5558">
      <w:pPr>
        <w:tabs>
          <w:tab w:val="left" w:pos="851"/>
          <w:tab w:val="left" w:pos="1080"/>
          <w:tab w:val="left" w:pos="1260"/>
        </w:tabs>
        <w:jc w:val="both"/>
        <w:rPr>
          <w:sz w:val="28"/>
          <w:szCs w:val="28"/>
        </w:rPr>
      </w:pPr>
      <w:r w:rsidRPr="00C44093">
        <w:rPr>
          <w:b/>
          <w:sz w:val="28"/>
          <w:szCs w:val="28"/>
        </w:rPr>
        <w:tab/>
        <w:t>5.1.</w:t>
      </w:r>
      <w:r w:rsidRPr="00C44093">
        <w:rPr>
          <w:sz w:val="28"/>
          <w:szCs w:val="28"/>
        </w:rPr>
        <w:t xml:space="preserve"> До складу організаційного комітету входять представники ініціатора громадських слухань, депутати </w:t>
      </w:r>
      <w:r w:rsidR="005C65A8" w:rsidRPr="00C44093">
        <w:rPr>
          <w:sz w:val="28"/>
          <w:szCs w:val="28"/>
        </w:rPr>
        <w:t xml:space="preserve">міської </w:t>
      </w:r>
      <w:r w:rsidRPr="00C44093">
        <w:rPr>
          <w:sz w:val="28"/>
          <w:szCs w:val="28"/>
        </w:rPr>
        <w:t xml:space="preserve">ради, службовці її виконавчих органів, </w:t>
      </w:r>
    </w:p>
    <w:p w:rsidR="00FB5558" w:rsidRPr="00C44093" w:rsidRDefault="00FB5558" w:rsidP="00FB5558">
      <w:pPr>
        <w:tabs>
          <w:tab w:val="left" w:pos="851"/>
          <w:tab w:val="left" w:pos="1080"/>
          <w:tab w:val="left" w:pos="1260"/>
        </w:tabs>
        <w:jc w:val="both"/>
        <w:rPr>
          <w:sz w:val="28"/>
          <w:szCs w:val="28"/>
        </w:rPr>
      </w:pPr>
      <w:r w:rsidRPr="00C44093">
        <w:rPr>
          <w:sz w:val="28"/>
          <w:szCs w:val="28"/>
        </w:rPr>
        <w:t>представники громадськості, фахівці з тематики громадських слухань, представник уповноваженого виконавчого органу ради, інші зацікавлені особи та посадові особи, діяльність яких напряму пов’язана з предметом громадських слухань.</w:t>
      </w:r>
    </w:p>
    <w:p w:rsidR="00FB5558" w:rsidRPr="00C44093" w:rsidRDefault="00FB5558" w:rsidP="00FB5558">
      <w:pPr>
        <w:tabs>
          <w:tab w:val="left" w:pos="851"/>
          <w:tab w:val="left" w:pos="1080"/>
        </w:tabs>
        <w:jc w:val="both"/>
        <w:rPr>
          <w:sz w:val="28"/>
          <w:szCs w:val="28"/>
        </w:rPr>
      </w:pPr>
      <w:r w:rsidRPr="00C44093">
        <w:rPr>
          <w:b/>
          <w:sz w:val="28"/>
          <w:szCs w:val="28"/>
        </w:rPr>
        <w:tab/>
        <w:t>5.2.</w:t>
      </w:r>
      <w:r w:rsidRPr="00C44093">
        <w:rPr>
          <w:sz w:val="28"/>
          <w:szCs w:val="28"/>
        </w:rPr>
        <w:t xml:space="preserve"> Організаційний комітет має складатися </w:t>
      </w:r>
      <w:r w:rsidRPr="00726071">
        <w:rPr>
          <w:color w:val="FF0000"/>
          <w:sz w:val="28"/>
          <w:szCs w:val="28"/>
        </w:rPr>
        <w:t>не більше ніж з 11 осіб.</w:t>
      </w:r>
      <w:r w:rsidRPr="00C44093">
        <w:rPr>
          <w:sz w:val="28"/>
          <w:szCs w:val="28"/>
        </w:rPr>
        <w:t xml:space="preserve"> </w:t>
      </w:r>
      <w:r w:rsidR="00720021">
        <w:rPr>
          <w:sz w:val="28"/>
          <w:szCs w:val="28"/>
        </w:rPr>
        <w:t>Р</w:t>
      </w:r>
      <w:r w:rsidR="00720021" w:rsidRPr="00C44093">
        <w:rPr>
          <w:sz w:val="28"/>
          <w:szCs w:val="28"/>
        </w:rPr>
        <w:t xml:space="preserve">егламент </w:t>
      </w:r>
      <w:r w:rsidRPr="00C44093">
        <w:rPr>
          <w:sz w:val="28"/>
          <w:szCs w:val="28"/>
        </w:rPr>
        <w:t>проведення засідань організаційного комітету визначається самим комітетом.</w:t>
      </w:r>
    </w:p>
    <w:p w:rsidR="00B52E33" w:rsidRDefault="00FB5558" w:rsidP="00FB5558">
      <w:pPr>
        <w:tabs>
          <w:tab w:val="left" w:pos="851"/>
          <w:tab w:val="left" w:pos="1080"/>
        </w:tabs>
        <w:jc w:val="both"/>
        <w:rPr>
          <w:sz w:val="28"/>
          <w:szCs w:val="28"/>
        </w:rPr>
      </w:pPr>
      <w:r w:rsidRPr="00C44093">
        <w:rPr>
          <w:b/>
          <w:sz w:val="28"/>
          <w:szCs w:val="28"/>
        </w:rPr>
        <w:tab/>
        <w:t>5.3.</w:t>
      </w:r>
      <w:r w:rsidRPr="00C44093">
        <w:rPr>
          <w:sz w:val="28"/>
          <w:szCs w:val="28"/>
        </w:rPr>
        <w:t xml:space="preserve"> Організаційний комітет відповідає за складання проектів підсумкових документів громадських слухань (пропозицій, висновків, рекомендацій, звернень тощо) і за підготовку матеріалів, що надаються учасникам громадських слухань перед їх початком, а </w:t>
      </w:r>
      <w:r w:rsidR="00B53CE0">
        <w:rPr>
          <w:sz w:val="28"/>
          <w:szCs w:val="28"/>
        </w:rPr>
        <w:t>також забезпечує підготовку проє</w:t>
      </w:r>
      <w:r w:rsidRPr="00C44093">
        <w:rPr>
          <w:sz w:val="28"/>
          <w:szCs w:val="28"/>
        </w:rPr>
        <w:t>ктів порядку денного та регламенту громадських слухань.</w:t>
      </w:r>
    </w:p>
    <w:p w:rsidR="00FB5558" w:rsidRPr="00C44093" w:rsidRDefault="00B52E33" w:rsidP="00FB5558">
      <w:pPr>
        <w:tabs>
          <w:tab w:val="left" w:pos="851"/>
          <w:tab w:val="left" w:pos="1080"/>
        </w:tabs>
        <w:jc w:val="both"/>
        <w:rPr>
          <w:sz w:val="28"/>
          <w:szCs w:val="28"/>
        </w:rPr>
      </w:pPr>
      <w:r>
        <w:rPr>
          <w:sz w:val="28"/>
          <w:szCs w:val="28"/>
        </w:rPr>
        <w:tab/>
      </w:r>
      <w:r w:rsidR="00FB5558" w:rsidRPr="00C44093">
        <w:rPr>
          <w:b/>
          <w:sz w:val="28"/>
          <w:szCs w:val="28"/>
        </w:rPr>
        <w:t>5.4.</w:t>
      </w:r>
      <w:r w:rsidR="00FB5558" w:rsidRPr="00C44093">
        <w:rPr>
          <w:sz w:val="28"/>
          <w:szCs w:val="28"/>
        </w:rPr>
        <w:t xml:space="preserve"> Пропозиції організаційного комітету розміщуються на </w:t>
      </w:r>
      <w:r w:rsidR="002B1570">
        <w:rPr>
          <w:sz w:val="28"/>
          <w:szCs w:val="28"/>
        </w:rPr>
        <w:t xml:space="preserve">офіційному  веб-порталі </w:t>
      </w:r>
      <w:r w:rsidR="00726071">
        <w:rPr>
          <w:sz w:val="28"/>
          <w:szCs w:val="28"/>
        </w:rPr>
        <w:t>Сіверської</w:t>
      </w:r>
      <w:r w:rsidR="00FB5558" w:rsidRPr="00C44093">
        <w:rPr>
          <w:sz w:val="28"/>
          <w:szCs w:val="28"/>
        </w:rPr>
        <w:t xml:space="preserve"> міської ради </w:t>
      </w:r>
      <w:r w:rsidR="00311EFF">
        <w:rPr>
          <w:sz w:val="28"/>
          <w:szCs w:val="28"/>
        </w:rPr>
        <w:t xml:space="preserve">в мережі Інтернет </w:t>
      </w:r>
      <w:r w:rsidR="00726071">
        <w:rPr>
          <w:sz w:val="28"/>
          <w:szCs w:val="28"/>
        </w:rPr>
        <w:t>у спеціальному розділі «</w:t>
      </w:r>
      <w:r w:rsidR="000E267F">
        <w:rPr>
          <w:sz w:val="28"/>
          <w:szCs w:val="28"/>
        </w:rPr>
        <w:t>Громад</w:t>
      </w:r>
      <w:r w:rsidR="00726071">
        <w:rPr>
          <w:sz w:val="28"/>
          <w:szCs w:val="28"/>
        </w:rPr>
        <w:t>ськості»  (підрозділ «Громадські слухання»</w:t>
      </w:r>
      <w:r w:rsidR="00FB5558" w:rsidRPr="00C44093">
        <w:rPr>
          <w:sz w:val="28"/>
          <w:szCs w:val="28"/>
        </w:rPr>
        <w:t>) та можуть публікуватись в засобах масової інформації.</w:t>
      </w:r>
    </w:p>
    <w:p w:rsidR="00FB5558" w:rsidRPr="00C44093" w:rsidRDefault="00B52E33" w:rsidP="00FB5558">
      <w:pPr>
        <w:tabs>
          <w:tab w:val="left" w:pos="900"/>
          <w:tab w:val="left" w:pos="1080"/>
        </w:tabs>
        <w:jc w:val="both"/>
        <w:rPr>
          <w:sz w:val="28"/>
          <w:szCs w:val="28"/>
        </w:rPr>
      </w:pPr>
      <w:r>
        <w:rPr>
          <w:b/>
          <w:sz w:val="28"/>
          <w:szCs w:val="28"/>
        </w:rPr>
        <w:tab/>
      </w:r>
      <w:r w:rsidR="00FB5558" w:rsidRPr="00C44093">
        <w:rPr>
          <w:b/>
          <w:sz w:val="28"/>
          <w:szCs w:val="28"/>
        </w:rPr>
        <w:t>5.5.</w:t>
      </w:r>
      <w:r w:rsidR="00FB5558" w:rsidRPr="00C44093">
        <w:rPr>
          <w:sz w:val="28"/>
          <w:szCs w:val="28"/>
        </w:rPr>
        <w:t xml:space="preserve"> За рекомендацією організаційного комітету розпорядженням міського голови можуть бути утворені експертні групи. Вони готують експертні висновки з питань, які виносяться на громадські слухання, та доповідають по них на громадських слуханнях.</w:t>
      </w:r>
    </w:p>
    <w:p w:rsidR="00FB5558" w:rsidRPr="00C44093" w:rsidRDefault="00B52E33" w:rsidP="00FB5558">
      <w:pPr>
        <w:tabs>
          <w:tab w:val="left" w:pos="900"/>
          <w:tab w:val="left" w:pos="1080"/>
        </w:tabs>
        <w:jc w:val="both"/>
        <w:rPr>
          <w:b/>
          <w:sz w:val="28"/>
          <w:szCs w:val="28"/>
        </w:rPr>
      </w:pPr>
      <w:r>
        <w:rPr>
          <w:b/>
          <w:sz w:val="28"/>
          <w:szCs w:val="28"/>
        </w:rPr>
        <w:lastRenderedPageBreak/>
        <w:tab/>
      </w:r>
      <w:r w:rsidR="00FB5558" w:rsidRPr="00C44093">
        <w:rPr>
          <w:b/>
          <w:sz w:val="28"/>
          <w:szCs w:val="28"/>
        </w:rPr>
        <w:t>5.6.</w:t>
      </w:r>
      <w:r w:rsidR="00FB5558" w:rsidRPr="00C44093">
        <w:rPr>
          <w:sz w:val="28"/>
          <w:szCs w:val="28"/>
        </w:rPr>
        <w:t xml:space="preserve"> У разі</w:t>
      </w:r>
      <w:r w:rsidR="00635E3C">
        <w:rPr>
          <w:sz w:val="28"/>
          <w:szCs w:val="28"/>
        </w:rPr>
        <w:t>,</w:t>
      </w:r>
      <w:r w:rsidR="00FB5558" w:rsidRPr="00C44093">
        <w:rPr>
          <w:sz w:val="28"/>
          <w:szCs w:val="28"/>
        </w:rPr>
        <w:t xml:space="preserve"> якщо організаційний комітет не створено, його повноваження виконує уповноважений виконавчий орган ради у співпраці з ініціатором громадських слухань.</w:t>
      </w:r>
    </w:p>
    <w:p w:rsidR="00FB5558" w:rsidRPr="00C44093" w:rsidRDefault="00FB5558" w:rsidP="002B1570">
      <w:pPr>
        <w:tabs>
          <w:tab w:val="left" w:pos="916"/>
        </w:tabs>
        <w:rPr>
          <w:b/>
          <w:sz w:val="28"/>
          <w:szCs w:val="28"/>
        </w:rPr>
      </w:pPr>
    </w:p>
    <w:p w:rsidR="00FB5558" w:rsidRDefault="00FB5558" w:rsidP="00B74B79">
      <w:pPr>
        <w:tabs>
          <w:tab w:val="left" w:pos="916"/>
        </w:tabs>
        <w:jc w:val="center"/>
        <w:rPr>
          <w:b/>
          <w:sz w:val="28"/>
          <w:szCs w:val="28"/>
        </w:rPr>
      </w:pPr>
      <w:r w:rsidRPr="00C44093">
        <w:rPr>
          <w:b/>
          <w:sz w:val="28"/>
          <w:szCs w:val="28"/>
        </w:rPr>
        <w:t>Розділ ІV. ПРОВЕДЕННЯ ГРОМАДСЬКИХ СЛУХАНЬ</w:t>
      </w:r>
    </w:p>
    <w:p w:rsidR="00726071" w:rsidRPr="00C44093" w:rsidRDefault="00726071" w:rsidP="00B74B79">
      <w:pPr>
        <w:tabs>
          <w:tab w:val="left" w:pos="916"/>
        </w:tabs>
        <w:jc w:val="center"/>
        <w:rPr>
          <w:b/>
          <w:sz w:val="28"/>
          <w:szCs w:val="28"/>
          <w:u w:val="single"/>
        </w:rPr>
      </w:pPr>
    </w:p>
    <w:p w:rsidR="00FB5558" w:rsidRPr="00C44093" w:rsidRDefault="00FB5558" w:rsidP="00FB5558">
      <w:pPr>
        <w:pStyle w:val="1"/>
        <w:tabs>
          <w:tab w:val="left" w:pos="1080"/>
        </w:tabs>
        <w:jc w:val="center"/>
        <w:rPr>
          <w:b/>
          <w:bCs/>
          <w:sz w:val="28"/>
          <w:szCs w:val="28"/>
        </w:rPr>
      </w:pPr>
      <w:r w:rsidRPr="00C44093">
        <w:rPr>
          <w:b/>
          <w:bCs/>
          <w:sz w:val="28"/>
          <w:szCs w:val="28"/>
        </w:rPr>
        <w:t>Глава 1. Учасники громадських слухань</w:t>
      </w:r>
    </w:p>
    <w:p w:rsidR="00FB5558" w:rsidRPr="00C44093" w:rsidRDefault="00FB5558" w:rsidP="00FB5558">
      <w:pPr>
        <w:pStyle w:val="1"/>
        <w:tabs>
          <w:tab w:val="left" w:pos="851"/>
        </w:tabs>
        <w:jc w:val="both"/>
        <w:rPr>
          <w:sz w:val="28"/>
          <w:szCs w:val="28"/>
        </w:rPr>
      </w:pPr>
      <w:r w:rsidRPr="00C44093">
        <w:rPr>
          <w:b/>
          <w:sz w:val="28"/>
          <w:szCs w:val="28"/>
        </w:rPr>
        <w:tab/>
        <w:t>1.1.</w:t>
      </w:r>
      <w:r w:rsidRPr="00C44093">
        <w:rPr>
          <w:sz w:val="28"/>
          <w:szCs w:val="28"/>
        </w:rPr>
        <w:t xml:space="preserve"> Кожен може взяти участь у громадських слуханнях. Члени громади приходять на слухання вільно, відповідно до оголошення про громадські слухання. Якщо приміщення, в якому призначено проведення слухань, не вмістило всіх бажаючих членів громади, за зверненням ініціативної групи </w:t>
      </w:r>
      <w:r w:rsidR="00002E18" w:rsidRPr="00720021">
        <w:rPr>
          <w:sz w:val="28"/>
          <w:szCs w:val="28"/>
        </w:rPr>
        <w:t>міський</w:t>
      </w:r>
      <w:r w:rsidR="00002E18">
        <w:rPr>
          <w:sz w:val="28"/>
          <w:szCs w:val="28"/>
          <w:lang w:val="ru-RU"/>
        </w:rPr>
        <w:t xml:space="preserve"> </w:t>
      </w:r>
      <w:r w:rsidRPr="00C44093">
        <w:rPr>
          <w:sz w:val="28"/>
          <w:szCs w:val="28"/>
        </w:rPr>
        <w:t>голова призначає громадські слухання в порядку, передбаченому цим Положенням в іншому приміщенні.</w:t>
      </w:r>
    </w:p>
    <w:p w:rsidR="00FB5558" w:rsidRPr="00C44093" w:rsidRDefault="00FB5558" w:rsidP="00FB5558">
      <w:pPr>
        <w:pStyle w:val="1"/>
        <w:tabs>
          <w:tab w:val="left" w:pos="851"/>
        </w:tabs>
        <w:jc w:val="both"/>
        <w:rPr>
          <w:sz w:val="28"/>
          <w:szCs w:val="28"/>
        </w:rPr>
      </w:pPr>
      <w:r w:rsidRPr="00C44093">
        <w:rPr>
          <w:b/>
          <w:sz w:val="28"/>
          <w:szCs w:val="28"/>
        </w:rPr>
        <w:tab/>
        <w:t>1.2.</w:t>
      </w:r>
      <w:r w:rsidRPr="00C44093">
        <w:rPr>
          <w:sz w:val="28"/>
          <w:szCs w:val="28"/>
        </w:rPr>
        <w:t xml:space="preserve"> На громадські слухання можуть бути запрошені:</w:t>
      </w:r>
    </w:p>
    <w:p w:rsidR="00FB5558" w:rsidRPr="00C44093" w:rsidRDefault="00FB5558" w:rsidP="00FB5558">
      <w:pPr>
        <w:pStyle w:val="1"/>
        <w:tabs>
          <w:tab w:val="left" w:pos="1080"/>
        </w:tabs>
        <w:ind w:left="720"/>
        <w:jc w:val="both"/>
        <w:rPr>
          <w:sz w:val="28"/>
          <w:szCs w:val="28"/>
        </w:rPr>
      </w:pPr>
      <w:r w:rsidRPr="00C44093">
        <w:rPr>
          <w:b/>
          <w:sz w:val="28"/>
          <w:szCs w:val="28"/>
        </w:rPr>
        <w:t xml:space="preserve">  1.2.1. </w:t>
      </w:r>
      <w:r w:rsidRPr="00C44093">
        <w:rPr>
          <w:sz w:val="28"/>
          <w:szCs w:val="28"/>
        </w:rPr>
        <w:t>Народні депутати України.</w:t>
      </w:r>
    </w:p>
    <w:p w:rsidR="00FB5558" w:rsidRPr="00C44093" w:rsidRDefault="00FB5558" w:rsidP="00FB5558">
      <w:pPr>
        <w:pStyle w:val="1"/>
        <w:tabs>
          <w:tab w:val="left" w:pos="851"/>
        </w:tabs>
        <w:ind w:left="720"/>
        <w:jc w:val="both"/>
        <w:rPr>
          <w:sz w:val="28"/>
          <w:szCs w:val="28"/>
        </w:rPr>
      </w:pPr>
      <w:r w:rsidRPr="00C44093">
        <w:rPr>
          <w:sz w:val="28"/>
          <w:szCs w:val="28"/>
        </w:rPr>
        <w:t xml:space="preserve">  </w:t>
      </w:r>
      <w:r w:rsidRPr="00C44093">
        <w:rPr>
          <w:b/>
          <w:sz w:val="28"/>
          <w:szCs w:val="28"/>
        </w:rPr>
        <w:t>1.2.2</w:t>
      </w:r>
      <w:r w:rsidRPr="00C44093">
        <w:rPr>
          <w:sz w:val="28"/>
          <w:szCs w:val="28"/>
        </w:rPr>
        <w:t xml:space="preserve">. Депутати </w:t>
      </w:r>
      <w:r w:rsidR="005C65A8" w:rsidRPr="00C44093">
        <w:rPr>
          <w:sz w:val="28"/>
          <w:szCs w:val="28"/>
        </w:rPr>
        <w:t xml:space="preserve">міської </w:t>
      </w:r>
      <w:r w:rsidRPr="00C44093">
        <w:rPr>
          <w:sz w:val="28"/>
          <w:szCs w:val="28"/>
        </w:rPr>
        <w:t>ради.</w:t>
      </w:r>
    </w:p>
    <w:p w:rsidR="00FB5558" w:rsidRPr="00C44093" w:rsidRDefault="00FB5558" w:rsidP="00C44093">
      <w:pPr>
        <w:pStyle w:val="1"/>
        <w:numPr>
          <w:ilvl w:val="2"/>
          <w:numId w:val="9"/>
        </w:numPr>
        <w:tabs>
          <w:tab w:val="left" w:pos="1080"/>
        </w:tabs>
        <w:jc w:val="both"/>
        <w:rPr>
          <w:sz w:val="28"/>
          <w:szCs w:val="28"/>
        </w:rPr>
      </w:pPr>
      <w:r w:rsidRPr="00C44093">
        <w:rPr>
          <w:sz w:val="28"/>
          <w:szCs w:val="28"/>
        </w:rPr>
        <w:t>Представники органів виконавчої влади.</w:t>
      </w:r>
    </w:p>
    <w:p w:rsidR="00FB5558" w:rsidRPr="00C44093" w:rsidRDefault="00FB5558" w:rsidP="00C44093">
      <w:pPr>
        <w:pStyle w:val="1"/>
        <w:tabs>
          <w:tab w:val="left" w:pos="1080"/>
        </w:tabs>
        <w:ind w:firstLine="720"/>
        <w:jc w:val="both"/>
        <w:rPr>
          <w:sz w:val="28"/>
          <w:szCs w:val="28"/>
        </w:rPr>
      </w:pPr>
      <w:r w:rsidRPr="00C44093">
        <w:rPr>
          <w:b/>
          <w:sz w:val="28"/>
          <w:szCs w:val="28"/>
        </w:rPr>
        <w:t xml:space="preserve">  1.2.4.</w:t>
      </w:r>
      <w:r w:rsidRPr="00C44093">
        <w:rPr>
          <w:sz w:val="28"/>
          <w:szCs w:val="28"/>
        </w:rPr>
        <w:t xml:space="preserve"> Представники підприємств, установ та організацій, розташованих на території  </w:t>
      </w:r>
      <w:r w:rsidR="005C65A8" w:rsidRPr="00C44093">
        <w:rPr>
          <w:sz w:val="28"/>
          <w:szCs w:val="28"/>
        </w:rPr>
        <w:t xml:space="preserve">міської </w:t>
      </w:r>
      <w:r w:rsidRPr="00C44093">
        <w:rPr>
          <w:sz w:val="28"/>
          <w:szCs w:val="28"/>
        </w:rPr>
        <w:t>ради.</w:t>
      </w:r>
    </w:p>
    <w:p w:rsidR="00FB5558" w:rsidRPr="00C44093" w:rsidRDefault="00C44093" w:rsidP="00C44093">
      <w:pPr>
        <w:pStyle w:val="1"/>
        <w:tabs>
          <w:tab w:val="left" w:pos="1080"/>
        </w:tabs>
        <w:ind w:left="870"/>
        <w:jc w:val="both"/>
        <w:rPr>
          <w:sz w:val="28"/>
          <w:szCs w:val="28"/>
        </w:rPr>
      </w:pPr>
      <w:r w:rsidRPr="00C44093">
        <w:rPr>
          <w:b/>
          <w:sz w:val="28"/>
          <w:szCs w:val="28"/>
        </w:rPr>
        <w:t>1.2.5.</w:t>
      </w:r>
      <w:r>
        <w:rPr>
          <w:sz w:val="28"/>
          <w:szCs w:val="28"/>
        </w:rPr>
        <w:t xml:space="preserve"> </w:t>
      </w:r>
      <w:r w:rsidR="00FB5558" w:rsidRPr="00C44093">
        <w:rPr>
          <w:sz w:val="28"/>
          <w:szCs w:val="28"/>
        </w:rPr>
        <w:t>Фахівці з питань, що є предметом громадських слухань.</w:t>
      </w:r>
    </w:p>
    <w:p w:rsidR="00FB5558" w:rsidRPr="00C44093" w:rsidRDefault="00C44093" w:rsidP="00C44093">
      <w:pPr>
        <w:pStyle w:val="1"/>
        <w:tabs>
          <w:tab w:val="left" w:pos="1080"/>
        </w:tabs>
        <w:ind w:left="780"/>
        <w:jc w:val="both"/>
        <w:rPr>
          <w:sz w:val="28"/>
          <w:szCs w:val="28"/>
        </w:rPr>
      </w:pPr>
      <w:r>
        <w:rPr>
          <w:sz w:val="28"/>
          <w:szCs w:val="28"/>
        </w:rPr>
        <w:t xml:space="preserve"> </w:t>
      </w:r>
      <w:r w:rsidRPr="00C44093">
        <w:rPr>
          <w:b/>
          <w:sz w:val="28"/>
          <w:szCs w:val="28"/>
        </w:rPr>
        <w:t>1.2.6.</w:t>
      </w:r>
      <w:r>
        <w:rPr>
          <w:sz w:val="28"/>
          <w:szCs w:val="28"/>
        </w:rPr>
        <w:t xml:space="preserve"> </w:t>
      </w:r>
      <w:r w:rsidR="00FB5558" w:rsidRPr="00C44093">
        <w:rPr>
          <w:sz w:val="28"/>
          <w:szCs w:val="28"/>
        </w:rPr>
        <w:t>Тощо.</w:t>
      </w:r>
    </w:p>
    <w:p w:rsidR="00B74B79" w:rsidRDefault="00B74B79" w:rsidP="00FB5558">
      <w:pPr>
        <w:tabs>
          <w:tab w:val="left" w:pos="360"/>
          <w:tab w:val="left" w:pos="900"/>
          <w:tab w:val="left" w:pos="1080"/>
        </w:tabs>
        <w:jc w:val="center"/>
        <w:rPr>
          <w:b/>
          <w:bCs/>
          <w:sz w:val="28"/>
          <w:szCs w:val="28"/>
        </w:rPr>
      </w:pPr>
    </w:p>
    <w:p w:rsidR="00FB5558" w:rsidRPr="00C44093" w:rsidRDefault="00FB5558" w:rsidP="00FB5558">
      <w:pPr>
        <w:tabs>
          <w:tab w:val="left" w:pos="360"/>
          <w:tab w:val="left" w:pos="900"/>
          <w:tab w:val="left" w:pos="1080"/>
        </w:tabs>
        <w:jc w:val="center"/>
        <w:rPr>
          <w:b/>
          <w:bCs/>
          <w:sz w:val="28"/>
          <w:szCs w:val="28"/>
        </w:rPr>
      </w:pPr>
      <w:r w:rsidRPr="00C44093">
        <w:rPr>
          <w:b/>
          <w:bCs/>
          <w:sz w:val="28"/>
          <w:szCs w:val="28"/>
        </w:rPr>
        <w:t>Глава 2. Реєстрація учасників громадських слухань</w:t>
      </w:r>
    </w:p>
    <w:p w:rsidR="00FB5558" w:rsidRPr="00C44093" w:rsidRDefault="00FB5558" w:rsidP="00FB5558">
      <w:pPr>
        <w:tabs>
          <w:tab w:val="left" w:pos="360"/>
          <w:tab w:val="left" w:pos="851"/>
          <w:tab w:val="left" w:pos="1080"/>
        </w:tabs>
        <w:jc w:val="both"/>
        <w:rPr>
          <w:sz w:val="28"/>
          <w:szCs w:val="28"/>
        </w:rPr>
      </w:pPr>
      <w:r w:rsidRPr="00C44093">
        <w:rPr>
          <w:b/>
          <w:sz w:val="28"/>
          <w:szCs w:val="28"/>
        </w:rPr>
        <w:tab/>
        <w:t xml:space="preserve">       2.1.</w:t>
      </w:r>
      <w:r w:rsidRPr="00C44093">
        <w:rPr>
          <w:sz w:val="28"/>
          <w:szCs w:val="28"/>
        </w:rPr>
        <w:t xml:space="preserve"> До початку громадських слухань проводиться реєстрація учасників громадських слухань. Незареєстровані особи </w:t>
      </w:r>
      <w:r w:rsidR="00016811">
        <w:rPr>
          <w:sz w:val="28"/>
          <w:szCs w:val="28"/>
        </w:rPr>
        <w:t xml:space="preserve">не </w:t>
      </w:r>
      <w:r w:rsidRPr="00C44093">
        <w:rPr>
          <w:sz w:val="28"/>
          <w:szCs w:val="28"/>
        </w:rPr>
        <w:t>можуть брати участі у слуханнях.</w:t>
      </w:r>
    </w:p>
    <w:p w:rsidR="00FB5558" w:rsidRPr="00C44093" w:rsidRDefault="00FB5558" w:rsidP="00FB5558">
      <w:pPr>
        <w:tabs>
          <w:tab w:val="left" w:pos="567"/>
        </w:tabs>
        <w:jc w:val="both"/>
        <w:rPr>
          <w:sz w:val="28"/>
          <w:szCs w:val="28"/>
        </w:rPr>
      </w:pPr>
      <w:r w:rsidRPr="00C44093">
        <w:rPr>
          <w:b/>
          <w:sz w:val="28"/>
          <w:szCs w:val="28"/>
        </w:rPr>
        <w:tab/>
      </w:r>
      <w:r w:rsidRPr="00C44093">
        <w:rPr>
          <w:b/>
          <w:sz w:val="28"/>
          <w:szCs w:val="28"/>
        </w:rPr>
        <w:tab/>
        <w:t xml:space="preserve"> 2.2.</w:t>
      </w:r>
      <w:r w:rsidRPr="00C44093">
        <w:rPr>
          <w:sz w:val="28"/>
          <w:szCs w:val="28"/>
        </w:rPr>
        <w:t xml:space="preserve"> Для реєстрації особам необхідно пред’явити паспорт громадянина України або інший документ</w:t>
      </w:r>
      <w:r w:rsidR="009121BB">
        <w:rPr>
          <w:sz w:val="28"/>
          <w:szCs w:val="28"/>
        </w:rPr>
        <w:t>, який посвідчує особу</w:t>
      </w:r>
      <w:r w:rsidRPr="00C44093">
        <w:rPr>
          <w:sz w:val="28"/>
          <w:szCs w:val="28"/>
        </w:rPr>
        <w:t>. У</w:t>
      </w:r>
      <w:r w:rsidRPr="00C44093">
        <w:rPr>
          <w:b/>
          <w:sz w:val="28"/>
          <w:szCs w:val="28"/>
        </w:rPr>
        <w:t xml:space="preserve"> </w:t>
      </w:r>
      <w:r w:rsidRPr="00C44093">
        <w:rPr>
          <w:bCs/>
          <w:sz w:val="28"/>
          <w:szCs w:val="28"/>
        </w:rPr>
        <w:t xml:space="preserve">списку </w:t>
      </w:r>
      <w:r w:rsidRPr="00C44093">
        <w:rPr>
          <w:sz w:val="28"/>
          <w:szCs w:val="28"/>
        </w:rPr>
        <w:t xml:space="preserve">учасників громадських слухань зазначаються прізвища, імена, по батькові учасників, дата їх народження, </w:t>
      </w:r>
      <w:r w:rsidR="001A1ECC" w:rsidRPr="001A1ECC">
        <w:rPr>
          <w:color w:val="7030A0"/>
          <w:sz w:val="28"/>
          <w:szCs w:val="28"/>
        </w:rPr>
        <w:t>стать,</w:t>
      </w:r>
      <w:r w:rsidR="001A1ECC">
        <w:rPr>
          <w:sz w:val="28"/>
          <w:szCs w:val="28"/>
        </w:rPr>
        <w:t xml:space="preserve"> </w:t>
      </w:r>
      <w:r w:rsidRPr="00C44093">
        <w:rPr>
          <w:sz w:val="28"/>
          <w:szCs w:val="28"/>
        </w:rPr>
        <w:t>місце реєстрації, місце роботи або рід занять, ставляться підписи зареєстрованих.</w:t>
      </w:r>
    </w:p>
    <w:p w:rsidR="00FB5558" w:rsidRPr="00864854" w:rsidRDefault="00B52E33" w:rsidP="00FB5558">
      <w:pPr>
        <w:pStyle w:val="1"/>
        <w:tabs>
          <w:tab w:val="left" w:pos="360"/>
          <w:tab w:val="left" w:pos="900"/>
          <w:tab w:val="left" w:pos="1080"/>
        </w:tabs>
        <w:jc w:val="both"/>
        <w:rPr>
          <w:sz w:val="28"/>
          <w:szCs w:val="28"/>
        </w:rPr>
      </w:pPr>
      <w:r>
        <w:rPr>
          <w:b/>
          <w:sz w:val="28"/>
          <w:szCs w:val="28"/>
        </w:rPr>
        <w:tab/>
        <w:t xml:space="preserve">      </w:t>
      </w:r>
      <w:r w:rsidR="00FB5558" w:rsidRPr="00C44093">
        <w:rPr>
          <w:b/>
          <w:sz w:val="28"/>
          <w:szCs w:val="28"/>
        </w:rPr>
        <w:t>2.3</w:t>
      </w:r>
      <w:r w:rsidR="00FB5558" w:rsidRPr="00864854">
        <w:rPr>
          <w:b/>
          <w:sz w:val="28"/>
          <w:szCs w:val="28"/>
        </w:rPr>
        <w:t>.</w:t>
      </w:r>
      <w:r w:rsidR="00FB5558" w:rsidRPr="00864854">
        <w:rPr>
          <w:sz w:val="28"/>
          <w:szCs w:val="28"/>
        </w:rPr>
        <w:t xml:space="preserve"> </w:t>
      </w:r>
      <w:r w:rsidR="00864854" w:rsidRPr="00864854">
        <w:rPr>
          <w:sz w:val="28"/>
          <w:szCs w:val="28"/>
        </w:rPr>
        <w:t xml:space="preserve">Жителям </w:t>
      </w:r>
      <w:r w:rsidR="00FB5558" w:rsidRPr="00864854">
        <w:rPr>
          <w:sz w:val="28"/>
          <w:szCs w:val="28"/>
        </w:rPr>
        <w:t xml:space="preserve">громади, що мають право голосу, </w:t>
      </w:r>
      <w:r w:rsidR="00016811" w:rsidRPr="00864854">
        <w:rPr>
          <w:sz w:val="28"/>
          <w:szCs w:val="28"/>
        </w:rPr>
        <w:t xml:space="preserve"> </w:t>
      </w:r>
      <w:r w:rsidR="00FB5558" w:rsidRPr="00864854">
        <w:rPr>
          <w:sz w:val="28"/>
          <w:szCs w:val="28"/>
        </w:rPr>
        <w:t>під час реєстрації видають мандати для голосування.</w:t>
      </w:r>
    </w:p>
    <w:p w:rsidR="00FB5558" w:rsidRPr="00864854" w:rsidRDefault="00FB5558" w:rsidP="00FB5558">
      <w:pPr>
        <w:pStyle w:val="1"/>
        <w:tabs>
          <w:tab w:val="left" w:pos="360"/>
          <w:tab w:val="left" w:pos="900"/>
          <w:tab w:val="left" w:pos="1080"/>
        </w:tabs>
        <w:jc w:val="both"/>
        <w:rPr>
          <w:sz w:val="18"/>
          <w:szCs w:val="18"/>
        </w:rPr>
      </w:pPr>
    </w:p>
    <w:p w:rsidR="00FB5558" w:rsidRPr="00864854" w:rsidRDefault="00FB5558" w:rsidP="00FB5558">
      <w:pPr>
        <w:pStyle w:val="1"/>
        <w:tabs>
          <w:tab w:val="left" w:pos="360"/>
          <w:tab w:val="left" w:pos="900"/>
          <w:tab w:val="left" w:pos="1080"/>
        </w:tabs>
        <w:jc w:val="center"/>
        <w:rPr>
          <w:sz w:val="28"/>
          <w:szCs w:val="28"/>
        </w:rPr>
      </w:pPr>
      <w:r w:rsidRPr="00864854">
        <w:rPr>
          <w:b/>
          <w:bCs/>
          <w:sz w:val="28"/>
          <w:szCs w:val="28"/>
        </w:rPr>
        <w:t xml:space="preserve"> Глава 3. Право голосу на громадських слуханнях</w:t>
      </w:r>
    </w:p>
    <w:p w:rsidR="00FB5558" w:rsidRPr="00C44093" w:rsidRDefault="00FB5558" w:rsidP="00FB5558">
      <w:pPr>
        <w:pStyle w:val="1"/>
        <w:tabs>
          <w:tab w:val="left" w:pos="851"/>
        </w:tabs>
        <w:jc w:val="both"/>
        <w:rPr>
          <w:sz w:val="28"/>
          <w:szCs w:val="28"/>
        </w:rPr>
      </w:pPr>
      <w:r w:rsidRPr="00864854">
        <w:rPr>
          <w:b/>
          <w:sz w:val="28"/>
          <w:szCs w:val="28"/>
        </w:rPr>
        <w:tab/>
        <w:t>3.1</w:t>
      </w:r>
      <w:r w:rsidRPr="00864854">
        <w:rPr>
          <w:sz w:val="28"/>
          <w:szCs w:val="28"/>
        </w:rPr>
        <w:t xml:space="preserve">. Право голосу на громадських слуханнях мають тільки повнолітні </w:t>
      </w:r>
      <w:r w:rsidR="00864854" w:rsidRPr="00864854">
        <w:rPr>
          <w:sz w:val="28"/>
          <w:szCs w:val="28"/>
        </w:rPr>
        <w:t xml:space="preserve">жителі </w:t>
      </w:r>
      <w:r w:rsidRPr="00864854">
        <w:rPr>
          <w:sz w:val="28"/>
          <w:szCs w:val="28"/>
        </w:rPr>
        <w:t>громади</w:t>
      </w:r>
      <w:r w:rsidRPr="00C44093">
        <w:rPr>
          <w:sz w:val="28"/>
          <w:szCs w:val="28"/>
        </w:rPr>
        <w:t xml:space="preserve">, що зареєстровані в межах міста чи його окремої частини </w:t>
      </w:r>
      <w:r w:rsidR="002B1570">
        <w:rPr>
          <w:sz w:val="28"/>
          <w:szCs w:val="28"/>
        </w:rPr>
        <w:t>(</w:t>
      </w:r>
      <w:r w:rsidRPr="00C44093">
        <w:rPr>
          <w:sz w:val="28"/>
          <w:szCs w:val="28"/>
        </w:rPr>
        <w:t>кварталу, вулиці, будинку (-</w:t>
      </w:r>
      <w:proofErr w:type="spellStart"/>
      <w:r w:rsidRPr="00C44093">
        <w:rPr>
          <w:sz w:val="28"/>
          <w:szCs w:val="28"/>
        </w:rPr>
        <w:t>ків</w:t>
      </w:r>
      <w:proofErr w:type="spellEnd"/>
      <w:r w:rsidRPr="00C44093">
        <w:rPr>
          <w:sz w:val="28"/>
          <w:szCs w:val="28"/>
        </w:rPr>
        <w:t>), на якій проводяться громадські слухання.</w:t>
      </w:r>
    </w:p>
    <w:p w:rsidR="00FB5558" w:rsidRPr="00C44093" w:rsidRDefault="00FB5558" w:rsidP="00FB5558">
      <w:pPr>
        <w:pStyle w:val="1"/>
        <w:tabs>
          <w:tab w:val="left" w:pos="851"/>
        </w:tabs>
        <w:jc w:val="both"/>
        <w:rPr>
          <w:sz w:val="28"/>
          <w:szCs w:val="28"/>
        </w:rPr>
      </w:pPr>
      <w:r w:rsidRPr="00C44093">
        <w:rPr>
          <w:b/>
          <w:sz w:val="28"/>
          <w:szCs w:val="28"/>
        </w:rPr>
        <w:tab/>
        <w:t>3.2.</w:t>
      </w:r>
      <w:r w:rsidRPr="00C44093">
        <w:rPr>
          <w:sz w:val="28"/>
          <w:szCs w:val="28"/>
        </w:rPr>
        <w:t xml:space="preserve"> Решта</w:t>
      </w:r>
      <w:r w:rsidR="00864854">
        <w:rPr>
          <w:sz w:val="28"/>
          <w:szCs w:val="28"/>
        </w:rPr>
        <w:t xml:space="preserve"> жителів</w:t>
      </w:r>
      <w:r w:rsidRPr="00C44093">
        <w:rPr>
          <w:sz w:val="28"/>
          <w:szCs w:val="28"/>
        </w:rPr>
        <w:t xml:space="preserve"> громади, які не проживають у межах відповідних частин міста, беруть участь у громадських слуханнях з правом дорадчого голосу.</w:t>
      </w:r>
    </w:p>
    <w:p w:rsidR="00FB5558" w:rsidRPr="00B74B79" w:rsidRDefault="00FB5558" w:rsidP="00FB5558">
      <w:pPr>
        <w:pStyle w:val="1"/>
        <w:tabs>
          <w:tab w:val="left" w:pos="1080"/>
        </w:tabs>
        <w:ind w:firstLine="281"/>
        <w:jc w:val="both"/>
        <w:rPr>
          <w:sz w:val="16"/>
          <w:szCs w:val="16"/>
        </w:rPr>
      </w:pPr>
    </w:p>
    <w:p w:rsidR="00FB5558" w:rsidRPr="00C44093" w:rsidRDefault="00FB5558" w:rsidP="00FB5558">
      <w:pPr>
        <w:tabs>
          <w:tab w:val="left" w:pos="360"/>
          <w:tab w:val="left" w:pos="900"/>
          <w:tab w:val="left" w:pos="1080"/>
        </w:tabs>
        <w:jc w:val="center"/>
        <w:rPr>
          <w:sz w:val="28"/>
          <w:szCs w:val="28"/>
        </w:rPr>
      </w:pPr>
      <w:r w:rsidRPr="00C44093">
        <w:rPr>
          <w:b/>
          <w:bCs/>
          <w:sz w:val="28"/>
          <w:szCs w:val="28"/>
        </w:rPr>
        <w:t xml:space="preserve"> Глава 4. Початок громадських слухань</w:t>
      </w:r>
    </w:p>
    <w:p w:rsidR="00FB5558" w:rsidRPr="00C44093" w:rsidRDefault="00FB5558" w:rsidP="00FB5558">
      <w:pPr>
        <w:tabs>
          <w:tab w:val="left" w:pos="360"/>
          <w:tab w:val="left" w:pos="851"/>
          <w:tab w:val="left" w:pos="1080"/>
        </w:tabs>
        <w:jc w:val="both"/>
        <w:rPr>
          <w:sz w:val="28"/>
          <w:szCs w:val="28"/>
        </w:rPr>
      </w:pPr>
      <w:r w:rsidRPr="00C44093">
        <w:rPr>
          <w:b/>
          <w:sz w:val="28"/>
          <w:szCs w:val="28"/>
        </w:rPr>
        <w:tab/>
        <w:t xml:space="preserve">        4.1.</w:t>
      </w:r>
      <w:r w:rsidRPr="00C44093">
        <w:rPr>
          <w:sz w:val="28"/>
          <w:szCs w:val="28"/>
        </w:rPr>
        <w:t xml:space="preserve"> Розпочинає громадські слухання голова (або уповноважена особа) організаційного комітету, а якщо він не створювався – уповноважена особа ініціатора громадських слухань.</w:t>
      </w:r>
    </w:p>
    <w:p w:rsidR="00FB5558" w:rsidRPr="00C44093" w:rsidRDefault="00FB5558" w:rsidP="00FB5558">
      <w:pPr>
        <w:tabs>
          <w:tab w:val="left" w:pos="360"/>
          <w:tab w:val="left" w:pos="851"/>
          <w:tab w:val="left" w:pos="1080"/>
        </w:tabs>
        <w:jc w:val="both"/>
        <w:rPr>
          <w:sz w:val="28"/>
          <w:szCs w:val="28"/>
        </w:rPr>
      </w:pPr>
      <w:r w:rsidRPr="00C44093">
        <w:rPr>
          <w:b/>
          <w:sz w:val="28"/>
          <w:szCs w:val="28"/>
        </w:rPr>
        <w:tab/>
        <w:t xml:space="preserve">        4.2.</w:t>
      </w:r>
      <w:r w:rsidRPr="00C44093">
        <w:rPr>
          <w:sz w:val="28"/>
          <w:szCs w:val="28"/>
        </w:rPr>
        <w:t xml:space="preserve"> Зазначена в пункті 4.1 цієї глави уповноважена особа організовує вибори головуючого громадських слухань, їх секретаря та членів лічильної </w:t>
      </w:r>
      <w:r w:rsidRPr="00C44093">
        <w:rPr>
          <w:sz w:val="28"/>
          <w:szCs w:val="28"/>
        </w:rPr>
        <w:lastRenderedPageBreak/>
        <w:t xml:space="preserve">комісії. Ці особи обираються з числа учасників громадських слухань відносною більшістю голосів присутніх членів громади з правом голосу. Головуючим, секретарем та членами лічильної комісії не можуть бути обрані депутати </w:t>
      </w:r>
      <w:r w:rsidR="005C65A8" w:rsidRPr="00C44093">
        <w:rPr>
          <w:sz w:val="28"/>
          <w:szCs w:val="28"/>
        </w:rPr>
        <w:t xml:space="preserve">міської </w:t>
      </w:r>
      <w:r w:rsidRPr="00C44093">
        <w:rPr>
          <w:sz w:val="28"/>
          <w:szCs w:val="28"/>
        </w:rPr>
        <w:t>ради, посадові та службові особи місцевого самоврядування, працівники комунальних пі</w:t>
      </w:r>
      <w:r w:rsidR="009121BB">
        <w:rPr>
          <w:sz w:val="28"/>
          <w:szCs w:val="28"/>
        </w:rPr>
        <w:t>дприємств, установ, організацій.</w:t>
      </w:r>
      <w:r w:rsidRPr="00C44093">
        <w:rPr>
          <w:sz w:val="28"/>
          <w:szCs w:val="28"/>
        </w:rPr>
        <w:t xml:space="preserve"> </w:t>
      </w:r>
      <w:r w:rsidR="009121BB" w:rsidRPr="00C44093">
        <w:rPr>
          <w:sz w:val="28"/>
          <w:szCs w:val="28"/>
        </w:rPr>
        <w:t xml:space="preserve">Членами </w:t>
      </w:r>
      <w:r w:rsidRPr="00C44093">
        <w:rPr>
          <w:sz w:val="28"/>
          <w:szCs w:val="28"/>
        </w:rPr>
        <w:t>лічильної комісії також не можуть бути голова та секретар громадських слухань.</w:t>
      </w:r>
    </w:p>
    <w:p w:rsidR="00FB5558" w:rsidRPr="00C44093" w:rsidRDefault="00FB5558" w:rsidP="00FB5558">
      <w:pPr>
        <w:tabs>
          <w:tab w:val="left" w:pos="360"/>
          <w:tab w:val="left" w:pos="851"/>
          <w:tab w:val="left" w:pos="1080"/>
        </w:tabs>
        <w:jc w:val="both"/>
        <w:rPr>
          <w:sz w:val="28"/>
          <w:szCs w:val="28"/>
        </w:rPr>
      </w:pPr>
      <w:r w:rsidRPr="00C44093">
        <w:rPr>
          <w:sz w:val="28"/>
          <w:szCs w:val="28"/>
        </w:rPr>
        <w:tab/>
      </w:r>
      <w:r w:rsidRPr="00C44093">
        <w:rPr>
          <w:b/>
          <w:sz w:val="28"/>
          <w:szCs w:val="28"/>
        </w:rPr>
        <w:t xml:space="preserve">        4.3.</w:t>
      </w:r>
      <w:r w:rsidRPr="00C44093">
        <w:rPr>
          <w:sz w:val="28"/>
          <w:szCs w:val="28"/>
        </w:rPr>
        <w:t xml:space="preserve"> Головуючий веде слухання, стежить за дотриманням на них порядку,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rsidR="00FB5558" w:rsidRPr="00C44093" w:rsidRDefault="00FB5558" w:rsidP="00FB5558">
      <w:pPr>
        <w:tabs>
          <w:tab w:val="left" w:pos="360"/>
          <w:tab w:val="left" w:pos="900"/>
          <w:tab w:val="left" w:pos="1080"/>
        </w:tabs>
        <w:jc w:val="both"/>
        <w:rPr>
          <w:sz w:val="28"/>
          <w:szCs w:val="28"/>
        </w:rPr>
      </w:pPr>
      <w:r w:rsidRPr="00C44093">
        <w:rPr>
          <w:b/>
          <w:sz w:val="28"/>
          <w:szCs w:val="28"/>
        </w:rPr>
        <w:tab/>
        <w:t xml:space="preserve">        4.4.</w:t>
      </w:r>
      <w:r w:rsidRPr="00C44093">
        <w:rPr>
          <w:sz w:val="28"/>
          <w:szCs w:val="28"/>
        </w:rPr>
        <w:t xml:space="preserve"> Секретар громадських слухань веде, підписує та передає раді протокол громадських слухань у порядку, передбаченому цим Положенням.</w:t>
      </w:r>
    </w:p>
    <w:p w:rsidR="00FB5558" w:rsidRPr="00C44093" w:rsidRDefault="00FB5558" w:rsidP="00FB5558">
      <w:pPr>
        <w:tabs>
          <w:tab w:val="left" w:pos="360"/>
          <w:tab w:val="left" w:pos="851"/>
          <w:tab w:val="left" w:pos="1080"/>
        </w:tabs>
        <w:jc w:val="both"/>
        <w:rPr>
          <w:sz w:val="28"/>
          <w:szCs w:val="28"/>
        </w:rPr>
      </w:pPr>
      <w:r w:rsidRPr="00C44093">
        <w:rPr>
          <w:b/>
          <w:sz w:val="28"/>
          <w:szCs w:val="28"/>
        </w:rPr>
        <w:tab/>
      </w:r>
      <w:r w:rsidRPr="00C44093">
        <w:rPr>
          <w:b/>
          <w:sz w:val="28"/>
          <w:szCs w:val="28"/>
        </w:rPr>
        <w:tab/>
      </w:r>
      <w:r w:rsidR="00B52E33">
        <w:rPr>
          <w:b/>
          <w:sz w:val="28"/>
          <w:szCs w:val="28"/>
        </w:rPr>
        <w:t xml:space="preserve"> </w:t>
      </w:r>
      <w:r w:rsidRPr="00C44093">
        <w:rPr>
          <w:b/>
          <w:sz w:val="28"/>
          <w:szCs w:val="28"/>
        </w:rPr>
        <w:t>4.5.</w:t>
      </w:r>
      <w:r w:rsidRPr="00C44093">
        <w:rPr>
          <w:sz w:val="28"/>
          <w:szCs w:val="28"/>
        </w:rPr>
        <w:t xml:space="preserve"> </w:t>
      </w:r>
      <w:r w:rsidRPr="00C44093">
        <w:rPr>
          <w:rFonts w:eastAsia="Ubuntu"/>
          <w:kern w:val="1"/>
          <w:sz w:val="28"/>
          <w:szCs w:val="28"/>
        </w:rPr>
        <w:t>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 здійснює контроль за використанням мандатів для голосування.</w:t>
      </w:r>
    </w:p>
    <w:p w:rsidR="00B74B79" w:rsidRDefault="00B74B79" w:rsidP="00FB5558">
      <w:pPr>
        <w:pStyle w:val="1"/>
        <w:tabs>
          <w:tab w:val="left" w:pos="360"/>
          <w:tab w:val="left" w:pos="900"/>
          <w:tab w:val="left" w:pos="1080"/>
        </w:tabs>
        <w:jc w:val="center"/>
        <w:rPr>
          <w:b/>
          <w:bCs/>
          <w:sz w:val="28"/>
          <w:szCs w:val="28"/>
        </w:rPr>
      </w:pPr>
    </w:p>
    <w:p w:rsidR="00FB5558" w:rsidRPr="00C44093" w:rsidRDefault="00FB5558" w:rsidP="00FB5558">
      <w:pPr>
        <w:pStyle w:val="1"/>
        <w:tabs>
          <w:tab w:val="left" w:pos="360"/>
          <w:tab w:val="left" w:pos="900"/>
          <w:tab w:val="left" w:pos="1080"/>
        </w:tabs>
        <w:jc w:val="center"/>
        <w:rPr>
          <w:sz w:val="28"/>
          <w:szCs w:val="28"/>
        </w:rPr>
      </w:pPr>
      <w:r w:rsidRPr="00C44093">
        <w:rPr>
          <w:b/>
          <w:bCs/>
          <w:sz w:val="28"/>
          <w:szCs w:val="28"/>
        </w:rPr>
        <w:t>Глава 5. Порядок денний та регламент громадських слухань</w:t>
      </w:r>
    </w:p>
    <w:p w:rsidR="00FB5558" w:rsidRPr="00C44093" w:rsidRDefault="00FB5558" w:rsidP="00FB5558">
      <w:pPr>
        <w:pStyle w:val="1"/>
        <w:tabs>
          <w:tab w:val="left" w:pos="360"/>
          <w:tab w:val="left" w:pos="851"/>
          <w:tab w:val="left" w:pos="1080"/>
        </w:tabs>
        <w:jc w:val="both"/>
        <w:rPr>
          <w:sz w:val="28"/>
          <w:szCs w:val="28"/>
        </w:rPr>
      </w:pPr>
      <w:r w:rsidRPr="00C44093">
        <w:rPr>
          <w:b/>
          <w:sz w:val="28"/>
          <w:szCs w:val="28"/>
        </w:rPr>
        <w:tab/>
        <w:t xml:space="preserve">        5.1</w:t>
      </w:r>
      <w:r w:rsidRPr="00C44093">
        <w:rPr>
          <w:sz w:val="28"/>
          <w:szCs w:val="28"/>
        </w:rPr>
        <w:t>. Громадські слухання проводяться у вигляді зустрічі</w:t>
      </w:r>
      <w:r w:rsidR="00864854">
        <w:rPr>
          <w:sz w:val="28"/>
          <w:szCs w:val="28"/>
        </w:rPr>
        <w:t xml:space="preserve"> жителів </w:t>
      </w:r>
      <w:r w:rsidRPr="00C44093">
        <w:rPr>
          <w:sz w:val="28"/>
          <w:szCs w:val="28"/>
        </w:rPr>
        <w:t xml:space="preserve">громади з депутатами </w:t>
      </w:r>
      <w:r w:rsidR="005C65A8" w:rsidRPr="00C44093">
        <w:rPr>
          <w:sz w:val="28"/>
          <w:szCs w:val="28"/>
        </w:rPr>
        <w:t xml:space="preserve">міської </w:t>
      </w:r>
      <w:r w:rsidRPr="00C44093">
        <w:rPr>
          <w:sz w:val="28"/>
          <w:szCs w:val="28"/>
        </w:rPr>
        <w:t xml:space="preserve">ради, посадовими особами місцевого самоврядування, надавачами послуг. Учасники громадських слухань можуть їх заслуховувати, порушувати питання та вносити пропозиції. </w:t>
      </w:r>
    </w:p>
    <w:p w:rsidR="00FB5558" w:rsidRPr="00C44093" w:rsidRDefault="00FB5558" w:rsidP="00FB5558">
      <w:pPr>
        <w:pStyle w:val="1"/>
        <w:tabs>
          <w:tab w:val="left" w:pos="360"/>
          <w:tab w:val="left" w:pos="900"/>
          <w:tab w:val="left" w:pos="1080"/>
        </w:tabs>
        <w:jc w:val="both"/>
        <w:rPr>
          <w:sz w:val="28"/>
          <w:szCs w:val="28"/>
        </w:rPr>
      </w:pPr>
      <w:r w:rsidRPr="00C44093">
        <w:rPr>
          <w:b/>
          <w:sz w:val="28"/>
          <w:szCs w:val="28"/>
        </w:rPr>
        <w:tab/>
        <w:t xml:space="preserve">        5.2.</w:t>
      </w:r>
      <w:r w:rsidRPr="00C44093">
        <w:rPr>
          <w:sz w:val="28"/>
          <w:szCs w:val="28"/>
        </w:rPr>
        <w:t xml:space="preserve"> Кожен учасник</w:t>
      </w:r>
      <w:r w:rsidR="001A1ECC">
        <w:rPr>
          <w:sz w:val="28"/>
          <w:szCs w:val="28"/>
        </w:rPr>
        <w:t>/</w:t>
      </w:r>
      <w:r w:rsidR="001A1ECC" w:rsidRPr="001A1ECC">
        <w:rPr>
          <w:color w:val="7030A0"/>
          <w:sz w:val="28"/>
          <w:szCs w:val="28"/>
        </w:rPr>
        <w:t>ця</w:t>
      </w:r>
      <w:r w:rsidRPr="00C44093">
        <w:rPr>
          <w:sz w:val="28"/>
          <w:szCs w:val="28"/>
        </w:rPr>
        <w:t xml:space="preserve"> громадських слухань має право подати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w:t>
      </w:r>
    </w:p>
    <w:p w:rsidR="00FB5558" w:rsidRPr="00C44093" w:rsidRDefault="00FB5558" w:rsidP="00FB5558">
      <w:pPr>
        <w:pStyle w:val="1"/>
        <w:tabs>
          <w:tab w:val="left" w:pos="360"/>
          <w:tab w:val="left" w:pos="900"/>
          <w:tab w:val="left" w:pos="1080"/>
        </w:tabs>
        <w:jc w:val="both"/>
        <w:rPr>
          <w:sz w:val="28"/>
          <w:szCs w:val="28"/>
        </w:rPr>
      </w:pPr>
      <w:r w:rsidRPr="00C44093">
        <w:rPr>
          <w:b/>
          <w:sz w:val="28"/>
          <w:szCs w:val="28"/>
        </w:rPr>
        <w:tab/>
        <w:t xml:space="preserve">       5.3.</w:t>
      </w:r>
      <w:r w:rsidRPr="00C44093">
        <w:rPr>
          <w:sz w:val="28"/>
          <w:szCs w:val="28"/>
        </w:rPr>
        <w:t xml:space="preserve"> На початку громадських слухань шляхом голосування затверджуються порядок денний та регламент проведення громадських слухань.</w:t>
      </w:r>
    </w:p>
    <w:p w:rsidR="00FB5558" w:rsidRPr="00C44093" w:rsidRDefault="00FB5558" w:rsidP="00FB5558">
      <w:pPr>
        <w:pStyle w:val="1"/>
        <w:tabs>
          <w:tab w:val="left" w:pos="360"/>
          <w:tab w:val="left" w:pos="900"/>
          <w:tab w:val="left" w:pos="1080"/>
        </w:tabs>
        <w:jc w:val="both"/>
        <w:rPr>
          <w:sz w:val="28"/>
          <w:szCs w:val="28"/>
        </w:rPr>
      </w:pPr>
      <w:r w:rsidRPr="00C44093">
        <w:rPr>
          <w:b/>
          <w:sz w:val="28"/>
          <w:szCs w:val="28"/>
        </w:rPr>
        <w:tab/>
        <w:t xml:space="preserve">       5.4.</w:t>
      </w:r>
      <w:r w:rsidRPr="00C44093">
        <w:rPr>
          <w:sz w:val="28"/>
          <w:szCs w:val="28"/>
        </w:rPr>
        <w:t xml:space="preserve"> Регламентом визначається час, відведений для звітів, доповідей (співдоповідей), виступів, запитань і відповідей тощо. Регламент слухань має обов’язково передбачати:</w:t>
      </w:r>
    </w:p>
    <w:p w:rsidR="00FB5558" w:rsidRPr="00C44093" w:rsidRDefault="00FB5558" w:rsidP="00FB5558">
      <w:pPr>
        <w:pStyle w:val="1"/>
        <w:tabs>
          <w:tab w:val="left" w:pos="284"/>
          <w:tab w:val="left" w:pos="900"/>
          <w:tab w:val="left" w:pos="1080"/>
        </w:tabs>
        <w:ind w:left="12"/>
        <w:jc w:val="both"/>
        <w:rPr>
          <w:sz w:val="28"/>
          <w:szCs w:val="28"/>
        </w:rPr>
      </w:pPr>
      <w:r w:rsidRPr="00C44093">
        <w:rPr>
          <w:b/>
          <w:sz w:val="28"/>
          <w:szCs w:val="28"/>
        </w:rPr>
        <w:tab/>
        <w:t xml:space="preserve">        5.4.1</w:t>
      </w:r>
      <w:r w:rsidRPr="00C44093">
        <w:rPr>
          <w:sz w:val="28"/>
          <w:szCs w:val="28"/>
        </w:rPr>
        <w:t>. Доповіді представника ініціатора</w:t>
      </w:r>
      <w:r w:rsidR="001A1ECC">
        <w:rPr>
          <w:sz w:val="28"/>
          <w:szCs w:val="28"/>
        </w:rPr>
        <w:t>/</w:t>
      </w:r>
      <w:proofErr w:type="spellStart"/>
      <w:r w:rsidR="001A1ECC" w:rsidRPr="001A1ECC">
        <w:rPr>
          <w:color w:val="7030A0"/>
          <w:sz w:val="28"/>
          <w:szCs w:val="28"/>
        </w:rPr>
        <w:t>ки</w:t>
      </w:r>
      <w:proofErr w:type="spellEnd"/>
      <w:r w:rsidRPr="00C44093">
        <w:rPr>
          <w:sz w:val="28"/>
          <w:szCs w:val="28"/>
        </w:rPr>
        <w:t xml:space="preserve"> громадських слухань, запрошених для цього депутатів чи посадових осіб органів місцевого самоврядування, представників комунальних підприємств, установ, організацій, діяльність яких стосується предмета громадських слухань. </w:t>
      </w:r>
    </w:p>
    <w:p w:rsidR="00FB5558" w:rsidRPr="00C44093" w:rsidRDefault="00FB5558" w:rsidP="00FB5558">
      <w:pPr>
        <w:pStyle w:val="1"/>
        <w:tabs>
          <w:tab w:val="left" w:pos="284"/>
          <w:tab w:val="left" w:pos="851"/>
          <w:tab w:val="left" w:pos="1080"/>
        </w:tabs>
        <w:ind w:left="12"/>
        <w:jc w:val="both"/>
        <w:rPr>
          <w:sz w:val="28"/>
          <w:szCs w:val="28"/>
        </w:rPr>
      </w:pPr>
      <w:r w:rsidRPr="00C44093">
        <w:rPr>
          <w:sz w:val="28"/>
          <w:szCs w:val="28"/>
        </w:rPr>
        <w:t xml:space="preserve">           </w:t>
      </w:r>
      <w:r w:rsidR="00C44093">
        <w:rPr>
          <w:sz w:val="28"/>
          <w:szCs w:val="28"/>
        </w:rPr>
        <w:t xml:space="preserve"> </w:t>
      </w:r>
      <w:r w:rsidRPr="00C44093">
        <w:rPr>
          <w:b/>
          <w:sz w:val="28"/>
          <w:szCs w:val="28"/>
        </w:rPr>
        <w:t>5.4.2</w:t>
      </w:r>
      <w:r w:rsidRPr="00C44093">
        <w:rPr>
          <w:sz w:val="28"/>
          <w:szCs w:val="28"/>
        </w:rPr>
        <w:t xml:space="preserve">. Виступи представників організаційного комітету та експертних груп (якщо вони створені), залучених фахівців; </w:t>
      </w:r>
    </w:p>
    <w:p w:rsidR="00FB5558" w:rsidRPr="00C44093" w:rsidRDefault="00C44093" w:rsidP="00FB5558">
      <w:pPr>
        <w:pStyle w:val="1"/>
        <w:tabs>
          <w:tab w:val="left" w:pos="284"/>
          <w:tab w:val="left" w:pos="851"/>
          <w:tab w:val="left" w:pos="1080"/>
        </w:tabs>
        <w:ind w:left="12"/>
        <w:jc w:val="both"/>
        <w:rPr>
          <w:sz w:val="28"/>
          <w:szCs w:val="28"/>
        </w:rPr>
      </w:pPr>
      <w:r>
        <w:rPr>
          <w:b/>
          <w:sz w:val="28"/>
          <w:szCs w:val="28"/>
        </w:rPr>
        <w:tab/>
        <w:t xml:space="preserve">        </w:t>
      </w:r>
      <w:r w:rsidR="00FB5558" w:rsidRPr="00C44093">
        <w:rPr>
          <w:b/>
          <w:sz w:val="28"/>
          <w:szCs w:val="28"/>
        </w:rPr>
        <w:t>5.4.3</w:t>
      </w:r>
      <w:r w:rsidR="00FB5558" w:rsidRPr="00C44093">
        <w:rPr>
          <w:sz w:val="28"/>
          <w:szCs w:val="28"/>
        </w:rPr>
        <w:t>. Час для запитань, виступів учасників громадських слухань і для прийняття рішення громадських слухань.</w:t>
      </w:r>
    </w:p>
    <w:p w:rsidR="00FB5558" w:rsidRPr="00C44093" w:rsidRDefault="00FB5558" w:rsidP="00FB5558">
      <w:pPr>
        <w:pStyle w:val="1"/>
        <w:tabs>
          <w:tab w:val="left" w:pos="360"/>
          <w:tab w:val="left" w:pos="900"/>
          <w:tab w:val="left" w:pos="1080"/>
        </w:tabs>
        <w:ind w:left="12"/>
        <w:jc w:val="both"/>
        <w:rPr>
          <w:sz w:val="28"/>
          <w:szCs w:val="28"/>
        </w:rPr>
      </w:pPr>
      <w:r w:rsidRPr="00C44093">
        <w:rPr>
          <w:b/>
          <w:sz w:val="28"/>
          <w:szCs w:val="28"/>
        </w:rPr>
        <w:tab/>
        <w:t xml:space="preserve">       5.5.</w:t>
      </w:r>
      <w:r w:rsidRPr="00C44093">
        <w:rPr>
          <w:sz w:val="28"/>
          <w:szCs w:val="28"/>
        </w:rPr>
        <w:t xml:space="preserve"> Загальний час проведення громадських слухань встановлюється їх регламентом у кожному конкретному випадку залежно від значущості предмета громадських слухань.</w:t>
      </w:r>
    </w:p>
    <w:p w:rsidR="00FB5558" w:rsidRPr="00C44093" w:rsidRDefault="00FB5558" w:rsidP="00FB5558">
      <w:pPr>
        <w:pStyle w:val="1"/>
        <w:tabs>
          <w:tab w:val="left" w:pos="360"/>
          <w:tab w:val="left" w:pos="851"/>
          <w:tab w:val="left" w:pos="1080"/>
        </w:tabs>
        <w:jc w:val="both"/>
        <w:rPr>
          <w:sz w:val="28"/>
          <w:szCs w:val="28"/>
        </w:rPr>
      </w:pPr>
      <w:r w:rsidRPr="00C44093">
        <w:rPr>
          <w:b/>
          <w:sz w:val="28"/>
          <w:szCs w:val="28"/>
        </w:rPr>
        <w:lastRenderedPageBreak/>
        <w:tab/>
        <w:t xml:space="preserve">       5.6.</w:t>
      </w:r>
      <w:r w:rsidRPr="00C44093">
        <w:rPr>
          <w:sz w:val="28"/>
          <w:szCs w:val="28"/>
        </w:rPr>
        <w:t xml:space="preserve"> Не допускаються </w:t>
      </w:r>
      <w:r w:rsidR="009121BB" w:rsidRPr="00C44093">
        <w:rPr>
          <w:sz w:val="28"/>
          <w:szCs w:val="28"/>
        </w:rPr>
        <w:t xml:space="preserve">на громадських слуханнях </w:t>
      </w:r>
      <w:r w:rsidRPr="00C44093">
        <w:rPr>
          <w:sz w:val="28"/>
          <w:szCs w:val="28"/>
        </w:rPr>
        <w:t xml:space="preserve">розгляд та прийняття рішень з питань, які не було внесено до порядку денного і про які не було повідомлено учасників громадських слухань за </w:t>
      </w:r>
      <w:r w:rsidR="009121BB">
        <w:rPr>
          <w:sz w:val="28"/>
          <w:szCs w:val="28"/>
        </w:rPr>
        <w:t>7</w:t>
      </w:r>
      <w:r w:rsidRPr="00C44093">
        <w:rPr>
          <w:sz w:val="28"/>
          <w:szCs w:val="28"/>
        </w:rPr>
        <w:t xml:space="preserve"> днів до їх проведення.</w:t>
      </w:r>
    </w:p>
    <w:p w:rsidR="00FB5558" w:rsidRPr="00B74B79" w:rsidRDefault="00FB5558" w:rsidP="00FB5558">
      <w:pPr>
        <w:pStyle w:val="1"/>
        <w:tabs>
          <w:tab w:val="left" w:pos="360"/>
          <w:tab w:val="left" w:pos="900"/>
          <w:tab w:val="left" w:pos="1080"/>
        </w:tabs>
        <w:ind w:firstLine="290"/>
        <w:jc w:val="both"/>
        <w:rPr>
          <w:sz w:val="16"/>
          <w:szCs w:val="16"/>
        </w:rPr>
      </w:pPr>
    </w:p>
    <w:p w:rsidR="00B52E33" w:rsidRDefault="00B52E33" w:rsidP="00FB5558">
      <w:pPr>
        <w:pStyle w:val="1"/>
        <w:tabs>
          <w:tab w:val="left" w:pos="360"/>
          <w:tab w:val="left" w:pos="900"/>
          <w:tab w:val="left" w:pos="1080"/>
        </w:tabs>
        <w:jc w:val="center"/>
        <w:rPr>
          <w:b/>
          <w:bCs/>
          <w:sz w:val="28"/>
          <w:szCs w:val="28"/>
        </w:rPr>
      </w:pPr>
    </w:p>
    <w:p w:rsidR="00B52E33" w:rsidRDefault="00B52E33" w:rsidP="00FB5558">
      <w:pPr>
        <w:pStyle w:val="1"/>
        <w:tabs>
          <w:tab w:val="left" w:pos="360"/>
          <w:tab w:val="left" w:pos="900"/>
          <w:tab w:val="left" w:pos="1080"/>
        </w:tabs>
        <w:jc w:val="center"/>
        <w:rPr>
          <w:b/>
          <w:bCs/>
          <w:sz w:val="28"/>
          <w:szCs w:val="28"/>
        </w:rPr>
      </w:pPr>
    </w:p>
    <w:p w:rsidR="00FB5558" w:rsidRPr="00C44093" w:rsidRDefault="00FB5558" w:rsidP="00FB5558">
      <w:pPr>
        <w:pStyle w:val="1"/>
        <w:tabs>
          <w:tab w:val="left" w:pos="360"/>
          <w:tab w:val="left" w:pos="900"/>
          <w:tab w:val="left" w:pos="1080"/>
        </w:tabs>
        <w:jc w:val="center"/>
        <w:rPr>
          <w:sz w:val="28"/>
          <w:szCs w:val="28"/>
        </w:rPr>
      </w:pPr>
      <w:r w:rsidRPr="00C44093">
        <w:rPr>
          <w:b/>
          <w:bCs/>
          <w:sz w:val="28"/>
          <w:szCs w:val="28"/>
        </w:rPr>
        <w:t xml:space="preserve"> Глава 6. Порядок проведення громадських слухань</w:t>
      </w:r>
    </w:p>
    <w:p w:rsidR="00FB5558" w:rsidRPr="00C44093" w:rsidRDefault="00FB5558" w:rsidP="00FB5558">
      <w:pPr>
        <w:tabs>
          <w:tab w:val="left" w:pos="360"/>
          <w:tab w:val="left" w:pos="900"/>
          <w:tab w:val="left" w:pos="1080"/>
        </w:tabs>
        <w:jc w:val="both"/>
        <w:rPr>
          <w:sz w:val="28"/>
          <w:szCs w:val="28"/>
        </w:rPr>
      </w:pPr>
      <w:r w:rsidRPr="00C44093">
        <w:rPr>
          <w:b/>
          <w:sz w:val="28"/>
          <w:szCs w:val="28"/>
        </w:rPr>
        <w:tab/>
        <w:t xml:space="preserve">        6.1</w:t>
      </w:r>
      <w:r w:rsidRPr="00C44093">
        <w:rPr>
          <w:sz w:val="28"/>
          <w:szCs w:val="28"/>
        </w:rPr>
        <w:t xml:space="preserve">.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припинятися чи скасовуватися інакше, ніж у порядку, визначеному цим Положенням та регламентом слухань. </w:t>
      </w:r>
    </w:p>
    <w:p w:rsidR="00FB5558" w:rsidRPr="00C44093" w:rsidRDefault="00FB5558" w:rsidP="00FB5558">
      <w:pPr>
        <w:pStyle w:val="1"/>
        <w:tabs>
          <w:tab w:val="left" w:pos="360"/>
          <w:tab w:val="left" w:pos="900"/>
          <w:tab w:val="left" w:pos="1080"/>
        </w:tabs>
        <w:jc w:val="both"/>
        <w:rPr>
          <w:sz w:val="28"/>
          <w:szCs w:val="28"/>
        </w:rPr>
      </w:pPr>
      <w:r w:rsidRPr="00C44093">
        <w:rPr>
          <w:sz w:val="28"/>
          <w:szCs w:val="28"/>
        </w:rPr>
        <w:tab/>
        <w:t xml:space="preserve">        </w:t>
      </w:r>
      <w:r w:rsidRPr="00C44093">
        <w:rPr>
          <w:b/>
          <w:sz w:val="28"/>
          <w:szCs w:val="28"/>
        </w:rPr>
        <w:t>6.2</w:t>
      </w:r>
      <w:r w:rsidRPr="00C44093">
        <w:rPr>
          <w:sz w:val="28"/>
          <w:szCs w:val="28"/>
        </w:rPr>
        <w:t>. Головуючий може перервати виступаючого, якщо його виступ не стосується предмета слухань, перевищує встановлений регламент, використовується для політичної агітації, закликає до дискримінації чи ворожнечі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чи інших форм нетерпимості або в інший спосіб порушує вимоги законів України.</w:t>
      </w:r>
    </w:p>
    <w:p w:rsidR="00FB5558" w:rsidRPr="00C44093" w:rsidRDefault="00FB5558" w:rsidP="00B52E33">
      <w:pPr>
        <w:pStyle w:val="1"/>
        <w:tabs>
          <w:tab w:val="left" w:pos="360"/>
          <w:tab w:val="left" w:pos="900"/>
          <w:tab w:val="left" w:pos="1080"/>
        </w:tabs>
        <w:jc w:val="both"/>
        <w:rPr>
          <w:sz w:val="28"/>
          <w:szCs w:val="28"/>
        </w:rPr>
      </w:pPr>
      <w:r w:rsidRPr="00C44093">
        <w:rPr>
          <w:sz w:val="28"/>
          <w:szCs w:val="28"/>
        </w:rPr>
        <w:tab/>
        <w:t xml:space="preserve">       </w:t>
      </w:r>
      <w:r w:rsidR="00B52E33">
        <w:rPr>
          <w:sz w:val="28"/>
          <w:szCs w:val="28"/>
        </w:rPr>
        <w:t xml:space="preserve">  </w:t>
      </w:r>
      <w:r w:rsidRPr="00C44093">
        <w:rPr>
          <w:b/>
          <w:sz w:val="28"/>
          <w:szCs w:val="28"/>
        </w:rPr>
        <w:t>6.3</w:t>
      </w:r>
      <w:r w:rsidRPr="00C44093">
        <w:rPr>
          <w:sz w:val="28"/>
          <w:szCs w:val="28"/>
        </w:rPr>
        <w:t>. 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обговоренню винесених на розгляд питань.</w:t>
      </w:r>
    </w:p>
    <w:p w:rsidR="00FB5558" w:rsidRPr="00C44093" w:rsidRDefault="00FB5558" w:rsidP="00FB5558">
      <w:pPr>
        <w:pStyle w:val="1"/>
        <w:tabs>
          <w:tab w:val="left" w:pos="360"/>
          <w:tab w:val="left" w:pos="1080"/>
        </w:tabs>
        <w:jc w:val="both"/>
        <w:rPr>
          <w:sz w:val="28"/>
          <w:szCs w:val="28"/>
        </w:rPr>
      </w:pPr>
      <w:r w:rsidRPr="00C44093">
        <w:rPr>
          <w:b/>
          <w:sz w:val="28"/>
          <w:szCs w:val="28"/>
        </w:rPr>
        <w:tab/>
        <w:t xml:space="preserve">      </w:t>
      </w:r>
      <w:r w:rsidR="00B52E33">
        <w:rPr>
          <w:b/>
          <w:sz w:val="28"/>
          <w:szCs w:val="28"/>
        </w:rPr>
        <w:t xml:space="preserve">  </w:t>
      </w:r>
      <w:r w:rsidRPr="00C44093">
        <w:rPr>
          <w:b/>
          <w:sz w:val="28"/>
          <w:szCs w:val="28"/>
        </w:rPr>
        <w:t xml:space="preserve"> 6.4</w:t>
      </w:r>
      <w:r w:rsidRPr="00C44093">
        <w:rPr>
          <w:sz w:val="28"/>
          <w:szCs w:val="28"/>
        </w:rPr>
        <w:t xml:space="preserve">. У випадку порушення вимог цього Положення чи інших нормативно-правових актів більшістю голосів учасників громадських слухань може бути прийняте рішення про видалення порушника чи порушників з місця, де проводяться громадські слухання. При невиконанні рішення громадських слухань про видалення порушників до них можуть бути застосовані примусові заходи відповідно до чинного законодавства у зв’язку з порушенням порядку в громадському місці. </w:t>
      </w:r>
    </w:p>
    <w:p w:rsidR="00FB5558" w:rsidRPr="00C44093" w:rsidRDefault="00FB5558" w:rsidP="00B52E33">
      <w:pPr>
        <w:pStyle w:val="1"/>
        <w:tabs>
          <w:tab w:val="left" w:pos="360"/>
          <w:tab w:val="left" w:pos="1080"/>
        </w:tabs>
        <w:jc w:val="both"/>
        <w:rPr>
          <w:sz w:val="28"/>
          <w:szCs w:val="28"/>
        </w:rPr>
      </w:pPr>
      <w:r w:rsidRPr="00C44093">
        <w:rPr>
          <w:b/>
          <w:sz w:val="28"/>
          <w:szCs w:val="28"/>
        </w:rPr>
        <w:t xml:space="preserve">         </w:t>
      </w:r>
      <w:r w:rsidR="00B52E33">
        <w:rPr>
          <w:b/>
          <w:sz w:val="28"/>
          <w:szCs w:val="28"/>
        </w:rPr>
        <w:t xml:space="preserve">  </w:t>
      </w:r>
      <w:r w:rsidRPr="00C44093">
        <w:rPr>
          <w:b/>
          <w:sz w:val="28"/>
          <w:szCs w:val="28"/>
        </w:rPr>
        <w:t xml:space="preserve">   6.5.</w:t>
      </w:r>
      <w:r w:rsidRPr="00C44093">
        <w:rPr>
          <w:sz w:val="28"/>
          <w:szCs w:val="28"/>
        </w:rPr>
        <w:t xml:space="preserve"> Охорону й порядок під час проведення громадських слухань забезпечують правоохоронні органи  та/або добровільні громадські формування з охорони громадського порядку та Державного кордону України.</w:t>
      </w:r>
    </w:p>
    <w:p w:rsidR="00FB5558" w:rsidRPr="00B74B79" w:rsidRDefault="00FB5558" w:rsidP="00FB5558">
      <w:pPr>
        <w:pStyle w:val="1"/>
        <w:tabs>
          <w:tab w:val="left" w:pos="360"/>
          <w:tab w:val="left" w:pos="900"/>
          <w:tab w:val="left" w:pos="1080"/>
        </w:tabs>
        <w:jc w:val="center"/>
        <w:rPr>
          <w:sz w:val="16"/>
          <w:szCs w:val="16"/>
        </w:rPr>
      </w:pPr>
    </w:p>
    <w:p w:rsidR="00FB5558" w:rsidRPr="00C44093" w:rsidRDefault="00FB5558" w:rsidP="00FB5558">
      <w:pPr>
        <w:pStyle w:val="1"/>
        <w:tabs>
          <w:tab w:val="left" w:pos="360"/>
          <w:tab w:val="left" w:pos="900"/>
          <w:tab w:val="left" w:pos="1080"/>
        </w:tabs>
        <w:jc w:val="center"/>
        <w:rPr>
          <w:sz w:val="28"/>
          <w:szCs w:val="28"/>
        </w:rPr>
      </w:pPr>
      <w:r w:rsidRPr="00C44093">
        <w:rPr>
          <w:b/>
          <w:bCs/>
          <w:sz w:val="28"/>
          <w:szCs w:val="28"/>
        </w:rPr>
        <w:t xml:space="preserve"> </w:t>
      </w:r>
      <w:r w:rsidRPr="00C44093">
        <w:rPr>
          <w:b/>
          <w:bCs/>
          <w:sz w:val="28"/>
          <w:szCs w:val="28"/>
          <w:lang w:val="ru-RU"/>
        </w:rPr>
        <w:t>Глава 7</w:t>
      </w:r>
      <w:r w:rsidRPr="00C44093">
        <w:rPr>
          <w:b/>
          <w:bCs/>
          <w:sz w:val="28"/>
          <w:szCs w:val="28"/>
        </w:rPr>
        <w:t>. Висвітлення перебігу громадських слухань</w:t>
      </w:r>
    </w:p>
    <w:p w:rsidR="00FB5558" w:rsidRPr="00C44093" w:rsidRDefault="00FB5558" w:rsidP="00FB5558">
      <w:pPr>
        <w:tabs>
          <w:tab w:val="left" w:pos="360"/>
          <w:tab w:val="left" w:pos="900"/>
          <w:tab w:val="left" w:pos="1080"/>
        </w:tabs>
        <w:jc w:val="both"/>
        <w:rPr>
          <w:sz w:val="28"/>
          <w:szCs w:val="28"/>
        </w:rPr>
      </w:pPr>
      <w:r w:rsidRPr="00C44093">
        <w:rPr>
          <w:b/>
          <w:sz w:val="28"/>
          <w:szCs w:val="28"/>
          <w:lang w:val="ru-RU"/>
        </w:rPr>
        <w:tab/>
        <w:t xml:space="preserve">       7.</w:t>
      </w:r>
      <w:r w:rsidRPr="00C44093">
        <w:rPr>
          <w:b/>
          <w:sz w:val="28"/>
          <w:szCs w:val="28"/>
        </w:rPr>
        <w:t>1</w:t>
      </w:r>
      <w:r w:rsidRPr="00C44093">
        <w:rPr>
          <w:sz w:val="28"/>
          <w:szCs w:val="28"/>
        </w:rPr>
        <w:t>. Громадські слухання відбуваються у відкритому режимі, проводяться їх веб</w:t>
      </w:r>
      <w:r w:rsidR="009121BB">
        <w:rPr>
          <w:sz w:val="28"/>
          <w:szCs w:val="28"/>
        </w:rPr>
        <w:t xml:space="preserve">-трансляція та відео- або </w:t>
      </w:r>
      <w:proofErr w:type="spellStart"/>
      <w:r w:rsidR="009121BB">
        <w:rPr>
          <w:sz w:val="28"/>
          <w:szCs w:val="28"/>
        </w:rPr>
        <w:t>аудіо</w:t>
      </w:r>
      <w:r w:rsidRPr="00C44093">
        <w:rPr>
          <w:sz w:val="28"/>
          <w:szCs w:val="28"/>
        </w:rPr>
        <w:t>запис</w:t>
      </w:r>
      <w:proofErr w:type="spellEnd"/>
      <w:r w:rsidRPr="00C44093">
        <w:rPr>
          <w:sz w:val="28"/>
          <w:szCs w:val="28"/>
        </w:rPr>
        <w:t xml:space="preserve"> (за можливості). Протокол громадських слухань розміщується на </w:t>
      </w:r>
      <w:r w:rsidR="002B1570">
        <w:rPr>
          <w:sz w:val="28"/>
          <w:szCs w:val="28"/>
        </w:rPr>
        <w:t xml:space="preserve">офіційному  веб-порталі </w:t>
      </w:r>
      <w:r w:rsidR="00726071">
        <w:rPr>
          <w:sz w:val="28"/>
          <w:szCs w:val="28"/>
        </w:rPr>
        <w:t>Сіверської</w:t>
      </w:r>
      <w:r w:rsidRPr="00C44093">
        <w:rPr>
          <w:sz w:val="28"/>
          <w:szCs w:val="28"/>
        </w:rPr>
        <w:t xml:space="preserve"> міської ради </w:t>
      </w:r>
      <w:r w:rsidR="00311EFF">
        <w:rPr>
          <w:sz w:val="28"/>
          <w:szCs w:val="28"/>
        </w:rPr>
        <w:t xml:space="preserve">в мережі Інтернет </w:t>
      </w:r>
      <w:r w:rsidRPr="00C44093">
        <w:rPr>
          <w:sz w:val="28"/>
          <w:szCs w:val="28"/>
        </w:rPr>
        <w:t>у спеціальному розділі "</w:t>
      </w:r>
      <w:r w:rsidR="000E267F">
        <w:rPr>
          <w:sz w:val="28"/>
          <w:szCs w:val="28"/>
        </w:rPr>
        <w:t>Громад</w:t>
      </w:r>
      <w:r w:rsidR="00726071">
        <w:rPr>
          <w:sz w:val="28"/>
          <w:szCs w:val="28"/>
        </w:rPr>
        <w:t>ськості» (підрозділ «Громадські слухання»</w:t>
      </w:r>
      <w:r w:rsidRPr="00C44093">
        <w:rPr>
          <w:sz w:val="28"/>
          <w:szCs w:val="28"/>
        </w:rPr>
        <w:t>)  впродовж 5 робочих днів після громадсь</w:t>
      </w:r>
      <w:r w:rsidR="009121BB">
        <w:rPr>
          <w:sz w:val="28"/>
          <w:szCs w:val="28"/>
        </w:rPr>
        <w:t>ких слухань і має бути доступним</w:t>
      </w:r>
      <w:r w:rsidRPr="00C44093">
        <w:rPr>
          <w:sz w:val="28"/>
          <w:szCs w:val="28"/>
        </w:rPr>
        <w:t xml:space="preserve"> для ознайомлення.</w:t>
      </w:r>
    </w:p>
    <w:p w:rsidR="00FB5558" w:rsidRPr="00C44093" w:rsidRDefault="00FB5558" w:rsidP="00FB5558">
      <w:pPr>
        <w:tabs>
          <w:tab w:val="left" w:pos="360"/>
          <w:tab w:val="left" w:pos="900"/>
          <w:tab w:val="left" w:pos="1080"/>
        </w:tabs>
        <w:jc w:val="both"/>
        <w:rPr>
          <w:sz w:val="28"/>
          <w:szCs w:val="28"/>
        </w:rPr>
      </w:pPr>
      <w:r w:rsidRPr="00C44093">
        <w:rPr>
          <w:sz w:val="28"/>
          <w:szCs w:val="28"/>
        </w:rPr>
        <w:tab/>
        <w:t xml:space="preserve">       </w:t>
      </w:r>
      <w:r w:rsidRPr="00C44093">
        <w:rPr>
          <w:b/>
          <w:sz w:val="28"/>
          <w:szCs w:val="28"/>
          <w:lang w:val="ru-RU"/>
        </w:rPr>
        <w:t>7.</w:t>
      </w:r>
      <w:r w:rsidRPr="00C44093">
        <w:rPr>
          <w:b/>
          <w:sz w:val="28"/>
          <w:szCs w:val="28"/>
        </w:rPr>
        <w:t>2.</w:t>
      </w:r>
      <w:r w:rsidRPr="00C44093">
        <w:rPr>
          <w:sz w:val="28"/>
          <w:szCs w:val="28"/>
        </w:rPr>
        <w:t xml:space="preserve"> Кожен учасник</w:t>
      </w:r>
      <w:r w:rsidR="001A1ECC" w:rsidRPr="001A1ECC">
        <w:rPr>
          <w:color w:val="7030A0"/>
          <w:sz w:val="28"/>
          <w:szCs w:val="28"/>
        </w:rPr>
        <w:t>/ця</w:t>
      </w:r>
      <w:r w:rsidRPr="00C44093">
        <w:rPr>
          <w:sz w:val="28"/>
          <w:szCs w:val="28"/>
        </w:rPr>
        <w:t xml:space="preserve"> громадських слухань має право робити аудіо-, відеозапис чи веб-трансляцію громадських слухань. </w:t>
      </w:r>
    </w:p>
    <w:p w:rsidR="00FB5558" w:rsidRPr="00C44093" w:rsidRDefault="00B52E33" w:rsidP="00FB5558">
      <w:pPr>
        <w:tabs>
          <w:tab w:val="left" w:pos="360"/>
          <w:tab w:val="left" w:pos="900"/>
          <w:tab w:val="left" w:pos="1080"/>
        </w:tabs>
        <w:jc w:val="both"/>
        <w:rPr>
          <w:sz w:val="28"/>
          <w:szCs w:val="28"/>
        </w:rPr>
      </w:pPr>
      <w:r>
        <w:rPr>
          <w:b/>
          <w:sz w:val="28"/>
          <w:szCs w:val="28"/>
        </w:rPr>
        <w:t xml:space="preserve">            </w:t>
      </w:r>
      <w:r w:rsidR="00FB5558" w:rsidRPr="00C44093">
        <w:rPr>
          <w:b/>
          <w:sz w:val="28"/>
          <w:szCs w:val="28"/>
        </w:rPr>
        <w:t>7.3.</w:t>
      </w:r>
      <w:r w:rsidR="00FB5558" w:rsidRPr="00C44093">
        <w:rPr>
          <w:sz w:val="28"/>
          <w:szCs w:val="28"/>
        </w:rPr>
        <w:t xml:space="preserve"> Засоби масової інформації мають право вести пряму відео- чи радіотрансляцію. </w:t>
      </w:r>
    </w:p>
    <w:p w:rsidR="002F1C5C" w:rsidRDefault="002F1C5C" w:rsidP="002F1C5C">
      <w:pPr>
        <w:pStyle w:val="1"/>
        <w:tabs>
          <w:tab w:val="left" w:pos="360"/>
          <w:tab w:val="left" w:pos="900"/>
          <w:tab w:val="left" w:pos="1080"/>
        </w:tabs>
        <w:rPr>
          <w:b/>
          <w:bCs/>
          <w:sz w:val="28"/>
          <w:szCs w:val="28"/>
        </w:rPr>
      </w:pPr>
    </w:p>
    <w:p w:rsidR="00FB5558" w:rsidRPr="00C44093" w:rsidRDefault="00FB5558" w:rsidP="002F1C5C">
      <w:pPr>
        <w:pStyle w:val="1"/>
        <w:tabs>
          <w:tab w:val="left" w:pos="360"/>
          <w:tab w:val="left" w:pos="900"/>
          <w:tab w:val="left" w:pos="1080"/>
        </w:tabs>
        <w:jc w:val="center"/>
        <w:rPr>
          <w:sz w:val="28"/>
          <w:szCs w:val="28"/>
        </w:rPr>
      </w:pPr>
      <w:r w:rsidRPr="00C44093">
        <w:rPr>
          <w:b/>
          <w:bCs/>
          <w:sz w:val="28"/>
          <w:szCs w:val="28"/>
        </w:rPr>
        <w:t>Глава 8. Прийняття рішення</w:t>
      </w:r>
    </w:p>
    <w:p w:rsidR="00FB5558" w:rsidRPr="00C44093" w:rsidRDefault="00FB5558" w:rsidP="00FB5558">
      <w:pPr>
        <w:pStyle w:val="1"/>
        <w:tabs>
          <w:tab w:val="left" w:pos="360"/>
          <w:tab w:val="left" w:pos="851"/>
          <w:tab w:val="left" w:pos="1080"/>
        </w:tabs>
        <w:jc w:val="both"/>
        <w:rPr>
          <w:b/>
          <w:sz w:val="28"/>
          <w:szCs w:val="28"/>
        </w:rPr>
      </w:pPr>
      <w:r w:rsidRPr="00C44093">
        <w:rPr>
          <w:sz w:val="28"/>
          <w:szCs w:val="28"/>
        </w:rPr>
        <w:lastRenderedPageBreak/>
        <w:tab/>
      </w:r>
      <w:r w:rsidRPr="00C44093">
        <w:rPr>
          <w:sz w:val="28"/>
          <w:szCs w:val="28"/>
        </w:rPr>
        <w:tab/>
      </w:r>
      <w:r w:rsidRPr="00C44093">
        <w:rPr>
          <w:b/>
          <w:sz w:val="28"/>
          <w:szCs w:val="28"/>
        </w:rPr>
        <w:t>8.1</w:t>
      </w:r>
      <w:r w:rsidRPr="00C44093">
        <w:rPr>
          <w:sz w:val="28"/>
          <w:szCs w:val="28"/>
        </w:rPr>
        <w:t xml:space="preserve">. За результатами обговорення предмета громадських слухань простою більшістю голосів учасників з правом голосу ухвалюється рішення громадських слухань, про що зазначається в протоколі. </w:t>
      </w:r>
    </w:p>
    <w:p w:rsidR="00FB5558" w:rsidRPr="00C44093" w:rsidRDefault="00FB5558" w:rsidP="00FB5558">
      <w:pPr>
        <w:pStyle w:val="1"/>
        <w:tabs>
          <w:tab w:val="left" w:pos="916"/>
        </w:tabs>
        <w:jc w:val="center"/>
        <w:rPr>
          <w:b/>
          <w:sz w:val="28"/>
          <w:szCs w:val="28"/>
        </w:rPr>
      </w:pPr>
    </w:p>
    <w:p w:rsidR="00FB5558" w:rsidRPr="00C44093" w:rsidRDefault="00FB5558" w:rsidP="00FB5558">
      <w:pPr>
        <w:pStyle w:val="1"/>
        <w:tabs>
          <w:tab w:val="left" w:pos="916"/>
        </w:tabs>
        <w:jc w:val="center"/>
        <w:rPr>
          <w:b/>
          <w:sz w:val="28"/>
          <w:szCs w:val="28"/>
        </w:rPr>
      </w:pPr>
      <w:r w:rsidRPr="00C44093">
        <w:rPr>
          <w:b/>
          <w:sz w:val="28"/>
          <w:szCs w:val="28"/>
        </w:rPr>
        <w:t xml:space="preserve">Розділ V. ОФОРМЛЕННЯ ТА ВРАХУВАННЯ </w:t>
      </w:r>
    </w:p>
    <w:p w:rsidR="00FB5558" w:rsidRDefault="00FB5558" w:rsidP="00B74B79">
      <w:pPr>
        <w:pStyle w:val="1"/>
        <w:tabs>
          <w:tab w:val="left" w:pos="916"/>
        </w:tabs>
        <w:jc w:val="center"/>
        <w:rPr>
          <w:b/>
          <w:sz w:val="28"/>
          <w:szCs w:val="28"/>
        </w:rPr>
      </w:pPr>
      <w:r w:rsidRPr="00C44093">
        <w:rPr>
          <w:b/>
          <w:sz w:val="28"/>
          <w:szCs w:val="28"/>
        </w:rPr>
        <w:t>РІШЕННЯ ГРОМАДСЬКИХ СЛУХАНЬ</w:t>
      </w:r>
    </w:p>
    <w:p w:rsidR="00B74B79" w:rsidRPr="00C44093" w:rsidRDefault="00B74B79" w:rsidP="00B74B79">
      <w:pPr>
        <w:pStyle w:val="1"/>
        <w:tabs>
          <w:tab w:val="left" w:pos="916"/>
        </w:tabs>
        <w:jc w:val="center"/>
        <w:rPr>
          <w:b/>
          <w:sz w:val="28"/>
          <w:szCs w:val="28"/>
        </w:rPr>
      </w:pPr>
    </w:p>
    <w:p w:rsidR="00FB5558" w:rsidRPr="00C44093" w:rsidRDefault="00FB5558" w:rsidP="00FB5558">
      <w:pPr>
        <w:pStyle w:val="1"/>
        <w:tabs>
          <w:tab w:val="left" w:pos="916"/>
        </w:tabs>
        <w:jc w:val="center"/>
        <w:rPr>
          <w:sz w:val="28"/>
          <w:szCs w:val="28"/>
        </w:rPr>
      </w:pPr>
      <w:r w:rsidRPr="00C44093">
        <w:rPr>
          <w:b/>
          <w:sz w:val="28"/>
          <w:szCs w:val="28"/>
        </w:rPr>
        <w:t xml:space="preserve"> Глава 1. Протокол громадських слухань</w:t>
      </w:r>
    </w:p>
    <w:p w:rsidR="00FB5558" w:rsidRPr="00C44093" w:rsidRDefault="008C7629" w:rsidP="008C7629">
      <w:pPr>
        <w:pStyle w:val="1"/>
        <w:tabs>
          <w:tab w:val="left" w:pos="0"/>
        </w:tabs>
        <w:jc w:val="both"/>
        <w:rPr>
          <w:sz w:val="28"/>
          <w:szCs w:val="28"/>
        </w:rPr>
      </w:pPr>
      <w:r>
        <w:rPr>
          <w:sz w:val="28"/>
          <w:szCs w:val="28"/>
        </w:rPr>
        <w:tab/>
      </w:r>
      <w:r w:rsidR="00FB5558" w:rsidRPr="00C44093">
        <w:rPr>
          <w:b/>
          <w:sz w:val="28"/>
          <w:szCs w:val="28"/>
        </w:rPr>
        <w:t>1.1.</w:t>
      </w:r>
      <w:r w:rsidR="00FB5558" w:rsidRPr="00C44093">
        <w:rPr>
          <w:sz w:val="28"/>
          <w:szCs w:val="28"/>
        </w:rPr>
        <w:t xml:space="preserve"> У ході громадських слухань складається протокол, який підписується головуючим і секретарем громадських слухань не пізніше трьох днів після їх проведення та негайно передається (надсилається) раді разом із супровідним листом. </w:t>
      </w:r>
    </w:p>
    <w:p w:rsidR="00FB5558" w:rsidRPr="00C44093" w:rsidRDefault="00B52E33" w:rsidP="00B52E33">
      <w:pPr>
        <w:pStyle w:val="1"/>
        <w:tabs>
          <w:tab w:val="left" w:pos="0"/>
          <w:tab w:val="left" w:pos="709"/>
        </w:tabs>
        <w:jc w:val="both"/>
        <w:rPr>
          <w:sz w:val="28"/>
          <w:szCs w:val="28"/>
        </w:rPr>
      </w:pPr>
      <w:r>
        <w:rPr>
          <w:b/>
          <w:sz w:val="28"/>
          <w:szCs w:val="28"/>
        </w:rPr>
        <w:tab/>
      </w:r>
      <w:r w:rsidR="009121BB">
        <w:rPr>
          <w:b/>
          <w:sz w:val="28"/>
          <w:szCs w:val="28"/>
        </w:rPr>
        <w:t>1</w:t>
      </w:r>
      <w:r w:rsidR="00FB5558" w:rsidRPr="00C44093">
        <w:rPr>
          <w:b/>
          <w:sz w:val="28"/>
          <w:szCs w:val="28"/>
        </w:rPr>
        <w:t>.2.</w:t>
      </w:r>
      <w:r w:rsidR="00FB5558" w:rsidRPr="00C44093">
        <w:rPr>
          <w:sz w:val="28"/>
          <w:szCs w:val="28"/>
        </w:rPr>
        <w:t xml:space="preserve"> Протокол має містити:</w:t>
      </w:r>
    </w:p>
    <w:p w:rsidR="00FB5558" w:rsidRPr="00C44093" w:rsidRDefault="00B52E33" w:rsidP="00B52E33">
      <w:pPr>
        <w:pStyle w:val="1"/>
        <w:tabs>
          <w:tab w:val="left" w:pos="709"/>
          <w:tab w:val="left" w:pos="851"/>
        </w:tabs>
        <w:jc w:val="both"/>
        <w:rPr>
          <w:sz w:val="28"/>
          <w:szCs w:val="28"/>
        </w:rPr>
      </w:pPr>
      <w:r>
        <w:rPr>
          <w:b/>
          <w:sz w:val="28"/>
          <w:szCs w:val="28"/>
        </w:rPr>
        <w:tab/>
      </w:r>
      <w:r w:rsidR="009121BB" w:rsidRPr="009121BB">
        <w:rPr>
          <w:b/>
          <w:sz w:val="28"/>
          <w:szCs w:val="28"/>
        </w:rPr>
        <w:t>1.2.1.</w:t>
      </w:r>
      <w:r w:rsidR="009121BB">
        <w:rPr>
          <w:sz w:val="28"/>
          <w:szCs w:val="28"/>
        </w:rPr>
        <w:t xml:space="preserve"> </w:t>
      </w:r>
      <w:r w:rsidR="00FB5558" w:rsidRPr="00C44093">
        <w:rPr>
          <w:sz w:val="28"/>
          <w:szCs w:val="28"/>
        </w:rPr>
        <w:t>Дату, час і місце проведення громадських слухань.</w:t>
      </w:r>
    </w:p>
    <w:p w:rsidR="00FB5558" w:rsidRPr="00C44093" w:rsidRDefault="00B52E33" w:rsidP="00B52E33">
      <w:pPr>
        <w:pStyle w:val="1"/>
        <w:tabs>
          <w:tab w:val="left" w:pos="540"/>
          <w:tab w:val="left" w:pos="709"/>
          <w:tab w:val="left" w:pos="1080"/>
        </w:tabs>
        <w:jc w:val="both"/>
        <w:rPr>
          <w:sz w:val="28"/>
          <w:szCs w:val="28"/>
        </w:rPr>
      </w:pPr>
      <w:r>
        <w:rPr>
          <w:b/>
          <w:sz w:val="28"/>
          <w:szCs w:val="28"/>
        </w:rPr>
        <w:tab/>
        <w:t xml:space="preserve">  </w:t>
      </w:r>
      <w:r w:rsidR="009121BB" w:rsidRPr="009121BB">
        <w:rPr>
          <w:b/>
          <w:sz w:val="28"/>
          <w:szCs w:val="28"/>
        </w:rPr>
        <w:t>1.2.2.</w:t>
      </w:r>
      <w:r w:rsidR="00FB5558" w:rsidRPr="00C44093">
        <w:rPr>
          <w:sz w:val="28"/>
          <w:szCs w:val="28"/>
        </w:rPr>
        <w:t xml:space="preserve"> Предмет громадських слухань.</w:t>
      </w:r>
    </w:p>
    <w:p w:rsidR="008C7629" w:rsidRPr="00C44093" w:rsidRDefault="00B52E33" w:rsidP="00B52E33">
      <w:pPr>
        <w:pStyle w:val="1"/>
        <w:tabs>
          <w:tab w:val="left" w:pos="0"/>
          <w:tab w:val="left" w:pos="709"/>
        </w:tabs>
        <w:jc w:val="both"/>
        <w:rPr>
          <w:sz w:val="28"/>
          <w:szCs w:val="28"/>
        </w:rPr>
      </w:pPr>
      <w:r>
        <w:rPr>
          <w:b/>
          <w:sz w:val="28"/>
          <w:szCs w:val="28"/>
        </w:rPr>
        <w:tab/>
      </w:r>
      <w:r w:rsidR="009121BB">
        <w:rPr>
          <w:b/>
          <w:sz w:val="28"/>
          <w:szCs w:val="28"/>
        </w:rPr>
        <w:t>1.</w:t>
      </w:r>
      <w:r w:rsidR="00F4537A" w:rsidRPr="00F4537A">
        <w:rPr>
          <w:b/>
          <w:sz w:val="28"/>
          <w:szCs w:val="28"/>
        </w:rPr>
        <w:t>2.3.</w:t>
      </w:r>
      <w:r w:rsidR="00F4537A">
        <w:rPr>
          <w:sz w:val="28"/>
          <w:szCs w:val="28"/>
        </w:rPr>
        <w:t xml:space="preserve"> </w:t>
      </w:r>
      <w:r w:rsidR="00FB5558" w:rsidRPr="00C44093">
        <w:rPr>
          <w:sz w:val="28"/>
          <w:szCs w:val="28"/>
        </w:rPr>
        <w:t>Кількість їх учасників загалом</w:t>
      </w:r>
      <w:r w:rsidR="001A1ECC">
        <w:rPr>
          <w:sz w:val="28"/>
          <w:szCs w:val="28"/>
        </w:rPr>
        <w:t xml:space="preserve">, </w:t>
      </w:r>
      <w:r w:rsidR="001A1ECC" w:rsidRPr="001A1ECC">
        <w:rPr>
          <w:color w:val="7030A0"/>
          <w:sz w:val="28"/>
          <w:szCs w:val="28"/>
        </w:rPr>
        <w:t xml:space="preserve">в </w:t>
      </w:r>
      <w:proofErr w:type="spellStart"/>
      <w:r w:rsidR="001A1ECC" w:rsidRPr="001A1ECC">
        <w:rPr>
          <w:color w:val="7030A0"/>
          <w:sz w:val="28"/>
          <w:szCs w:val="28"/>
        </w:rPr>
        <w:t>т.ч</w:t>
      </w:r>
      <w:proofErr w:type="spellEnd"/>
      <w:r w:rsidR="001A1ECC" w:rsidRPr="001A1ECC">
        <w:rPr>
          <w:color w:val="7030A0"/>
          <w:sz w:val="28"/>
          <w:szCs w:val="28"/>
        </w:rPr>
        <w:t>. жінок і чоловіків;</w:t>
      </w:r>
      <w:r w:rsidR="001A1ECC">
        <w:rPr>
          <w:sz w:val="28"/>
          <w:szCs w:val="28"/>
        </w:rPr>
        <w:t xml:space="preserve"> </w:t>
      </w:r>
      <w:r w:rsidR="00FB5558" w:rsidRPr="00C44093">
        <w:rPr>
          <w:sz w:val="28"/>
          <w:szCs w:val="28"/>
        </w:rPr>
        <w:t xml:space="preserve"> і кількість тих, що мали право голосу.</w:t>
      </w:r>
    </w:p>
    <w:p w:rsidR="00FB5558" w:rsidRPr="00C44093" w:rsidRDefault="00B52E33" w:rsidP="00B52E33">
      <w:pPr>
        <w:pStyle w:val="1"/>
        <w:tabs>
          <w:tab w:val="left" w:pos="709"/>
          <w:tab w:val="left" w:pos="900"/>
          <w:tab w:val="left" w:pos="1080"/>
        </w:tabs>
        <w:jc w:val="both"/>
        <w:rPr>
          <w:sz w:val="28"/>
          <w:szCs w:val="28"/>
        </w:rPr>
      </w:pPr>
      <w:r>
        <w:rPr>
          <w:b/>
          <w:sz w:val="28"/>
          <w:szCs w:val="28"/>
        </w:rPr>
        <w:tab/>
      </w:r>
      <w:r w:rsidR="009121BB">
        <w:rPr>
          <w:b/>
          <w:sz w:val="28"/>
          <w:szCs w:val="28"/>
        </w:rPr>
        <w:t>1</w:t>
      </w:r>
      <w:r w:rsidR="00F4537A" w:rsidRPr="00F4537A">
        <w:rPr>
          <w:b/>
          <w:sz w:val="28"/>
          <w:szCs w:val="28"/>
        </w:rPr>
        <w:t>.2.4.</w:t>
      </w:r>
      <w:r w:rsidR="00F4537A">
        <w:rPr>
          <w:sz w:val="28"/>
          <w:szCs w:val="28"/>
        </w:rPr>
        <w:t xml:space="preserve"> </w:t>
      </w:r>
      <w:r w:rsidR="00FB5558" w:rsidRPr="00C44093">
        <w:rPr>
          <w:sz w:val="28"/>
          <w:szCs w:val="28"/>
        </w:rPr>
        <w:t xml:space="preserve"> Виклад перебігу слухань.</w:t>
      </w:r>
    </w:p>
    <w:p w:rsidR="00FB5558" w:rsidRPr="00C44093" w:rsidRDefault="00B52E33" w:rsidP="00B52E33">
      <w:pPr>
        <w:pStyle w:val="1"/>
        <w:tabs>
          <w:tab w:val="left" w:pos="540"/>
          <w:tab w:val="left" w:pos="709"/>
          <w:tab w:val="left" w:pos="1080"/>
        </w:tabs>
        <w:jc w:val="both"/>
        <w:rPr>
          <w:sz w:val="28"/>
          <w:szCs w:val="28"/>
        </w:rPr>
      </w:pPr>
      <w:r>
        <w:rPr>
          <w:b/>
          <w:sz w:val="28"/>
          <w:szCs w:val="28"/>
        </w:rPr>
        <w:t xml:space="preserve">          </w:t>
      </w:r>
      <w:r w:rsidR="009121BB">
        <w:rPr>
          <w:b/>
          <w:sz w:val="28"/>
          <w:szCs w:val="28"/>
        </w:rPr>
        <w:t>1</w:t>
      </w:r>
      <w:r w:rsidR="00F4537A" w:rsidRPr="00F4537A">
        <w:rPr>
          <w:b/>
          <w:sz w:val="28"/>
          <w:szCs w:val="28"/>
        </w:rPr>
        <w:t>.2.4.</w:t>
      </w:r>
      <w:r w:rsidR="00F4537A">
        <w:rPr>
          <w:sz w:val="28"/>
          <w:szCs w:val="28"/>
        </w:rPr>
        <w:t xml:space="preserve"> </w:t>
      </w:r>
      <w:r w:rsidR="00FB5558" w:rsidRPr="00C44093">
        <w:rPr>
          <w:sz w:val="28"/>
          <w:szCs w:val="28"/>
        </w:rPr>
        <w:t>Пропозиції, що були висловлені в ході слухань.</w:t>
      </w:r>
    </w:p>
    <w:p w:rsidR="00FB5558" w:rsidRPr="00C44093" w:rsidRDefault="00B52E33" w:rsidP="00B52E33">
      <w:pPr>
        <w:pStyle w:val="1"/>
        <w:tabs>
          <w:tab w:val="left" w:pos="540"/>
          <w:tab w:val="left" w:pos="709"/>
          <w:tab w:val="left" w:pos="1080"/>
        </w:tabs>
        <w:jc w:val="both"/>
        <w:rPr>
          <w:sz w:val="28"/>
          <w:szCs w:val="28"/>
        </w:rPr>
      </w:pPr>
      <w:r>
        <w:rPr>
          <w:b/>
          <w:sz w:val="28"/>
          <w:szCs w:val="28"/>
        </w:rPr>
        <w:t xml:space="preserve">          </w:t>
      </w:r>
      <w:r w:rsidR="009121BB">
        <w:rPr>
          <w:b/>
          <w:sz w:val="28"/>
          <w:szCs w:val="28"/>
        </w:rPr>
        <w:t>1</w:t>
      </w:r>
      <w:r w:rsidR="00F4537A" w:rsidRPr="00F4537A">
        <w:rPr>
          <w:b/>
          <w:sz w:val="28"/>
          <w:szCs w:val="28"/>
        </w:rPr>
        <w:t>.2.5.</w:t>
      </w:r>
      <w:r w:rsidR="00F4537A">
        <w:rPr>
          <w:sz w:val="28"/>
          <w:szCs w:val="28"/>
        </w:rPr>
        <w:t xml:space="preserve"> </w:t>
      </w:r>
      <w:r w:rsidR="00FB5558" w:rsidRPr="00C44093">
        <w:rPr>
          <w:sz w:val="28"/>
          <w:szCs w:val="28"/>
        </w:rPr>
        <w:t>Результати голосування.</w:t>
      </w:r>
    </w:p>
    <w:p w:rsidR="00FB5558" w:rsidRPr="00C44093" w:rsidRDefault="00B52E33" w:rsidP="00B52E33">
      <w:pPr>
        <w:pStyle w:val="1"/>
        <w:tabs>
          <w:tab w:val="left" w:pos="540"/>
          <w:tab w:val="left" w:pos="709"/>
          <w:tab w:val="left" w:pos="1080"/>
        </w:tabs>
        <w:jc w:val="both"/>
        <w:rPr>
          <w:sz w:val="28"/>
          <w:szCs w:val="28"/>
        </w:rPr>
      </w:pPr>
      <w:r>
        <w:rPr>
          <w:b/>
          <w:sz w:val="28"/>
          <w:szCs w:val="28"/>
        </w:rPr>
        <w:t xml:space="preserve">          </w:t>
      </w:r>
      <w:r w:rsidR="008C7629" w:rsidRPr="008C7629">
        <w:rPr>
          <w:b/>
          <w:sz w:val="28"/>
          <w:szCs w:val="28"/>
        </w:rPr>
        <w:t>1.2.6.</w:t>
      </w:r>
      <w:r w:rsidR="008C7629">
        <w:rPr>
          <w:sz w:val="28"/>
          <w:szCs w:val="28"/>
        </w:rPr>
        <w:t xml:space="preserve"> </w:t>
      </w:r>
      <w:r w:rsidR="00FB5558" w:rsidRPr="00C44093">
        <w:rPr>
          <w:sz w:val="28"/>
          <w:szCs w:val="28"/>
        </w:rPr>
        <w:t>Рішення громадських слухань.</w:t>
      </w:r>
    </w:p>
    <w:p w:rsidR="00FB5558" w:rsidRPr="00C44093" w:rsidRDefault="00FB5558" w:rsidP="00FB5558">
      <w:pPr>
        <w:pStyle w:val="1"/>
        <w:tabs>
          <w:tab w:val="left" w:pos="1080"/>
        </w:tabs>
        <w:jc w:val="both"/>
        <w:rPr>
          <w:sz w:val="28"/>
          <w:szCs w:val="28"/>
        </w:rPr>
      </w:pPr>
      <w:r w:rsidRPr="00C44093">
        <w:rPr>
          <w:sz w:val="28"/>
          <w:szCs w:val="28"/>
        </w:rPr>
        <w:t xml:space="preserve">              До протоколу додаються списки реєстрації учасників громадських слухань, а також запитання, звернення та пропозиції, подані головуючому під час проведення громадських слухань їх учасниками в письмовій формі.</w:t>
      </w:r>
    </w:p>
    <w:p w:rsidR="00C53252" w:rsidRDefault="00C53252" w:rsidP="00C53252">
      <w:pPr>
        <w:pStyle w:val="1"/>
        <w:tabs>
          <w:tab w:val="left" w:pos="0"/>
        </w:tabs>
        <w:jc w:val="both"/>
        <w:rPr>
          <w:sz w:val="28"/>
          <w:szCs w:val="28"/>
        </w:rPr>
      </w:pPr>
      <w:r w:rsidRPr="00C53252">
        <w:rPr>
          <w:b/>
          <w:sz w:val="28"/>
          <w:szCs w:val="28"/>
        </w:rPr>
        <w:tab/>
        <w:t>1.3.</w:t>
      </w:r>
      <w:r>
        <w:rPr>
          <w:sz w:val="28"/>
          <w:szCs w:val="28"/>
        </w:rPr>
        <w:t xml:space="preserve"> </w:t>
      </w:r>
      <w:r w:rsidR="00FB5558" w:rsidRPr="00C44093">
        <w:rPr>
          <w:sz w:val="28"/>
          <w:szCs w:val="28"/>
        </w:rPr>
        <w:t xml:space="preserve">Протокол оформляється у трьох примірниках. </w:t>
      </w:r>
    </w:p>
    <w:p w:rsidR="00FB5558" w:rsidRPr="00C44093" w:rsidRDefault="00C53252" w:rsidP="00C53252">
      <w:pPr>
        <w:pStyle w:val="1"/>
        <w:tabs>
          <w:tab w:val="left" w:pos="0"/>
        </w:tabs>
        <w:jc w:val="both"/>
        <w:rPr>
          <w:sz w:val="28"/>
          <w:szCs w:val="28"/>
        </w:rPr>
      </w:pPr>
      <w:r>
        <w:rPr>
          <w:sz w:val="28"/>
          <w:szCs w:val="28"/>
        </w:rPr>
        <w:tab/>
      </w:r>
      <w:r>
        <w:rPr>
          <w:b/>
          <w:sz w:val="28"/>
          <w:szCs w:val="28"/>
        </w:rPr>
        <w:t xml:space="preserve">1.4. </w:t>
      </w:r>
      <w:r w:rsidR="00FB5558" w:rsidRPr="00C44093">
        <w:rPr>
          <w:sz w:val="28"/>
          <w:szCs w:val="28"/>
        </w:rPr>
        <w:t xml:space="preserve">Один примірник протоколу зберігається уповноваженою посадовою особою або виконавчим  органом  </w:t>
      </w:r>
      <w:r w:rsidR="002F1C5C">
        <w:rPr>
          <w:sz w:val="28"/>
          <w:szCs w:val="28"/>
        </w:rPr>
        <w:t>ради протягом одного року з часу проведення громадських слухань</w:t>
      </w:r>
      <w:r w:rsidR="00FB5558" w:rsidRPr="00C44093">
        <w:rPr>
          <w:sz w:val="28"/>
          <w:szCs w:val="28"/>
        </w:rPr>
        <w:t xml:space="preserve">. Другий примірник уповноважений виконавчий орган </w:t>
      </w:r>
      <w:r w:rsidR="005C65A8" w:rsidRPr="00C44093">
        <w:rPr>
          <w:sz w:val="28"/>
          <w:szCs w:val="28"/>
        </w:rPr>
        <w:t xml:space="preserve">міської </w:t>
      </w:r>
      <w:r w:rsidR="00FB5558" w:rsidRPr="00C44093">
        <w:rPr>
          <w:sz w:val="28"/>
          <w:szCs w:val="28"/>
        </w:rPr>
        <w:t xml:space="preserve">ради передає ініціаторові не пізніше </w:t>
      </w:r>
      <w:r w:rsidR="005C65A8" w:rsidRPr="00C44093">
        <w:rPr>
          <w:sz w:val="28"/>
          <w:szCs w:val="28"/>
        </w:rPr>
        <w:t>5</w:t>
      </w:r>
      <w:r w:rsidR="00FB5558" w:rsidRPr="00C44093">
        <w:rPr>
          <w:sz w:val="28"/>
          <w:szCs w:val="28"/>
        </w:rPr>
        <w:t xml:space="preserve"> робочих днів з дня проведення слухань. Третій – вивішується для ознайомлення в місці проведення громадських слухань не пізніше </w:t>
      </w:r>
      <w:r w:rsidR="008C7629">
        <w:rPr>
          <w:sz w:val="28"/>
          <w:szCs w:val="28"/>
        </w:rPr>
        <w:t>5</w:t>
      </w:r>
      <w:r w:rsidR="00FB5558" w:rsidRPr="00C44093">
        <w:rPr>
          <w:sz w:val="28"/>
          <w:szCs w:val="28"/>
        </w:rPr>
        <w:t xml:space="preserve"> робочих днів з дня проведення слухань і має бути доступним для ознайомлення </w:t>
      </w:r>
      <w:r w:rsidR="008C7629">
        <w:rPr>
          <w:sz w:val="28"/>
          <w:szCs w:val="28"/>
        </w:rPr>
        <w:t>впродовж</w:t>
      </w:r>
      <w:r w:rsidR="00FB5558" w:rsidRPr="00C44093">
        <w:rPr>
          <w:sz w:val="28"/>
          <w:szCs w:val="28"/>
        </w:rPr>
        <w:t xml:space="preserve"> не менше одного місяця. Крім того, </w:t>
      </w:r>
      <w:proofErr w:type="spellStart"/>
      <w:r w:rsidR="00FB5558" w:rsidRPr="00C44093">
        <w:rPr>
          <w:sz w:val="28"/>
          <w:szCs w:val="28"/>
        </w:rPr>
        <w:t>сканокопія</w:t>
      </w:r>
      <w:proofErr w:type="spellEnd"/>
      <w:r w:rsidR="00FB5558" w:rsidRPr="00C44093">
        <w:rPr>
          <w:sz w:val="28"/>
          <w:szCs w:val="28"/>
        </w:rPr>
        <w:t xml:space="preserve"> протоколу розміщується на </w:t>
      </w:r>
      <w:r w:rsidR="002B1570">
        <w:rPr>
          <w:sz w:val="28"/>
          <w:szCs w:val="28"/>
        </w:rPr>
        <w:t xml:space="preserve">офіційному  веб-порталі </w:t>
      </w:r>
      <w:r w:rsidR="00726071">
        <w:rPr>
          <w:sz w:val="28"/>
          <w:szCs w:val="28"/>
        </w:rPr>
        <w:t>Сіверської</w:t>
      </w:r>
      <w:r w:rsidR="00811484">
        <w:rPr>
          <w:sz w:val="28"/>
          <w:szCs w:val="28"/>
        </w:rPr>
        <w:t xml:space="preserve"> міської </w:t>
      </w:r>
      <w:r w:rsidR="00FB5558" w:rsidRPr="00C44093">
        <w:rPr>
          <w:sz w:val="28"/>
          <w:szCs w:val="28"/>
        </w:rPr>
        <w:t xml:space="preserve">ради в </w:t>
      </w:r>
      <w:r w:rsidR="00311EFF">
        <w:rPr>
          <w:sz w:val="28"/>
          <w:szCs w:val="28"/>
        </w:rPr>
        <w:t xml:space="preserve">мережі Інтернет у </w:t>
      </w:r>
      <w:r w:rsidR="00726071">
        <w:rPr>
          <w:sz w:val="28"/>
          <w:szCs w:val="28"/>
        </w:rPr>
        <w:t>спеціальному розділі «</w:t>
      </w:r>
      <w:r w:rsidR="000E267F">
        <w:rPr>
          <w:sz w:val="28"/>
          <w:szCs w:val="28"/>
        </w:rPr>
        <w:t>Громад</w:t>
      </w:r>
      <w:r w:rsidR="00726071">
        <w:rPr>
          <w:sz w:val="28"/>
          <w:szCs w:val="28"/>
        </w:rPr>
        <w:t>ськості» (підрозділ «Громадські слухання»</w:t>
      </w:r>
      <w:r w:rsidR="00FB5558" w:rsidRPr="00C44093">
        <w:rPr>
          <w:sz w:val="28"/>
          <w:szCs w:val="28"/>
        </w:rPr>
        <w:t xml:space="preserve">) упродовж п’яти робочих днів з дня проведення слухань і має бути доступна для ознайомлення не менше як </w:t>
      </w:r>
      <w:r w:rsidR="000E267F">
        <w:rPr>
          <w:sz w:val="28"/>
          <w:szCs w:val="28"/>
        </w:rPr>
        <w:t>один</w:t>
      </w:r>
      <w:r w:rsidR="00FB5558" w:rsidRPr="00C44093">
        <w:rPr>
          <w:sz w:val="28"/>
          <w:szCs w:val="28"/>
        </w:rPr>
        <w:t xml:space="preserve"> р</w:t>
      </w:r>
      <w:r w:rsidR="000E267F">
        <w:rPr>
          <w:sz w:val="28"/>
          <w:szCs w:val="28"/>
        </w:rPr>
        <w:t>і</w:t>
      </w:r>
      <w:r w:rsidR="00FB5558" w:rsidRPr="00C44093">
        <w:rPr>
          <w:sz w:val="28"/>
          <w:szCs w:val="28"/>
        </w:rPr>
        <w:t>к. Списки учасників громадських слухань оприлюднюються, при цьому вилучаються відомості про фізичну особу (</w:t>
      </w:r>
      <w:r w:rsidR="008C7629">
        <w:rPr>
          <w:sz w:val="28"/>
          <w:szCs w:val="28"/>
        </w:rPr>
        <w:t xml:space="preserve">конфіденційна </w:t>
      </w:r>
      <w:r w:rsidR="00FB5558" w:rsidRPr="00C44093">
        <w:rPr>
          <w:sz w:val="28"/>
          <w:szCs w:val="28"/>
        </w:rPr>
        <w:t xml:space="preserve"> інформація). </w:t>
      </w:r>
    </w:p>
    <w:p w:rsidR="00FB5558" w:rsidRPr="00C44093" w:rsidRDefault="00FB5558" w:rsidP="00FB5558">
      <w:pPr>
        <w:jc w:val="center"/>
        <w:rPr>
          <w:b/>
          <w:sz w:val="28"/>
          <w:szCs w:val="28"/>
        </w:rPr>
      </w:pPr>
      <w:r w:rsidRPr="00C44093">
        <w:rPr>
          <w:b/>
          <w:sz w:val="28"/>
          <w:szCs w:val="28"/>
        </w:rPr>
        <w:t xml:space="preserve">                                                                          </w:t>
      </w:r>
    </w:p>
    <w:p w:rsidR="00FB5558" w:rsidRPr="00C44093" w:rsidRDefault="00FB5558" w:rsidP="00FB5558">
      <w:pPr>
        <w:jc w:val="center"/>
        <w:rPr>
          <w:b/>
          <w:sz w:val="28"/>
          <w:szCs w:val="28"/>
        </w:rPr>
      </w:pPr>
      <w:r w:rsidRPr="00C44093">
        <w:rPr>
          <w:b/>
          <w:sz w:val="28"/>
          <w:szCs w:val="28"/>
        </w:rPr>
        <w:t>Глава 2. Розгляд рішень громадських слухань</w:t>
      </w:r>
    </w:p>
    <w:p w:rsidR="00FB5558" w:rsidRPr="00C44093" w:rsidRDefault="00FB5558" w:rsidP="00FB5558">
      <w:pPr>
        <w:tabs>
          <w:tab w:val="left" w:pos="900"/>
          <w:tab w:val="left" w:pos="1080"/>
        </w:tabs>
        <w:jc w:val="both"/>
        <w:rPr>
          <w:sz w:val="28"/>
          <w:szCs w:val="28"/>
        </w:rPr>
      </w:pPr>
      <w:r w:rsidRPr="00C44093">
        <w:rPr>
          <w:b/>
          <w:sz w:val="28"/>
          <w:szCs w:val="28"/>
        </w:rPr>
        <w:tab/>
        <w:t>2.1</w:t>
      </w:r>
      <w:r w:rsidRPr="00C44093">
        <w:rPr>
          <w:sz w:val="28"/>
          <w:szCs w:val="28"/>
        </w:rPr>
        <w:t xml:space="preserve">. </w:t>
      </w:r>
      <w:r w:rsidRPr="000E267F">
        <w:rPr>
          <w:sz w:val="28"/>
          <w:szCs w:val="28"/>
        </w:rPr>
        <w:t xml:space="preserve">Пропозиції, викладені в протоколі громадських слухань, розглядаються на найближчому відкритому засіданні ради та/або її виконавчого комітету (залежно від того, до кого вони скеровані) </w:t>
      </w:r>
      <w:r w:rsidR="000E267F" w:rsidRPr="000E267F">
        <w:rPr>
          <w:sz w:val="28"/>
          <w:szCs w:val="28"/>
        </w:rPr>
        <w:t xml:space="preserve"> з врахуванням терміну оприлюднення проекту рішення згідно вимог Закону України «Про доступ до публічн</w:t>
      </w:r>
      <w:r w:rsidR="00DD6CDB">
        <w:rPr>
          <w:sz w:val="28"/>
          <w:szCs w:val="28"/>
        </w:rPr>
        <w:t>ої інформації»</w:t>
      </w:r>
      <w:r w:rsidR="000E267F" w:rsidRPr="000E267F">
        <w:rPr>
          <w:sz w:val="28"/>
          <w:szCs w:val="28"/>
        </w:rPr>
        <w:t xml:space="preserve"> </w:t>
      </w:r>
      <w:r w:rsidRPr="000E267F">
        <w:rPr>
          <w:sz w:val="28"/>
          <w:szCs w:val="28"/>
        </w:rPr>
        <w:t>за обов’язкової участі ініціаторів громадських слухань, яким надається слово для виступу. Рішення за результатами розгляду приймається шляхом поіменного голосування.</w:t>
      </w:r>
    </w:p>
    <w:p w:rsidR="00FB5558" w:rsidRPr="00C44093" w:rsidRDefault="00FB5558" w:rsidP="00FB5558">
      <w:pPr>
        <w:tabs>
          <w:tab w:val="left" w:pos="851"/>
          <w:tab w:val="left" w:pos="1080"/>
        </w:tabs>
        <w:jc w:val="both"/>
        <w:rPr>
          <w:sz w:val="28"/>
          <w:szCs w:val="28"/>
        </w:rPr>
      </w:pPr>
      <w:r w:rsidRPr="00C44093">
        <w:rPr>
          <w:sz w:val="28"/>
          <w:szCs w:val="28"/>
        </w:rPr>
        <w:lastRenderedPageBreak/>
        <w:tab/>
      </w:r>
      <w:r w:rsidRPr="00C44093">
        <w:rPr>
          <w:b/>
          <w:sz w:val="28"/>
          <w:szCs w:val="28"/>
        </w:rPr>
        <w:t>2.2.</w:t>
      </w:r>
      <w:r w:rsidRPr="00C44093">
        <w:rPr>
          <w:sz w:val="28"/>
          <w:szCs w:val="28"/>
        </w:rPr>
        <w:t xml:space="preserve"> Пропозиції, викладені в протоколі громадських слухань, розглядаються </w:t>
      </w:r>
      <w:r w:rsidR="00766AB7">
        <w:rPr>
          <w:sz w:val="28"/>
          <w:szCs w:val="28"/>
        </w:rPr>
        <w:t xml:space="preserve">міським </w:t>
      </w:r>
      <w:r w:rsidRPr="00C44093">
        <w:rPr>
          <w:sz w:val="28"/>
          <w:szCs w:val="28"/>
        </w:rPr>
        <w:t>головою, керівниками виконавчих органів ради, надавачами послуг, іншими посадовими особами, до яких вони скеровані, першочергово</w:t>
      </w:r>
      <w:r w:rsidRPr="00C44093">
        <w:rPr>
          <w:sz w:val="28"/>
          <w:szCs w:val="28"/>
          <w:lang w:val="ru-RU"/>
        </w:rPr>
        <w:t>,</w:t>
      </w:r>
      <w:r w:rsidRPr="00C44093">
        <w:rPr>
          <w:rFonts w:eastAsia="DejaVu Sans"/>
          <w:sz w:val="28"/>
          <w:szCs w:val="28"/>
          <w:lang w:eastAsia="hi-IN" w:bidi="hi-IN"/>
        </w:rPr>
        <w:t xml:space="preserve"> але не більше 30 днів з дня отримання радою протоколу громадських слухань,</w:t>
      </w:r>
      <w:r w:rsidRPr="00C44093">
        <w:rPr>
          <w:sz w:val="28"/>
          <w:szCs w:val="28"/>
        </w:rPr>
        <w:t xml:space="preserve"> та за обов’язкової участі ініціаторів громадських слухань, яким надається слово для виступу.</w:t>
      </w:r>
    </w:p>
    <w:p w:rsidR="00FB5558" w:rsidRPr="00C44093" w:rsidRDefault="00FB5558" w:rsidP="00FB5558">
      <w:pPr>
        <w:tabs>
          <w:tab w:val="left" w:pos="851"/>
          <w:tab w:val="left" w:pos="1080"/>
        </w:tabs>
        <w:jc w:val="both"/>
        <w:rPr>
          <w:sz w:val="28"/>
          <w:szCs w:val="28"/>
        </w:rPr>
      </w:pPr>
      <w:r w:rsidRPr="00C44093">
        <w:rPr>
          <w:b/>
          <w:sz w:val="28"/>
          <w:szCs w:val="28"/>
        </w:rPr>
        <w:tab/>
        <w:t xml:space="preserve">2.3. </w:t>
      </w:r>
      <w:r w:rsidRPr="00C44093">
        <w:rPr>
          <w:sz w:val="28"/>
          <w:szCs w:val="28"/>
        </w:rPr>
        <w:t>Органи місцевого самоврядування, їх посадові особи по кожній поданій пропозиції приймають одне з таких рішень:</w:t>
      </w:r>
    </w:p>
    <w:p w:rsidR="00FB5558" w:rsidRPr="00C44093" w:rsidRDefault="00F4537A" w:rsidP="00FB5558">
      <w:pPr>
        <w:tabs>
          <w:tab w:val="left" w:pos="900"/>
          <w:tab w:val="left" w:pos="1080"/>
        </w:tabs>
        <w:jc w:val="both"/>
        <w:rPr>
          <w:sz w:val="28"/>
          <w:szCs w:val="28"/>
        </w:rPr>
      </w:pPr>
      <w:r>
        <w:rPr>
          <w:b/>
          <w:sz w:val="28"/>
          <w:szCs w:val="28"/>
        </w:rPr>
        <w:t xml:space="preserve">            </w:t>
      </w:r>
      <w:r w:rsidR="00FB5558" w:rsidRPr="00C44093">
        <w:rPr>
          <w:b/>
          <w:sz w:val="28"/>
          <w:szCs w:val="28"/>
        </w:rPr>
        <w:t>2.3.1</w:t>
      </w:r>
      <w:r w:rsidR="00FB5558" w:rsidRPr="0014618A">
        <w:rPr>
          <w:b/>
          <w:sz w:val="28"/>
          <w:szCs w:val="28"/>
        </w:rPr>
        <w:t>.</w:t>
      </w:r>
      <w:r w:rsidR="0014618A">
        <w:rPr>
          <w:sz w:val="28"/>
          <w:szCs w:val="28"/>
        </w:rPr>
        <w:t xml:space="preserve"> </w:t>
      </w:r>
      <w:r w:rsidR="00FB5558" w:rsidRPr="00C44093">
        <w:rPr>
          <w:sz w:val="28"/>
          <w:szCs w:val="28"/>
        </w:rPr>
        <w:t>Врахувати пропозицію – в такому випадку зазначаються конкретні заходи для її реалізації, календарний план їх виконання та відповідальні за це посадові особи.</w:t>
      </w:r>
    </w:p>
    <w:p w:rsidR="00693A58" w:rsidRDefault="00FB5558" w:rsidP="00FB5558">
      <w:pPr>
        <w:tabs>
          <w:tab w:val="left" w:pos="851"/>
          <w:tab w:val="left" w:pos="1080"/>
        </w:tabs>
        <w:jc w:val="both"/>
        <w:rPr>
          <w:sz w:val="28"/>
          <w:szCs w:val="28"/>
        </w:rPr>
      </w:pPr>
      <w:r w:rsidRPr="00C44093">
        <w:rPr>
          <w:b/>
          <w:sz w:val="28"/>
          <w:szCs w:val="28"/>
        </w:rPr>
        <w:tab/>
        <w:t>2.3.2</w:t>
      </w:r>
      <w:r w:rsidRPr="0014618A">
        <w:rPr>
          <w:b/>
          <w:sz w:val="28"/>
          <w:szCs w:val="28"/>
        </w:rPr>
        <w:t>.</w:t>
      </w:r>
      <w:r w:rsidR="0014618A">
        <w:rPr>
          <w:sz w:val="28"/>
          <w:szCs w:val="28"/>
        </w:rPr>
        <w:t xml:space="preserve"> </w:t>
      </w:r>
      <w:r w:rsidRPr="00C44093">
        <w:rPr>
          <w:sz w:val="28"/>
          <w:szCs w:val="28"/>
        </w:rPr>
        <w:t>Відхилити пропозицію – в такому випадку зазначаються причини цього рішення.</w:t>
      </w:r>
    </w:p>
    <w:p w:rsidR="00FB5558" w:rsidRPr="002B1570" w:rsidRDefault="0014618A" w:rsidP="002B1570">
      <w:pPr>
        <w:tabs>
          <w:tab w:val="left" w:pos="851"/>
          <w:tab w:val="left" w:pos="1080"/>
        </w:tabs>
        <w:jc w:val="both"/>
        <w:rPr>
          <w:sz w:val="28"/>
          <w:szCs w:val="28"/>
        </w:rPr>
      </w:pPr>
      <w:r>
        <w:rPr>
          <w:sz w:val="28"/>
          <w:szCs w:val="28"/>
        </w:rPr>
        <w:tab/>
      </w:r>
      <w:r w:rsidR="00FB5558" w:rsidRPr="00C44093">
        <w:rPr>
          <w:b/>
          <w:sz w:val="28"/>
          <w:szCs w:val="28"/>
        </w:rPr>
        <w:t>2.3.3</w:t>
      </w:r>
      <w:r w:rsidR="00FB5558" w:rsidRPr="0014618A">
        <w:rPr>
          <w:b/>
          <w:sz w:val="28"/>
          <w:szCs w:val="28"/>
        </w:rPr>
        <w:t>.</w:t>
      </w:r>
      <w:r w:rsidR="00FB5558" w:rsidRPr="00C44093">
        <w:rPr>
          <w:sz w:val="28"/>
          <w:szCs w:val="28"/>
        </w:rPr>
        <w:t xml:space="preserve"> Частково врахувати пропозицію – в такому випадку зазначаються і причини цього рішення, і заходи для реалізації частини врахованої пропозиції, календарний план їх виконання та відповідальні за це посадові особи.</w:t>
      </w:r>
    </w:p>
    <w:p w:rsidR="00B74B79" w:rsidRDefault="00B74B79" w:rsidP="00FB5558">
      <w:pPr>
        <w:tabs>
          <w:tab w:val="left" w:pos="900"/>
          <w:tab w:val="left" w:pos="1080"/>
        </w:tabs>
        <w:jc w:val="center"/>
        <w:rPr>
          <w:b/>
          <w:bCs/>
          <w:sz w:val="28"/>
          <w:szCs w:val="28"/>
        </w:rPr>
      </w:pPr>
    </w:p>
    <w:p w:rsidR="00FB5558" w:rsidRPr="00C44093" w:rsidRDefault="00FB5558" w:rsidP="00FB5558">
      <w:pPr>
        <w:tabs>
          <w:tab w:val="left" w:pos="900"/>
          <w:tab w:val="left" w:pos="1080"/>
        </w:tabs>
        <w:jc w:val="center"/>
        <w:rPr>
          <w:b/>
          <w:bCs/>
          <w:sz w:val="28"/>
          <w:szCs w:val="28"/>
        </w:rPr>
      </w:pPr>
      <w:r w:rsidRPr="00C44093">
        <w:rPr>
          <w:b/>
          <w:bCs/>
          <w:sz w:val="28"/>
          <w:szCs w:val="28"/>
        </w:rPr>
        <w:t xml:space="preserve">Глава 3. Оприлюднення рішення </w:t>
      </w:r>
    </w:p>
    <w:p w:rsidR="00FB5558" w:rsidRPr="00C44093" w:rsidRDefault="00FB5558" w:rsidP="00B74B79">
      <w:pPr>
        <w:tabs>
          <w:tab w:val="left" w:pos="900"/>
          <w:tab w:val="left" w:pos="1080"/>
        </w:tabs>
        <w:jc w:val="center"/>
        <w:rPr>
          <w:b/>
          <w:bCs/>
          <w:sz w:val="28"/>
          <w:szCs w:val="28"/>
        </w:rPr>
      </w:pPr>
      <w:r w:rsidRPr="00C44093">
        <w:rPr>
          <w:b/>
          <w:bCs/>
          <w:sz w:val="28"/>
          <w:szCs w:val="28"/>
        </w:rPr>
        <w:t xml:space="preserve">органів місцевого самоврядування та їх посадових осіб </w:t>
      </w:r>
    </w:p>
    <w:p w:rsidR="00FB5558" w:rsidRPr="00C44093" w:rsidRDefault="00FB5558" w:rsidP="00FB5558">
      <w:pPr>
        <w:pStyle w:val="1"/>
        <w:tabs>
          <w:tab w:val="left" w:pos="360"/>
          <w:tab w:val="left" w:pos="851"/>
          <w:tab w:val="left" w:pos="1080"/>
        </w:tabs>
        <w:jc w:val="both"/>
        <w:rPr>
          <w:sz w:val="28"/>
          <w:szCs w:val="28"/>
        </w:rPr>
      </w:pPr>
      <w:r w:rsidRPr="00C44093">
        <w:rPr>
          <w:b/>
          <w:sz w:val="28"/>
          <w:szCs w:val="28"/>
        </w:rPr>
        <w:tab/>
        <w:t xml:space="preserve">       3.1</w:t>
      </w:r>
      <w:r w:rsidRPr="0014618A">
        <w:rPr>
          <w:b/>
          <w:sz w:val="28"/>
          <w:szCs w:val="28"/>
        </w:rPr>
        <w:t>.</w:t>
      </w:r>
      <w:r w:rsidRPr="00C44093">
        <w:rPr>
          <w:sz w:val="28"/>
          <w:szCs w:val="28"/>
        </w:rPr>
        <w:t xml:space="preserve"> Рішення (акти) органів місцевого самоврядування, їх посадових осіб, прийняті за результатами розгляду пропозицій, викладених у протоколі громадських слухань, а також актуальна інформація про їх виконання </w:t>
      </w:r>
      <w:r w:rsidR="0014618A">
        <w:rPr>
          <w:sz w:val="28"/>
          <w:szCs w:val="28"/>
        </w:rPr>
        <w:t xml:space="preserve">впродовж 5 </w:t>
      </w:r>
      <w:r w:rsidRPr="00C44093">
        <w:rPr>
          <w:sz w:val="28"/>
          <w:szCs w:val="28"/>
        </w:rPr>
        <w:t xml:space="preserve"> робочих днів надсилаються ініціаторам громадських слухань, розміщуються на</w:t>
      </w:r>
      <w:r w:rsidR="002B1570">
        <w:rPr>
          <w:sz w:val="28"/>
          <w:szCs w:val="28"/>
        </w:rPr>
        <w:t xml:space="preserve"> офіційному веб-порталі </w:t>
      </w:r>
      <w:r w:rsidR="00726071">
        <w:rPr>
          <w:sz w:val="28"/>
          <w:szCs w:val="28"/>
        </w:rPr>
        <w:t xml:space="preserve">Сіверської </w:t>
      </w:r>
      <w:r w:rsidRPr="00C44093">
        <w:rPr>
          <w:sz w:val="28"/>
          <w:szCs w:val="28"/>
        </w:rPr>
        <w:t xml:space="preserve">міської  ради в </w:t>
      </w:r>
      <w:r w:rsidR="00311EFF">
        <w:rPr>
          <w:sz w:val="28"/>
          <w:szCs w:val="28"/>
        </w:rPr>
        <w:t xml:space="preserve">мережі Інтернет у </w:t>
      </w:r>
      <w:r w:rsidR="00726071">
        <w:rPr>
          <w:sz w:val="28"/>
          <w:szCs w:val="28"/>
        </w:rPr>
        <w:t>спеціальному розділі «</w:t>
      </w:r>
      <w:r w:rsidR="000E267F">
        <w:rPr>
          <w:sz w:val="28"/>
          <w:szCs w:val="28"/>
        </w:rPr>
        <w:t>Громад</w:t>
      </w:r>
      <w:r w:rsidR="00726071">
        <w:rPr>
          <w:sz w:val="28"/>
          <w:szCs w:val="28"/>
        </w:rPr>
        <w:t>ськості»  (підрозділ «Громадські слухання»</w:t>
      </w:r>
      <w:r w:rsidRPr="00C44093">
        <w:rPr>
          <w:sz w:val="28"/>
          <w:szCs w:val="28"/>
        </w:rPr>
        <w:t xml:space="preserve">), а також оприлюднюються в тому самому порядку, що й інформаційне повідомлення про проведення слухань. </w:t>
      </w:r>
    </w:p>
    <w:p w:rsidR="00FB5558" w:rsidRPr="00C44093" w:rsidRDefault="00FB5558" w:rsidP="00FF74FA">
      <w:pPr>
        <w:tabs>
          <w:tab w:val="left" w:pos="900"/>
          <w:tab w:val="left" w:pos="1080"/>
        </w:tabs>
        <w:rPr>
          <w:b/>
          <w:bCs/>
          <w:sz w:val="28"/>
          <w:szCs w:val="28"/>
        </w:rPr>
      </w:pPr>
    </w:p>
    <w:p w:rsidR="00FB5558" w:rsidRPr="00C44093" w:rsidRDefault="00FB5558" w:rsidP="00FB5558">
      <w:pPr>
        <w:tabs>
          <w:tab w:val="left" w:pos="900"/>
          <w:tab w:val="left" w:pos="1080"/>
        </w:tabs>
        <w:jc w:val="center"/>
        <w:rPr>
          <w:sz w:val="28"/>
          <w:szCs w:val="28"/>
        </w:rPr>
      </w:pPr>
      <w:r w:rsidRPr="00C44093">
        <w:rPr>
          <w:b/>
          <w:bCs/>
          <w:sz w:val="28"/>
          <w:szCs w:val="28"/>
        </w:rPr>
        <w:t xml:space="preserve">Розділ VI. ОСКАРЖЕННЯ ПОРУШЕННЯ ЗАКОНОДАВСТВА ПРО ГРОМАДСЬКІ СЛУХАННЯ </w:t>
      </w:r>
    </w:p>
    <w:p w:rsidR="00FB5558" w:rsidRPr="00C44093" w:rsidRDefault="00FB5558" w:rsidP="002B1570">
      <w:pPr>
        <w:tabs>
          <w:tab w:val="left" w:pos="900"/>
          <w:tab w:val="left" w:pos="1080"/>
        </w:tabs>
        <w:jc w:val="center"/>
        <w:rPr>
          <w:sz w:val="28"/>
          <w:szCs w:val="28"/>
        </w:rPr>
      </w:pPr>
      <w:r w:rsidRPr="00C44093">
        <w:rPr>
          <w:b/>
          <w:bCs/>
          <w:sz w:val="28"/>
          <w:szCs w:val="28"/>
        </w:rPr>
        <w:t>Глава 1. Дії та бездіяльність службових та посадових осіб, які можна оскаржити</w:t>
      </w:r>
    </w:p>
    <w:p w:rsidR="00FB5558" w:rsidRPr="00C44093" w:rsidRDefault="00FB5558" w:rsidP="00FB5558">
      <w:pPr>
        <w:tabs>
          <w:tab w:val="left" w:pos="851"/>
          <w:tab w:val="left" w:pos="1080"/>
        </w:tabs>
        <w:jc w:val="both"/>
        <w:rPr>
          <w:sz w:val="28"/>
          <w:szCs w:val="28"/>
        </w:rPr>
      </w:pPr>
      <w:r w:rsidRPr="00C44093">
        <w:rPr>
          <w:b/>
          <w:sz w:val="28"/>
          <w:szCs w:val="28"/>
        </w:rPr>
        <w:tab/>
        <w:t>1.1.</w:t>
      </w:r>
      <w:r w:rsidRPr="00C44093">
        <w:rPr>
          <w:sz w:val="28"/>
          <w:szCs w:val="28"/>
        </w:rPr>
        <w:t xml:space="preserve"> </w:t>
      </w:r>
      <w:r w:rsidR="00864854" w:rsidRPr="00864854">
        <w:rPr>
          <w:sz w:val="28"/>
          <w:szCs w:val="28"/>
        </w:rPr>
        <w:t xml:space="preserve">Жителі </w:t>
      </w:r>
      <w:r w:rsidRPr="00864854">
        <w:rPr>
          <w:sz w:val="28"/>
          <w:szCs w:val="28"/>
        </w:rPr>
        <w:t>г</w:t>
      </w:r>
      <w:r w:rsidRPr="00C44093">
        <w:rPr>
          <w:sz w:val="28"/>
          <w:szCs w:val="28"/>
        </w:rPr>
        <w:t>ромади мають право оскаржити будь-які дії чи бездіяльність службових та посадових осіб місцевого самоврядування, що порушують вимоги цього Положення, зокрема:</w:t>
      </w:r>
    </w:p>
    <w:p w:rsidR="0093745A" w:rsidRDefault="00F4537A" w:rsidP="0093745A">
      <w:pPr>
        <w:tabs>
          <w:tab w:val="left" w:pos="567"/>
          <w:tab w:val="left" w:pos="851"/>
        </w:tabs>
        <w:jc w:val="both"/>
        <w:rPr>
          <w:sz w:val="28"/>
          <w:szCs w:val="28"/>
        </w:rPr>
      </w:pPr>
      <w:r>
        <w:rPr>
          <w:b/>
          <w:sz w:val="28"/>
          <w:szCs w:val="28"/>
        </w:rPr>
        <w:tab/>
        <w:t xml:space="preserve">    </w:t>
      </w:r>
      <w:r w:rsidR="00FB5558" w:rsidRPr="00C44093">
        <w:rPr>
          <w:b/>
          <w:sz w:val="28"/>
          <w:szCs w:val="28"/>
        </w:rPr>
        <w:t>1.1.1.</w:t>
      </w:r>
      <w:r w:rsidR="00FB5558" w:rsidRPr="00C44093">
        <w:rPr>
          <w:sz w:val="28"/>
          <w:szCs w:val="28"/>
        </w:rPr>
        <w:t xml:space="preserve"> Безпідставне повернення письмового звернення з ініціативою щодо проведення громадських слухань для усунення недоліків, не</w:t>
      </w:r>
      <w:r w:rsidR="000E267F">
        <w:rPr>
          <w:sz w:val="28"/>
          <w:szCs w:val="28"/>
        </w:rPr>
        <w:t xml:space="preserve"> </w:t>
      </w:r>
      <w:r w:rsidR="00FB5558" w:rsidRPr="00C44093">
        <w:rPr>
          <w:sz w:val="28"/>
          <w:szCs w:val="28"/>
        </w:rPr>
        <w:t>реєстрацію, невчасну реєстрацію або неправомірну відмову в реєстрації ініціативи щодо проведення громадських слухань;</w:t>
      </w:r>
    </w:p>
    <w:p w:rsidR="00FB5558" w:rsidRPr="00C44093" w:rsidRDefault="0093745A" w:rsidP="0093745A">
      <w:pPr>
        <w:tabs>
          <w:tab w:val="left" w:pos="567"/>
          <w:tab w:val="left" w:pos="851"/>
        </w:tabs>
        <w:jc w:val="both"/>
        <w:rPr>
          <w:sz w:val="28"/>
          <w:szCs w:val="28"/>
        </w:rPr>
      </w:pPr>
      <w:r>
        <w:rPr>
          <w:sz w:val="28"/>
          <w:szCs w:val="28"/>
        </w:rPr>
        <w:tab/>
      </w:r>
      <w:r w:rsidR="00B52E33">
        <w:rPr>
          <w:sz w:val="28"/>
          <w:szCs w:val="28"/>
        </w:rPr>
        <w:t xml:space="preserve">  </w:t>
      </w:r>
      <w:r w:rsidRPr="0093745A">
        <w:rPr>
          <w:b/>
          <w:sz w:val="28"/>
          <w:szCs w:val="28"/>
        </w:rPr>
        <w:t>1.1.2.</w:t>
      </w:r>
      <w:r>
        <w:rPr>
          <w:sz w:val="28"/>
          <w:szCs w:val="28"/>
        </w:rPr>
        <w:t xml:space="preserve"> </w:t>
      </w:r>
      <w:r w:rsidR="00FB5558" w:rsidRPr="00C44093">
        <w:rPr>
          <w:sz w:val="28"/>
          <w:szCs w:val="28"/>
        </w:rPr>
        <w:t>Недотримання посадовими та службовими особами встановлених строків</w:t>
      </w:r>
      <w:r w:rsidR="00F4537A">
        <w:rPr>
          <w:sz w:val="28"/>
          <w:szCs w:val="28"/>
        </w:rPr>
        <w:t>.</w:t>
      </w:r>
    </w:p>
    <w:p w:rsidR="00FB5558" w:rsidRPr="00C44093" w:rsidRDefault="00B52E33" w:rsidP="00B52E33">
      <w:pPr>
        <w:tabs>
          <w:tab w:val="left" w:pos="284"/>
          <w:tab w:val="left" w:pos="1080"/>
        </w:tabs>
        <w:jc w:val="both"/>
        <w:rPr>
          <w:sz w:val="28"/>
          <w:szCs w:val="28"/>
        </w:rPr>
      </w:pPr>
      <w:r>
        <w:rPr>
          <w:b/>
          <w:sz w:val="28"/>
          <w:szCs w:val="28"/>
        </w:rPr>
        <w:t xml:space="preserve">          </w:t>
      </w:r>
      <w:r w:rsidR="00FB5558" w:rsidRPr="00C44093">
        <w:rPr>
          <w:b/>
          <w:sz w:val="28"/>
          <w:szCs w:val="28"/>
        </w:rPr>
        <w:t>1.1.3.</w:t>
      </w:r>
      <w:r w:rsidR="00FB5558" w:rsidRPr="00C44093">
        <w:rPr>
          <w:sz w:val="28"/>
          <w:szCs w:val="28"/>
        </w:rPr>
        <w:t xml:space="preserve"> Невидання </w:t>
      </w:r>
      <w:r w:rsidR="0014618A">
        <w:rPr>
          <w:sz w:val="28"/>
          <w:szCs w:val="28"/>
        </w:rPr>
        <w:t xml:space="preserve">міським </w:t>
      </w:r>
      <w:r w:rsidR="00FB5558" w:rsidRPr="00C44093">
        <w:rPr>
          <w:sz w:val="28"/>
          <w:szCs w:val="28"/>
        </w:rPr>
        <w:t>головою розпорядження про</w:t>
      </w:r>
      <w:r w:rsidR="00F4537A">
        <w:rPr>
          <w:sz w:val="28"/>
          <w:szCs w:val="28"/>
        </w:rPr>
        <w:t xml:space="preserve"> заходи щодо підготовки слухань.</w:t>
      </w:r>
    </w:p>
    <w:p w:rsidR="00FB5558" w:rsidRPr="00C44093" w:rsidRDefault="00B52E33" w:rsidP="00FB5558">
      <w:pPr>
        <w:tabs>
          <w:tab w:val="left" w:pos="284"/>
          <w:tab w:val="left" w:pos="851"/>
        </w:tabs>
        <w:jc w:val="both"/>
        <w:rPr>
          <w:sz w:val="28"/>
          <w:szCs w:val="28"/>
        </w:rPr>
      </w:pPr>
      <w:r>
        <w:rPr>
          <w:b/>
          <w:sz w:val="28"/>
          <w:szCs w:val="28"/>
        </w:rPr>
        <w:tab/>
        <w:t xml:space="preserve">       </w:t>
      </w:r>
      <w:r w:rsidR="00FB5558" w:rsidRPr="00C44093">
        <w:rPr>
          <w:b/>
          <w:sz w:val="28"/>
          <w:szCs w:val="28"/>
        </w:rPr>
        <w:t xml:space="preserve">1.1.4. </w:t>
      </w:r>
      <w:r w:rsidR="00FB5558" w:rsidRPr="00C44093">
        <w:rPr>
          <w:sz w:val="28"/>
          <w:szCs w:val="28"/>
        </w:rPr>
        <w:t>Порушення вимог щодо оприлюднення інформації та документів, які стосуються ініціювання, підготовки, проведення громадських слухань, а також урахування їх результатів.</w:t>
      </w:r>
    </w:p>
    <w:p w:rsidR="00FB5558" w:rsidRPr="00C44093" w:rsidRDefault="00B52E33" w:rsidP="00FB5558">
      <w:pPr>
        <w:tabs>
          <w:tab w:val="left" w:pos="284"/>
          <w:tab w:val="left" w:pos="1080"/>
        </w:tabs>
        <w:jc w:val="both"/>
        <w:rPr>
          <w:sz w:val="28"/>
          <w:szCs w:val="28"/>
        </w:rPr>
      </w:pPr>
      <w:r>
        <w:rPr>
          <w:b/>
          <w:sz w:val="28"/>
          <w:szCs w:val="28"/>
        </w:rPr>
        <w:lastRenderedPageBreak/>
        <w:tab/>
        <w:t xml:space="preserve">      </w:t>
      </w:r>
      <w:r w:rsidR="00FB5558" w:rsidRPr="00C44093">
        <w:rPr>
          <w:b/>
          <w:sz w:val="28"/>
          <w:szCs w:val="28"/>
        </w:rPr>
        <w:t xml:space="preserve"> 1.1.5.</w:t>
      </w:r>
      <w:r w:rsidR="00FB5558" w:rsidRPr="00C44093">
        <w:rPr>
          <w:sz w:val="28"/>
          <w:szCs w:val="28"/>
        </w:rPr>
        <w:t xml:space="preserve"> Неналежне виконання обов’язків з підготовки та організації громадських слухань.</w:t>
      </w:r>
    </w:p>
    <w:p w:rsidR="0014618A" w:rsidRPr="002B1570" w:rsidRDefault="00FB5558" w:rsidP="00FB5558">
      <w:pPr>
        <w:tabs>
          <w:tab w:val="left" w:pos="284"/>
          <w:tab w:val="left" w:pos="851"/>
        </w:tabs>
        <w:jc w:val="both"/>
        <w:rPr>
          <w:sz w:val="28"/>
          <w:szCs w:val="28"/>
        </w:rPr>
      </w:pPr>
      <w:r w:rsidRPr="00C44093">
        <w:rPr>
          <w:b/>
          <w:sz w:val="28"/>
          <w:szCs w:val="28"/>
        </w:rPr>
        <w:tab/>
      </w:r>
      <w:r w:rsidRPr="00C44093">
        <w:rPr>
          <w:b/>
          <w:sz w:val="28"/>
          <w:szCs w:val="28"/>
        </w:rPr>
        <w:tab/>
        <w:t>1.1.6</w:t>
      </w:r>
      <w:r w:rsidRPr="0014618A">
        <w:rPr>
          <w:b/>
          <w:sz w:val="28"/>
          <w:szCs w:val="28"/>
        </w:rPr>
        <w:t>.</w:t>
      </w:r>
      <w:r w:rsidRPr="00C44093">
        <w:rPr>
          <w:sz w:val="28"/>
          <w:szCs w:val="28"/>
        </w:rPr>
        <w:t xml:space="preserve"> Порушення порядку проведення громадських слухань.</w:t>
      </w:r>
    </w:p>
    <w:p w:rsidR="00FB5558" w:rsidRPr="00C44093" w:rsidRDefault="0014618A" w:rsidP="00FB5558">
      <w:pPr>
        <w:tabs>
          <w:tab w:val="left" w:pos="284"/>
          <w:tab w:val="left" w:pos="851"/>
        </w:tabs>
        <w:jc w:val="both"/>
        <w:rPr>
          <w:sz w:val="28"/>
          <w:szCs w:val="28"/>
        </w:rPr>
      </w:pPr>
      <w:r>
        <w:rPr>
          <w:b/>
          <w:sz w:val="28"/>
          <w:szCs w:val="28"/>
        </w:rPr>
        <w:tab/>
      </w:r>
      <w:r>
        <w:rPr>
          <w:b/>
          <w:sz w:val="28"/>
          <w:szCs w:val="28"/>
        </w:rPr>
        <w:tab/>
      </w:r>
      <w:r w:rsidR="00FB5558" w:rsidRPr="00C44093">
        <w:rPr>
          <w:b/>
          <w:sz w:val="28"/>
          <w:szCs w:val="28"/>
        </w:rPr>
        <w:t>1.1.7.</w:t>
      </w:r>
      <w:r w:rsidR="00FB5558" w:rsidRPr="00C44093">
        <w:rPr>
          <w:sz w:val="28"/>
          <w:szCs w:val="28"/>
        </w:rPr>
        <w:t xml:space="preserve"> Неприйняття або невчасне прийняття рішення за результатами розгляду протоколу громадських слухань.</w:t>
      </w:r>
    </w:p>
    <w:p w:rsidR="00FB5558" w:rsidRPr="00C44093" w:rsidRDefault="00FB5558" w:rsidP="00FB5558">
      <w:pPr>
        <w:tabs>
          <w:tab w:val="left" w:pos="284"/>
          <w:tab w:val="left" w:pos="851"/>
        </w:tabs>
        <w:jc w:val="both"/>
        <w:rPr>
          <w:sz w:val="28"/>
          <w:szCs w:val="28"/>
        </w:rPr>
      </w:pPr>
      <w:r w:rsidRPr="00C44093">
        <w:rPr>
          <w:b/>
          <w:sz w:val="28"/>
          <w:szCs w:val="28"/>
        </w:rPr>
        <w:tab/>
      </w:r>
      <w:r w:rsidRPr="00C44093">
        <w:rPr>
          <w:b/>
          <w:sz w:val="28"/>
          <w:szCs w:val="28"/>
        </w:rPr>
        <w:tab/>
        <w:t>1.1.8</w:t>
      </w:r>
      <w:r w:rsidRPr="0014618A">
        <w:rPr>
          <w:b/>
          <w:sz w:val="28"/>
          <w:szCs w:val="28"/>
        </w:rPr>
        <w:t>.</w:t>
      </w:r>
      <w:r w:rsidR="0014618A" w:rsidRPr="0014618A">
        <w:rPr>
          <w:b/>
          <w:sz w:val="28"/>
          <w:szCs w:val="28"/>
        </w:rPr>
        <w:t xml:space="preserve"> </w:t>
      </w:r>
      <w:r w:rsidRPr="00C44093">
        <w:rPr>
          <w:sz w:val="28"/>
          <w:szCs w:val="28"/>
        </w:rPr>
        <w:t>Необґрунтовану відмову в урахуванні пропозицій громадських слухань.</w:t>
      </w:r>
    </w:p>
    <w:p w:rsidR="00FB5558" w:rsidRPr="00C44093" w:rsidRDefault="00B52E33" w:rsidP="00FB5558">
      <w:pPr>
        <w:tabs>
          <w:tab w:val="left" w:pos="284"/>
          <w:tab w:val="left" w:pos="1080"/>
        </w:tabs>
        <w:jc w:val="both"/>
        <w:rPr>
          <w:sz w:val="28"/>
          <w:szCs w:val="28"/>
        </w:rPr>
      </w:pPr>
      <w:r>
        <w:rPr>
          <w:b/>
          <w:sz w:val="28"/>
          <w:szCs w:val="28"/>
        </w:rPr>
        <w:tab/>
        <w:t xml:space="preserve">        </w:t>
      </w:r>
      <w:r w:rsidR="00FB5558" w:rsidRPr="00C44093">
        <w:rPr>
          <w:b/>
          <w:sz w:val="28"/>
          <w:szCs w:val="28"/>
        </w:rPr>
        <w:t>1.1.9</w:t>
      </w:r>
      <w:r w:rsidR="00FB5558" w:rsidRPr="0014618A">
        <w:rPr>
          <w:b/>
          <w:sz w:val="28"/>
          <w:szCs w:val="28"/>
        </w:rPr>
        <w:t>.</w:t>
      </w:r>
      <w:r w:rsidR="00FB5558" w:rsidRPr="00C44093">
        <w:rPr>
          <w:sz w:val="28"/>
          <w:szCs w:val="28"/>
        </w:rPr>
        <w:t xml:space="preserve"> Інші дії чи бездіяльність, що порушують вимоги чинного законодавства.</w:t>
      </w:r>
    </w:p>
    <w:p w:rsidR="00B74B79" w:rsidRDefault="00B74B79" w:rsidP="00FB5558">
      <w:pPr>
        <w:tabs>
          <w:tab w:val="left" w:pos="900"/>
          <w:tab w:val="left" w:pos="1080"/>
        </w:tabs>
        <w:jc w:val="center"/>
        <w:rPr>
          <w:b/>
          <w:bCs/>
          <w:sz w:val="28"/>
          <w:szCs w:val="28"/>
        </w:rPr>
      </w:pPr>
    </w:p>
    <w:p w:rsidR="00FB5558" w:rsidRPr="002F1C5C" w:rsidRDefault="00FB5558" w:rsidP="00B74B79">
      <w:pPr>
        <w:tabs>
          <w:tab w:val="left" w:pos="900"/>
          <w:tab w:val="left" w:pos="1080"/>
        </w:tabs>
        <w:jc w:val="center"/>
        <w:rPr>
          <w:b/>
          <w:bCs/>
          <w:sz w:val="28"/>
          <w:szCs w:val="28"/>
        </w:rPr>
      </w:pPr>
      <w:r w:rsidRPr="002F1C5C">
        <w:rPr>
          <w:b/>
          <w:bCs/>
          <w:sz w:val="28"/>
          <w:szCs w:val="28"/>
        </w:rPr>
        <w:t>Глава 2. Неправомочність громадських слухань</w:t>
      </w:r>
    </w:p>
    <w:p w:rsidR="00FB5558" w:rsidRPr="002F1C5C" w:rsidRDefault="00FB5558" w:rsidP="00FB5558">
      <w:pPr>
        <w:tabs>
          <w:tab w:val="left" w:pos="284"/>
          <w:tab w:val="left" w:pos="851"/>
        </w:tabs>
        <w:jc w:val="both"/>
        <w:rPr>
          <w:sz w:val="28"/>
          <w:szCs w:val="28"/>
        </w:rPr>
      </w:pPr>
      <w:r w:rsidRPr="002F1C5C">
        <w:rPr>
          <w:sz w:val="28"/>
          <w:szCs w:val="28"/>
        </w:rPr>
        <w:tab/>
        <w:t xml:space="preserve">          </w:t>
      </w:r>
      <w:r w:rsidRPr="002F1C5C">
        <w:rPr>
          <w:b/>
          <w:sz w:val="28"/>
          <w:szCs w:val="28"/>
        </w:rPr>
        <w:t>2.1</w:t>
      </w:r>
      <w:r w:rsidRPr="002F1C5C">
        <w:rPr>
          <w:sz w:val="28"/>
          <w:szCs w:val="28"/>
        </w:rPr>
        <w:t>. Громадські слухання визнаються такими, що не відбулися, в таких випадках:</w:t>
      </w:r>
    </w:p>
    <w:p w:rsidR="00FB5558" w:rsidRPr="002F1C5C" w:rsidRDefault="00FB5558" w:rsidP="00FB5558">
      <w:pPr>
        <w:tabs>
          <w:tab w:val="left" w:pos="360"/>
          <w:tab w:val="left" w:pos="851"/>
          <w:tab w:val="left" w:pos="1080"/>
        </w:tabs>
        <w:jc w:val="both"/>
        <w:rPr>
          <w:sz w:val="28"/>
          <w:szCs w:val="28"/>
        </w:rPr>
      </w:pPr>
      <w:r w:rsidRPr="002F1C5C">
        <w:rPr>
          <w:b/>
          <w:sz w:val="28"/>
          <w:szCs w:val="28"/>
        </w:rPr>
        <w:tab/>
      </w:r>
      <w:r w:rsidRPr="002F1C5C">
        <w:rPr>
          <w:b/>
          <w:sz w:val="28"/>
          <w:szCs w:val="28"/>
        </w:rPr>
        <w:tab/>
      </w:r>
      <w:r w:rsidR="00F4537A" w:rsidRPr="002F1C5C">
        <w:rPr>
          <w:b/>
          <w:sz w:val="28"/>
          <w:szCs w:val="28"/>
        </w:rPr>
        <w:t xml:space="preserve">  </w:t>
      </w:r>
      <w:r w:rsidRPr="002F1C5C">
        <w:rPr>
          <w:b/>
          <w:sz w:val="28"/>
          <w:szCs w:val="28"/>
        </w:rPr>
        <w:t>2.1.1</w:t>
      </w:r>
      <w:r w:rsidRPr="002F1C5C">
        <w:rPr>
          <w:sz w:val="28"/>
          <w:szCs w:val="28"/>
        </w:rPr>
        <w:t>. Оголошення про проведення громадських слухань поширене з порушенням вимог, передбачених  главою 4 розділу ІІІ цього Положення.</w:t>
      </w:r>
    </w:p>
    <w:p w:rsidR="00FB5558" w:rsidRPr="002F1C5C" w:rsidRDefault="00FB5558" w:rsidP="00FB5558">
      <w:pPr>
        <w:tabs>
          <w:tab w:val="left" w:pos="360"/>
          <w:tab w:val="left" w:pos="851"/>
          <w:tab w:val="left" w:pos="1080"/>
        </w:tabs>
        <w:jc w:val="both"/>
        <w:rPr>
          <w:sz w:val="28"/>
          <w:szCs w:val="28"/>
        </w:rPr>
      </w:pPr>
      <w:r w:rsidRPr="002F1C5C">
        <w:rPr>
          <w:b/>
          <w:sz w:val="28"/>
          <w:szCs w:val="28"/>
        </w:rPr>
        <w:tab/>
      </w:r>
      <w:r w:rsidRPr="002F1C5C">
        <w:rPr>
          <w:b/>
          <w:sz w:val="28"/>
          <w:szCs w:val="28"/>
        </w:rPr>
        <w:tab/>
      </w:r>
      <w:r w:rsidR="00F4537A" w:rsidRPr="002F1C5C">
        <w:rPr>
          <w:b/>
          <w:sz w:val="28"/>
          <w:szCs w:val="28"/>
        </w:rPr>
        <w:t xml:space="preserve">  </w:t>
      </w:r>
      <w:r w:rsidRPr="002F1C5C">
        <w:rPr>
          <w:b/>
          <w:sz w:val="28"/>
          <w:szCs w:val="28"/>
        </w:rPr>
        <w:t>2.1.2.</w:t>
      </w:r>
      <w:r w:rsidRPr="002F1C5C">
        <w:rPr>
          <w:sz w:val="28"/>
          <w:szCs w:val="28"/>
        </w:rPr>
        <w:t xml:space="preserve"> Кількість посадових чи службових осіб органів місцевого самоврядування, їх виконавчих органів, працівників комунальних підприємств, установ, організацій або юридичних осіб, якщо їх діяльність є предметом громадських слухань, перевищує 50 відсотків учасників </w:t>
      </w:r>
      <w:r w:rsidR="00F4537A" w:rsidRPr="002F1C5C">
        <w:rPr>
          <w:sz w:val="28"/>
          <w:szCs w:val="28"/>
        </w:rPr>
        <w:t>слухань, які мають право голосу.</w:t>
      </w:r>
    </w:p>
    <w:p w:rsidR="00FB5558" w:rsidRPr="002F1C5C" w:rsidRDefault="00FB5558" w:rsidP="00F4537A">
      <w:pPr>
        <w:tabs>
          <w:tab w:val="left" w:pos="360"/>
          <w:tab w:val="left" w:pos="900"/>
          <w:tab w:val="left" w:pos="1080"/>
        </w:tabs>
        <w:jc w:val="both"/>
        <w:rPr>
          <w:sz w:val="28"/>
          <w:szCs w:val="28"/>
        </w:rPr>
      </w:pPr>
      <w:r w:rsidRPr="002F1C5C">
        <w:rPr>
          <w:b/>
          <w:sz w:val="28"/>
          <w:szCs w:val="28"/>
        </w:rPr>
        <w:tab/>
        <w:t xml:space="preserve">        </w:t>
      </w:r>
      <w:r w:rsidR="00F4537A" w:rsidRPr="002F1C5C">
        <w:rPr>
          <w:b/>
          <w:sz w:val="28"/>
          <w:szCs w:val="28"/>
        </w:rPr>
        <w:t xml:space="preserve"> </w:t>
      </w:r>
      <w:r w:rsidRPr="002F1C5C">
        <w:rPr>
          <w:b/>
          <w:sz w:val="28"/>
          <w:szCs w:val="28"/>
        </w:rPr>
        <w:t>2.1.3</w:t>
      </w:r>
      <w:r w:rsidRPr="002F1C5C">
        <w:rPr>
          <w:sz w:val="28"/>
          <w:szCs w:val="28"/>
        </w:rPr>
        <w:t xml:space="preserve">. Вчинення інших дій чи бездіяльності, які призвели до грубого порушення прав </w:t>
      </w:r>
      <w:r w:rsidR="00864854">
        <w:rPr>
          <w:sz w:val="28"/>
          <w:szCs w:val="28"/>
        </w:rPr>
        <w:t xml:space="preserve">жителів </w:t>
      </w:r>
      <w:r w:rsidRPr="002F1C5C">
        <w:rPr>
          <w:sz w:val="28"/>
          <w:szCs w:val="28"/>
        </w:rPr>
        <w:t>громади, передбачених цим Положенням.</w:t>
      </w:r>
    </w:p>
    <w:p w:rsidR="00FB5558" w:rsidRPr="002F1C5C" w:rsidRDefault="00FB5558" w:rsidP="00FB5558">
      <w:pPr>
        <w:tabs>
          <w:tab w:val="left" w:pos="360"/>
          <w:tab w:val="left" w:pos="900"/>
          <w:tab w:val="left" w:pos="1080"/>
        </w:tabs>
        <w:jc w:val="both"/>
        <w:rPr>
          <w:sz w:val="28"/>
          <w:szCs w:val="28"/>
        </w:rPr>
      </w:pPr>
      <w:r w:rsidRPr="002F1C5C">
        <w:rPr>
          <w:b/>
          <w:sz w:val="28"/>
          <w:szCs w:val="28"/>
        </w:rPr>
        <w:t xml:space="preserve">              2.2. </w:t>
      </w:r>
      <w:r w:rsidRPr="002F1C5C">
        <w:rPr>
          <w:sz w:val="28"/>
          <w:szCs w:val="28"/>
        </w:rPr>
        <w:t>Рішення про визнання слухань такими, що не відбулися, може приймати голова</w:t>
      </w:r>
      <w:r w:rsidR="002F1C5C">
        <w:rPr>
          <w:sz w:val="28"/>
          <w:szCs w:val="28"/>
        </w:rPr>
        <w:t xml:space="preserve"> громадських слухань</w:t>
      </w:r>
      <w:r w:rsidRPr="002F1C5C">
        <w:rPr>
          <w:sz w:val="28"/>
          <w:szCs w:val="28"/>
        </w:rPr>
        <w:t>, рада або суд за скаргою (позовом) ініціатора, учасників громадських слухань або зацікавлених</w:t>
      </w:r>
      <w:r w:rsidR="00864854">
        <w:rPr>
          <w:sz w:val="28"/>
          <w:szCs w:val="28"/>
        </w:rPr>
        <w:t xml:space="preserve"> жителів </w:t>
      </w:r>
      <w:r w:rsidRPr="002F1C5C">
        <w:rPr>
          <w:sz w:val="28"/>
          <w:szCs w:val="28"/>
        </w:rPr>
        <w:t>громади.</w:t>
      </w:r>
    </w:p>
    <w:p w:rsidR="00FB5558" w:rsidRPr="002F1C5C" w:rsidRDefault="00FB5558" w:rsidP="00FB5558">
      <w:pPr>
        <w:tabs>
          <w:tab w:val="left" w:pos="284"/>
          <w:tab w:val="left" w:pos="851"/>
        </w:tabs>
        <w:jc w:val="both"/>
        <w:rPr>
          <w:sz w:val="28"/>
          <w:szCs w:val="28"/>
        </w:rPr>
      </w:pPr>
      <w:r w:rsidRPr="002F1C5C">
        <w:rPr>
          <w:b/>
          <w:sz w:val="28"/>
          <w:szCs w:val="28"/>
        </w:rPr>
        <w:tab/>
        <w:t xml:space="preserve">         </w:t>
      </w:r>
      <w:r w:rsidR="00F4537A" w:rsidRPr="002F1C5C">
        <w:rPr>
          <w:b/>
          <w:sz w:val="28"/>
          <w:szCs w:val="28"/>
        </w:rPr>
        <w:t xml:space="preserve"> </w:t>
      </w:r>
    </w:p>
    <w:p w:rsidR="008C5E85" w:rsidRPr="00C44093" w:rsidRDefault="008C5E85" w:rsidP="0093745A">
      <w:pPr>
        <w:tabs>
          <w:tab w:val="left" w:pos="900"/>
          <w:tab w:val="left" w:pos="1080"/>
        </w:tabs>
        <w:rPr>
          <w:sz w:val="28"/>
          <w:szCs w:val="28"/>
        </w:rPr>
      </w:pPr>
    </w:p>
    <w:p w:rsidR="00F579AA" w:rsidRDefault="0093745A" w:rsidP="00726071">
      <w:pPr>
        <w:rPr>
          <w:b/>
          <w:sz w:val="28"/>
          <w:szCs w:val="28"/>
        </w:rPr>
      </w:pPr>
      <w:r>
        <w:rPr>
          <w:b/>
          <w:sz w:val="28"/>
          <w:szCs w:val="28"/>
        </w:rPr>
        <w:t>М</w:t>
      </w:r>
      <w:r w:rsidR="00554218">
        <w:rPr>
          <w:b/>
          <w:sz w:val="28"/>
          <w:szCs w:val="28"/>
        </w:rPr>
        <w:t>іськ</w:t>
      </w:r>
      <w:r>
        <w:rPr>
          <w:b/>
          <w:sz w:val="28"/>
          <w:szCs w:val="28"/>
        </w:rPr>
        <w:t>ий</w:t>
      </w:r>
      <w:r w:rsidR="00554218">
        <w:rPr>
          <w:b/>
          <w:sz w:val="28"/>
          <w:szCs w:val="28"/>
        </w:rPr>
        <w:t xml:space="preserve"> </w:t>
      </w:r>
      <w:r>
        <w:rPr>
          <w:b/>
          <w:sz w:val="28"/>
          <w:szCs w:val="28"/>
        </w:rPr>
        <w:t>голова</w:t>
      </w:r>
      <w:r w:rsidR="003B5A3B">
        <w:rPr>
          <w:b/>
          <w:sz w:val="28"/>
          <w:szCs w:val="28"/>
        </w:rPr>
        <w:tab/>
      </w:r>
      <w:r w:rsidR="003B5A3B">
        <w:rPr>
          <w:b/>
          <w:sz w:val="28"/>
          <w:szCs w:val="28"/>
        </w:rPr>
        <w:tab/>
      </w:r>
      <w:r w:rsidR="003B5A3B">
        <w:rPr>
          <w:b/>
          <w:sz w:val="28"/>
          <w:szCs w:val="28"/>
        </w:rPr>
        <w:tab/>
      </w:r>
      <w:r w:rsidR="003B5A3B">
        <w:rPr>
          <w:b/>
          <w:sz w:val="28"/>
          <w:szCs w:val="28"/>
        </w:rPr>
        <w:tab/>
      </w:r>
      <w:r w:rsidR="003B5A3B">
        <w:rPr>
          <w:b/>
          <w:sz w:val="28"/>
          <w:szCs w:val="28"/>
        </w:rPr>
        <w:tab/>
      </w:r>
      <w:r w:rsidR="00726071">
        <w:rPr>
          <w:b/>
          <w:sz w:val="28"/>
          <w:szCs w:val="28"/>
        </w:rPr>
        <w:tab/>
      </w:r>
      <w:r w:rsidR="00726071">
        <w:rPr>
          <w:b/>
          <w:sz w:val="28"/>
          <w:szCs w:val="28"/>
        </w:rPr>
        <w:tab/>
      </w:r>
      <w:r w:rsidR="00726071">
        <w:rPr>
          <w:b/>
          <w:sz w:val="28"/>
          <w:szCs w:val="28"/>
        </w:rPr>
        <w:tab/>
        <w:t>Андрій ЧЕРНЯЄВ</w:t>
      </w:r>
    </w:p>
    <w:p w:rsidR="00E3238D" w:rsidRDefault="00E3238D"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B52E33" w:rsidRDefault="00B52E33" w:rsidP="00F579AA">
      <w:pPr>
        <w:suppressAutoHyphens w:val="0"/>
        <w:rPr>
          <w:b/>
          <w:sz w:val="28"/>
          <w:szCs w:val="28"/>
          <w:lang w:val="ru-RU"/>
        </w:rPr>
      </w:pPr>
    </w:p>
    <w:p w:rsidR="00726071" w:rsidRDefault="00726071" w:rsidP="00F579AA">
      <w:pPr>
        <w:suppressAutoHyphens w:val="0"/>
        <w:rPr>
          <w:b/>
          <w:sz w:val="28"/>
          <w:szCs w:val="28"/>
          <w:lang w:val="ru-RU"/>
        </w:rPr>
      </w:pPr>
    </w:p>
    <w:p w:rsidR="00B52E33" w:rsidRDefault="00B52E33" w:rsidP="00F579AA">
      <w:pPr>
        <w:suppressAutoHyphens w:val="0"/>
        <w:rPr>
          <w:b/>
          <w:sz w:val="28"/>
          <w:szCs w:val="28"/>
          <w:lang w:val="ru-RU"/>
        </w:rPr>
      </w:pPr>
    </w:p>
    <w:p w:rsidR="00B52E33" w:rsidRPr="002F1C5C" w:rsidRDefault="00B52E33" w:rsidP="00F579AA">
      <w:pPr>
        <w:suppressAutoHyphens w:val="0"/>
        <w:rPr>
          <w:b/>
          <w:sz w:val="28"/>
          <w:szCs w:val="28"/>
          <w:lang w:val="ru-RU"/>
        </w:rPr>
      </w:pPr>
    </w:p>
    <w:p w:rsidR="00E3238D" w:rsidRPr="002F1C5C" w:rsidRDefault="00E3238D" w:rsidP="00F579AA">
      <w:pPr>
        <w:suppressAutoHyphens w:val="0"/>
        <w:rPr>
          <w:b/>
          <w:sz w:val="28"/>
          <w:szCs w:val="28"/>
          <w:lang w:val="ru-RU"/>
        </w:rPr>
      </w:pPr>
    </w:p>
    <w:p w:rsidR="006F4833" w:rsidRPr="006C084D" w:rsidRDefault="00864854" w:rsidP="006F4833">
      <w:pPr>
        <w:jc w:val="both"/>
        <w:rPr>
          <w:szCs w:val="24"/>
          <w:lang w:val="ru-RU"/>
        </w:rPr>
      </w:pPr>
      <w:r>
        <w:rPr>
          <w:b/>
          <w:szCs w:val="24"/>
        </w:rPr>
        <w:t>ЗРАЗОК</w:t>
      </w:r>
      <w:r>
        <w:rPr>
          <w:b/>
          <w:szCs w:val="24"/>
        </w:rPr>
        <w:tab/>
      </w:r>
      <w:r>
        <w:rPr>
          <w:b/>
          <w:szCs w:val="24"/>
        </w:rPr>
        <w:tab/>
      </w:r>
      <w:r>
        <w:rPr>
          <w:b/>
          <w:szCs w:val="24"/>
        </w:rPr>
        <w:tab/>
      </w:r>
      <w:r>
        <w:rPr>
          <w:b/>
          <w:szCs w:val="24"/>
        </w:rPr>
        <w:tab/>
      </w:r>
      <w:r>
        <w:rPr>
          <w:b/>
          <w:szCs w:val="24"/>
        </w:rPr>
        <w:tab/>
      </w:r>
      <w:r>
        <w:rPr>
          <w:b/>
          <w:szCs w:val="24"/>
        </w:rPr>
        <w:tab/>
        <w:t>Дод</w:t>
      </w:r>
      <w:r w:rsidR="00B52E33">
        <w:rPr>
          <w:b/>
          <w:szCs w:val="24"/>
        </w:rPr>
        <w:t>а</w:t>
      </w:r>
      <w:r>
        <w:rPr>
          <w:b/>
          <w:szCs w:val="24"/>
        </w:rPr>
        <w:t xml:space="preserve">ток </w:t>
      </w:r>
      <w:r w:rsidRPr="006C084D">
        <w:rPr>
          <w:b/>
          <w:szCs w:val="24"/>
          <w:lang w:val="ru-RU"/>
        </w:rPr>
        <w:t>1</w:t>
      </w:r>
    </w:p>
    <w:p w:rsidR="006F4833" w:rsidRDefault="006F4833" w:rsidP="006F4833">
      <w:pPr>
        <w:spacing w:line="100" w:lineRule="atLeast"/>
        <w:ind w:left="4956" w:right="-365"/>
        <w:rPr>
          <w:b/>
          <w:bCs/>
          <w:szCs w:val="24"/>
        </w:rPr>
      </w:pPr>
      <w:r w:rsidRPr="00864854">
        <w:rPr>
          <w:szCs w:val="24"/>
        </w:rPr>
        <w:t>до Полож</w:t>
      </w:r>
      <w:r>
        <w:rPr>
          <w:b/>
          <w:szCs w:val="24"/>
        </w:rPr>
        <w:t xml:space="preserve">ення про громадські слухання в </w:t>
      </w:r>
      <w:r w:rsidR="00726071">
        <w:rPr>
          <w:b/>
          <w:szCs w:val="24"/>
        </w:rPr>
        <w:t>Сіверській</w:t>
      </w:r>
      <w:r>
        <w:rPr>
          <w:b/>
          <w:szCs w:val="24"/>
        </w:rPr>
        <w:t xml:space="preserve"> міській територіальній громаді</w:t>
      </w:r>
    </w:p>
    <w:p w:rsidR="00F579AA" w:rsidRDefault="00F579AA" w:rsidP="00B52E33">
      <w:pPr>
        <w:tabs>
          <w:tab w:val="left" w:pos="900"/>
          <w:tab w:val="left" w:pos="1080"/>
        </w:tabs>
        <w:jc w:val="right"/>
        <w:rPr>
          <w:b/>
          <w:szCs w:val="24"/>
        </w:rPr>
      </w:pPr>
    </w:p>
    <w:p w:rsidR="00F579AA" w:rsidRDefault="00726071" w:rsidP="00F579AA">
      <w:pPr>
        <w:tabs>
          <w:tab w:val="left" w:pos="900"/>
          <w:tab w:val="left" w:pos="1080"/>
        </w:tabs>
        <w:ind w:firstLine="3155"/>
        <w:jc w:val="both"/>
        <w:rPr>
          <w:b/>
          <w:bCs/>
          <w:sz w:val="22"/>
          <w:szCs w:val="22"/>
        </w:rPr>
      </w:pPr>
      <w:r>
        <w:rPr>
          <w:b/>
          <w:bCs/>
          <w:sz w:val="22"/>
          <w:szCs w:val="22"/>
        </w:rPr>
        <w:t>Сіверському</w:t>
      </w:r>
      <w:r w:rsidR="00F579AA">
        <w:rPr>
          <w:b/>
          <w:bCs/>
          <w:sz w:val="22"/>
          <w:szCs w:val="22"/>
        </w:rPr>
        <w:t xml:space="preserve"> міському голові</w:t>
      </w:r>
    </w:p>
    <w:p w:rsidR="00F579AA" w:rsidRDefault="00F579AA" w:rsidP="00F579AA">
      <w:pPr>
        <w:ind w:firstLine="3155"/>
        <w:jc w:val="both"/>
        <w:rPr>
          <w:b/>
          <w:bCs/>
          <w:sz w:val="22"/>
          <w:szCs w:val="22"/>
        </w:rPr>
      </w:pPr>
    </w:p>
    <w:p w:rsidR="00F579AA" w:rsidRDefault="00F579AA" w:rsidP="00F579AA">
      <w:pPr>
        <w:ind w:firstLine="3155"/>
        <w:jc w:val="both"/>
        <w:rPr>
          <w:i/>
          <w:iCs/>
          <w:sz w:val="22"/>
          <w:szCs w:val="22"/>
        </w:rPr>
      </w:pPr>
      <w:r>
        <w:rPr>
          <w:b/>
          <w:bCs/>
          <w:sz w:val="22"/>
          <w:szCs w:val="22"/>
        </w:rPr>
        <w:t>________________________________________________________</w:t>
      </w:r>
    </w:p>
    <w:p w:rsidR="00F579AA" w:rsidRDefault="00F579AA" w:rsidP="00F579AA">
      <w:pPr>
        <w:ind w:left="3119" w:firstLine="36"/>
        <w:rPr>
          <w:b/>
          <w:bCs/>
          <w:sz w:val="22"/>
          <w:szCs w:val="22"/>
        </w:rPr>
      </w:pPr>
      <w:r>
        <w:rPr>
          <w:i/>
          <w:iCs/>
          <w:sz w:val="22"/>
          <w:szCs w:val="22"/>
        </w:rPr>
        <w:t>прізвище, ім’я, по батькові члена територіальної громади (найменування юридичної особи)</w:t>
      </w:r>
    </w:p>
    <w:p w:rsidR="00F579AA" w:rsidRDefault="00F579AA" w:rsidP="00F579AA">
      <w:pPr>
        <w:ind w:firstLine="3155"/>
        <w:jc w:val="both"/>
        <w:rPr>
          <w:b/>
          <w:bCs/>
          <w:sz w:val="22"/>
          <w:szCs w:val="22"/>
        </w:rPr>
      </w:pPr>
    </w:p>
    <w:p w:rsidR="00F579AA" w:rsidRDefault="00F579AA" w:rsidP="00F579AA">
      <w:pPr>
        <w:ind w:firstLine="3155"/>
        <w:jc w:val="both"/>
        <w:rPr>
          <w:i/>
          <w:iCs/>
          <w:sz w:val="22"/>
          <w:szCs w:val="22"/>
        </w:rPr>
      </w:pPr>
      <w:r>
        <w:rPr>
          <w:b/>
          <w:bCs/>
          <w:sz w:val="22"/>
          <w:szCs w:val="22"/>
        </w:rPr>
        <w:t>______________________________________________</w:t>
      </w:r>
      <w:r>
        <w:rPr>
          <w:b/>
          <w:bCs/>
          <w:szCs w:val="24"/>
        </w:rPr>
        <w:t>_________</w:t>
      </w:r>
    </w:p>
    <w:p w:rsidR="00F579AA" w:rsidRDefault="00F579AA" w:rsidP="00F579AA">
      <w:pPr>
        <w:ind w:firstLine="3155"/>
        <w:rPr>
          <w:i/>
          <w:iCs/>
          <w:sz w:val="22"/>
          <w:szCs w:val="22"/>
        </w:rPr>
      </w:pPr>
      <w:r>
        <w:rPr>
          <w:i/>
          <w:iCs/>
          <w:sz w:val="22"/>
          <w:szCs w:val="22"/>
        </w:rPr>
        <w:t>адреса реєстрації (юридична адреса організації)</w:t>
      </w:r>
    </w:p>
    <w:p w:rsidR="00F579AA" w:rsidRDefault="00F579AA" w:rsidP="00F579AA">
      <w:pPr>
        <w:ind w:firstLine="3155"/>
        <w:rPr>
          <w:i/>
          <w:iCs/>
          <w:sz w:val="22"/>
          <w:szCs w:val="22"/>
        </w:rPr>
      </w:pPr>
      <w:r>
        <w:rPr>
          <w:i/>
          <w:iCs/>
          <w:sz w:val="22"/>
          <w:szCs w:val="22"/>
        </w:rPr>
        <w:t xml:space="preserve"> із зазначенням номера контактного телефону</w:t>
      </w:r>
    </w:p>
    <w:p w:rsidR="00F579AA" w:rsidRDefault="00F579AA" w:rsidP="00F579AA">
      <w:pPr>
        <w:ind w:firstLine="3155"/>
        <w:rPr>
          <w:i/>
          <w:iCs/>
          <w:sz w:val="22"/>
          <w:szCs w:val="22"/>
        </w:rPr>
      </w:pPr>
      <w:r>
        <w:rPr>
          <w:i/>
          <w:iCs/>
          <w:sz w:val="22"/>
          <w:szCs w:val="22"/>
        </w:rPr>
        <w:t>(електронної пошти — за наявності)</w:t>
      </w:r>
    </w:p>
    <w:p w:rsidR="00F579AA" w:rsidRDefault="00F579AA" w:rsidP="00B52E33">
      <w:pPr>
        <w:rPr>
          <w:b/>
          <w:bCs/>
          <w:szCs w:val="24"/>
        </w:rPr>
      </w:pPr>
    </w:p>
    <w:p w:rsidR="00F579AA" w:rsidRDefault="00F579AA" w:rsidP="00F579AA">
      <w:pPr>
        <w:jc w:val="center"/>
        <w:rPr>
          <w:b/>
          <w:bCs/>
          <w:szCs w:val="24"/>
        </w:rPr>
      </w:pPr>
      <w:r>
        <w:rPr>
          <w:b/>
          <w:bCs/>
          <w:szCs w:val="24"/>
        </w:rPr>
        <w:t>ЗВЕРНЕННЯ</w:t>
      </w:r>
    </w:p>
    <w:p w:rsidR="00F579AA" w:rsidRDefault="00F579AA" w:rsidP="00B52E33">
      <w:pPr>
        <w:jc w:val="center"/>
        <w:rPr>
          <w:szCs w:val="24"/>
        </w:rPr>
      </w:pPr>
      <w:r>
        <w:rPr>
          <w:b/>
          <w:bCs/>
          <w:szCs w:val="24"/>
        </w:rPr>
        <w:t>З ІНІЦІАТИВОЮ ЩОДО ПРОВЕДЕННЯ ГРОМАДСЬКИХ СЛУХАНЬ</w:t>
      </w:r>
    </w:p>
    <w:p w:rsidR="00F579AA" w:rsidRDefault="00F579AA" w:rsidP="00F579AA">
      <w:pPr>
        <w:pStyle w:val="a5"/>
        <w:ind w:firstLine="261"/>
        <w:jc w:val="both"/>
        <w:rPr>
          <w:szCs w:val="24"/>
        </w:rPr>
      </w:pPr>
      <w:r>
        <w:rPr>
          <w:szCs w:val="24"/>
        </w:rPr>
        <w:t>Відповід</w:t>
      </w:r>
      <w:r w:rsidR="00726071">
        <w:rPr>
          <w:szCs w:val="24"/>
        </w:rPr>
        <w:t>но до статті 13 Закону України «</w:t>
      </w:r>
      <w:r>
        <w:rPr>
          <w:szCs w:val="24"/>
        </w:rPr>
        <w:t>Про місцеве самоврядування в Україні</w:t>
      </w:r>
      <w:r w:rsidR="00726071">
        <w:rPr>
          <w:szCs w:val="24"/>
        </w:rPr>
        <w:t>», статті 1 Закону України «</w:t>
      </w:r>
      <w:r>
        <w:rPr>
          <w:szCs w:val="24"/>
        </w:rPr>
        <w:t>Про звернення громадян</w:t>
      </w:r>
      <w:r w:rsidR="00726071">
        <w:rPr>
          <w:szCs w:val="24"/>
        </w:rPr>
        <w:t>»,  Положення «</w:t>
      </w:r>
      <w:r>
        <w:rPr>
          <w:szCs w:val="24"/>
        </w:rPr>
        <w:t xml:space="preserve">Про громадські слухання </w:t>
      </w:r>
      <w:r w:rsidR="006F4833">
        <w:rPr>
          <w:szCs w:val="24"/>
        </w:rPr>
        <w:t>в</w:t>
      </w:r>
      <w:r>
        <w:rPr>
          <w:szCs w:val="24"/>
        </w:rPr>
        <w:t xml:space="preserve"> </w:t>
      </w:r>
      <w:r w:rsidR="00726071">
        <w:rPr>
          <w:szCs w:val="24"/>
        </w:rPr>
        <w:t>Сіверській</w:t>
      </w:r>
      <w:r w:rsidR="006F4833">
        <w:rPr>
          <w:szCs w:val="24"/>
        </w:rPr>
        <w:t xml:space="preserve"> міській територіальній громаді</w:t>
      </w:r>
      <w:r w:rsidR="00726071">
        <w:rPr>
          <w:szCs w:val="24"/>
        </w:rPr>
        <w:t>»</w:t>
      </w:r>
      <w:r>
        <w:rPr>
          <w:szCs w:val="24"/>
        </w:rPr>
        <w:t xml:space="preserve">, що є невід’ємною частиною Статуту </w:t>
      </w:r>
      <w:r w:rsidR="007B6B99">
        <w:rPr>
          <w:szCs w:val="24"/>
        </w:rPr>
        <w:t xml:space="preserve">Сіверської </w:t>
      </w:r>
      <w:r>
        <w:rPr>
          <w:szCs w:val="24"/>
        </w:rPr>
        <w:t>територіальної громади, просимо:</w:t>
      </w:r>
    </w:p>
    <w:p w:rsidR="00F579AA" w:rsidRDefault="00F579AA" w:rsidP="00F579AA">
      <w:pPr>
        <w:pStyle w:val="a5"/>
        <w:numPr>
          <w:ilvl w:val="0"/>
          <w:numId w:val="13"/>
        </w:numPr>
        <w:tabs>
          <w:tab w:val="num" w:pos="426"/>
        </w:tabs>
        <w:ind w:left="426" w:hanging="66"/>
        <w:jc w:val="both"/>
        <w:rPr>
          <w:szCs w:val="24"/>
        </w:rPr>
      </w:pPr>
      <w:r>
        <w:rPr>
          <w:szCs w:val="24"/>
        </w:rPr>
        <w:t>Зареєструвати ініціативу щодо проведення громадських слухань у місті</w:t>
      </w:r>
      <w:r>
        <w:rPr>
          <w:i/>
          <w:iCs/>
          <w:szCs w:val="24"/>
        </w:rPr>
        <w:t xml:space="preserve"> (кварталі, вулиці, будинку(-</w:t>
      </w:r>
      <w:proofErr w:type="spellStart"/>
      <w:r>
        <w:rPr>
          <w:i/>
          <w:iCs/>
          <w:szCs w:val="24"/>
        </w:rPr>
        <w:t>ках</w:t>
      </w:r>
      <w:proofErr w:type="spellEnd"/>
      <w:r>
        <w:rPr>
          <w:i/>
          <w:iCs/>
          <w:szCs w:val="24"/>
        </w:rPr>
        <w:t>))</w:t>
      </w:r>
      <w:r>
        <w:rPr>
          <w:szCs w:val="24"/>
        </w:rPr>
        <w:t xml:space="preserve"> з такого предмета:</w:t>
      </w:r>
    </w:p>
    <w:p w:rsidR="00F579AA" w:rsidRDefault="00F579AA" w:rsidP="00F579AA">
      <w:pPr>
        <w:pStyle w:val="a5"/>
        <w:jc w:val="both"/>
        <w:rPr>
          <w:szCs w:val="24"/>
        </w:rPr>
      </w:pPr>
      <w:r>
        <w:rPr>
          <w:szCs w:val="24"/>
        </w:rPr>
        <w:t>________________________________________________________________________________</w:t>
      </w:r>
    </w:p>
    <w:p w:rsidR="00F579AA" w:rsidRDefault="00F579AA" w:rsidP="00F579AA">
      <w:pPr>
        <w:pStyle w:val="a5"/>
        <w:spacing w:after="0"/>
        <w:jc w:val="both"/>
        <w:rPr>
          <w:i/>
          <w:iCs/>
        </w:rPr>
      </w:pPr>
      <w:r>
        <w:rPr>
          <w:szCs w:val="24"/>
        </w:rPr>
        <w:t>________________________________________________________________________________</w:t>
      </w:r>
    </w:p>
    <w:p w:rsidR="00F579AA" w:rsidRDefault="00F579AA" w:rsidP="00F579AA">
      <w:pPr>
        <w:pStyle w:val="1"/>
        <w:tabs>
          <w:tab w:val="left" w:pos="916"/>
          <w:tab w:val="left" w:pos="1080"/>
        </w:tabs>
        <w:jc w:val="center"/>
        <w:rPr>
          <w:sz w:val="20"/>
          <w:szCs w:val="20"/>
        </w:rPr>
      </w:pPr>
      <w:r>
        <w:rPr>
          <w:i/>
          <w:iCs/>
          <w:sz w:val="20"/>
          <w:szCs w:val="20"/>
        </w:rPr>
        <w:t>проблема, питання, проект рішення та інше, що пропонується до розгляду</w:t>
      </w:r>
    </w:p>
    <w:p w:rsidR="00F579AA" w:rsidRDefault="00F579AA" w:rsidP="00F579AA">
      <w:pPr>
        <w:pStyle w:val="1"/>
        <w:tabs>
          <w:tab w:val="left" w:pos="916"/>
          <w:tab w:val="left" w:pos="1080"/>
        </w:tabs>
        <w:jc w:val="both"/>
      </w:pPr>
    </w:p>
    <w:p w:rsidR="00F579AA" w:rsidRDefault="00F579AA" w:rsidP="00F579AA">
      <w:pPr>
        <w:pStyle w:val="1"/>
        <w:numPr>
          <w:ilvl w:val="0"/>
          <w:numId w:val="13"/>
        </w:numPr>
        <w:tabs>
          <w:tab w:val="left" w:pos="916"/>
          <w:tab w:val="left" w:pos="1080"/>
        </w:tabs>
        <w:jc w:val="both"/>
        <w:rPr>
          <w:i/>
          <w:iCs/>
        </w:rPr>
      </w:pPr>
      <w:r>
        <w:t>Запросити на громадські слухання: ___________________________________________</w:t>
      </w:r>
    </w:p>
    <w:p w:rsidR="00F579AA" w:rsidRDefault="00F579AA" w:rsidP="00F579AA">
      <w:pPr>
        <w:pStyle w:val="1"/>
        <w:tabs>
          <w:tab w:val="left" w:pos="916"/>
          <w:tab w:val="left" w:pos="1080"/>
        </w:tabs>
        <w:jc w:val="right"/>
        <w:rPr>
          <w:sz w:val="20"/>
          <w:szCs w:val="20"/>
        </w:rPr>
      </w:pPr>
      <w:r>
        <w:rPr>
          <w:i/>
          <w:iCs/>
          <w:sz w:val="20"/>
          <w:szCs w:val="20"/>
        </w:rPr>
        <w:t>прізвища та/або назви посад посадових осіб (якщо вони відомі)</w:t>
      </w:r>
    </w:p>
    <w:p w:rsidR="00F579AA" w:rsidRDefault="00F579AA" w:rsidP="00F579AA">
      <w:pPr>
        <w:pStyle w:val="1"/>
        <w:numPr>
          <w:ilvl w:val="0"/>
          <w:numId w:val="13"/>
        </w:numPr>
        <w:tabs>
          <w:tab w:val="left" w:pos="916"/>
          <w:tab w:val="left" w:pos="1080"/>
        </w:tabs>
        <w:jc w:val="both"/>
        <w:rPr>
          <w:i/>
          <w:iCs/>
        </w:rPr>
      </w:pPr>
      <w:r>
        <w:t>Призначити слухання на ___________________________________________________</w:t>
      </w:r>
    </w:p>
    <w:p w:rsidR="00F579AA" w:rsidRDefault="00F579AA" w:rsidP="00F579AA">
      <w:pPr>
        <w:pStyle w:val="1"/>
        <w:tabs>
          <w:tab w:val="left" w:pos="916"/>
          <w:tab w:val="left" w:pos="1080"/>
        </w:tabs>
        <w:jc w:val="center"/>
        <w:rPr>
          <w:sz w:val="18"/>
          <w:szCs w:val="18"/>
        </w:rPr>
      </w:pPr>
      <w:r>
        <w:rPr>
          <w:i/>
          <w:iCs/>
          <w:sz w:val="20"/>
          <w:szCs w:val="20"/>
        </w:rPr>
        <w:t xml:space="preserve">                                               дата, час та місце запланованих громадських слухань</w:t>
      </w:r>
    </w:p>
    <w:p w:rsidR="00F579AA" w:rsidRDefault="00F579AA" w:rsidP="00F579AA">
      <w:pPr>
        <w:pStyle w:val="1"/>
        <w:numPr>
          <w:ilvl w:val="0"/>
          <w:numId w:val="13"/>
        </w:numPr>
        <w:tabs>
          <w:tab w:val="clear" w:pos="720"/>
          <w:tab w:val="num" w:pos="567"/>
          <w:tab w:val="left" w:pos="709"/>
          <w:tab w:val="left" w:pos="916"/>
          <w:tab w:val="left" w:pos="1080"/>
        </w:tabs>
        <w:ind w:left="284" w:firstLine="76"/>
        <w:jc w:val="both"/>
        <w:rPr>
          <w:i/>
          <w:iCs/>
        </w:rPr>
      </w:pPr>
      <w:r>
        <w:t>Контактувати з особою, уповноваженою представляти ініціаторів _____________________________________________________________________</w:t>
      </w:r>
      <w:r>
        <w:rPr>
          <w:i/>
          <w:iCs/>
        </w:rPr>
        <w:t>____</w:t>
      </w:r>
    </w:p>
    <w:p w:rsidR="00F579AA" w:rsidRDefault="00F579AA" w:rsidP="00F579AA">
      <w:pPr>
        <w:pStyle w:val="1"/>
        <w:tabs>
          <w:tab w:val="left" w:pos="916"/>
          <w:tab w:val="left" w:pos="1080"/>
        </w:tabs>
        <w:jc w:val="center"/>
        <w:rPr>
          <w:sz w:val="18"/>
          <w:szCs w:val="18"/>
        </w:rPr>
      </w:pPr>
      <w:r>
        <w:rPr>
          <w:i/>
          <w:iCs/>
          <w:sz w:val="18"/>
          <w:szCs w:val="18"/>
        </w:rPr>
        <w:t>прізвище, ім’я, по батькові, адреса листування та номер телефону особи, уповноваженої представляти ініціатора</w:t>
      </w:r>
    </w:p>
    <w:p w:rsidR="00F579AA" w:rsidRDefault="00F579AA" w:rsidP="00F579AA">
      <w:pPr>
        <w:pStyle w:val="1"/>
        <w:numPr>
          <w:ilvl w:val="0"/>
          <w:numId w:val="13"/>
        </w:numPr>
        <w:tabs>
          <w:tab w:val="left" w:pos="916"/>
          <w:tab w:val="left" w:pos="1080"/>
        </w:tabs>
        <w:jc w:val="both"/>
      </w:pPr>
      <w:r>
        <w:t>Утворити організаційний комітет з підготовки громадських слухань, включивши до його складу таких осіб:</w:t>
      </w:r>
    </w:p>
    <w:p w:rsidR="00F579AA" w:rsidRDefault="00F579AA" w:rsidP="00F579AA">
      <w:pPr>
        <w:pStyle w:val="1"/>
        <w:tabs>
          <w:tab w:val="left" w:pos="916"/>
          <w:tab w:val="left" w:pos="1080"/>
        </w:tabs>
        <w:jc w:val="both"/>
      </w:pPr>
      <w:r>
        <w:t>1)______________________________________________________________________________;</w:t>
      </w:r>
    </w:p>
    <w:p w:rsidR="00F579AA" w:rsidRDefault="00F579AA" w:rsidP="00F579AA">
      <w:pPr>
        <w:pStyle w:val="1"/>
        <w:tabs>
          <w:tab w:val="left" w:pos="916"/>
          <w:tab w:val="left" w:pos="1080"/>
        </w:tabs>
        <w:jc w:val="both"/>
        <w:rPr>
          <w:i/>
          <w:iCs/>
        </w:rPr>
      </w:pPr>
      <w:r>
        <w:t>2).....</w:t>
      </w:r>
    </w:p>
    <w:p w:rsidR="00F579AA" w:rsidRDefault="00F579AA" w:rsidP="00F579AA">
      <w:pPr>
        <w:pStyle w:val="1"/>
        <w:tabs>
          <w:tab w:val="left" w:pos="916"/>
          <w:tab w:val="left" w:pos="1080"/>
        </w:tabs>
        <w:jc w:val="center"/>
      </w:pPr>
      <w:r>
        <w:rPr>
          <w:i/>
          <w:iCs/>
        </w:rPr>
        <w:t>список і контакти не більше 5 осіб, які могли б увійти до складу організаційного комітету з підготовки громадських слухань (якщо є необхідність його створення)</w:t>
      </w:r>
      <w:r>
        <w:t xml:space="preserve">. </w:t>
      </w:r>
    </w:p>
    <w:p w:rsidR="00F579AA" w:rsidRDefault="00F579AA" w:rsidP="00F579AA">
      <w:pPr>
        <w:pStyle w:val="1"/>
        <w:tabs>
          <w:tab w:val="left" w:pos="916"/>
          <w:tab w:val="left" w:pos="1080"/>
        </w:tabs>
        <w:jc w:val="center"/>
      </w:pPr>
    </w:p>
    <w:p w:rsidR="00F579AA" w:rsidRDefault="00F579AA" w:rsidP="00F579AA">
      <w:pPr>
        <w:pStyle w:val="a5"/>
        <w:ind w:firstLine="416"/>
        <w:jc w:val="both"/>
        <w:rPr>
          <w:b/>
          <w:bCs/>
        </w:rPr>
      </w:pPr>
      <w:r>
        <w:t xml:space="preserve">6. Надати відповідь у письмовій формі, в порядку та строки, передбачені Положенням </w:t>
      </w:r>
      <w:r>
        <w:rPr>
          <w:szCs w:val="24"/>
        </w:rPr>
        <w:t xml:space="preserve">про громадські слухання </w:t>
      </w:r>
      <w:r w:rsidR="007B6B99">
        <w:rPr>
          <w:szCs w:val="24"/>
        </w:rPr>
        <w:t>Сіверської</w:t>
      </w:r>
      <w:r w:rsidR="006F4833">
        <w:rPr>
          <w:szCs w:val="24"/>
        </w:rPr>
        <w:t xml:space="preserve"> міської територіальної громади</w:t>
      </w:r>
      <w:r>
        <w:rPr>
          <w:szCs w:val="24"/>
        </w:rPr>
        <w:t>, за адресою:______________________.</w:t>
      </w:r>
    </w:p>
    <w:p w:rsidR="00F579AA" w:rsidRDefault="00F579AA" w:rsidP="00F579AA">
      <w:pPr>
        <w:pStyle w:val="a5"/>
        <w:jc w:val="both"/>
      </w:pPr>
      <w:r>
        <w:rPr>
          <w:b/>
          <w:bCs/>
        </w:rPr>
        <w:t>До звернення додаємо:</w:t>
      </w:r>
    </w:p>
    <w:p w:rsidR="00F579AA" w:rsidRDefault="00F579AA" w:rsidP="00F579AA">
      <w:pPr>
        <w:pStyle w:val="a5"/>
        <w:numPr>
          <w:ilvl w:val="0"/>
          <w:numId w:val="14"/>
        </w:numPr>
        <w:jc w:val="both"/>
      </w:pPr>
      <w:r>
        <w:t xml:space="preserve">Список </w:t>
      </w:r>
      <w:r w:rsidR="00864854">
        <w:t xml:space="preserve">жителів </w:t>
      </w:r>
      <w:r>
        <w:t xml:space="preserve">територіальної громади, які підписали це звернення (список юридичних осіб та фізичних осіб – підприємців, що підписали це звернення) на ____ арк. </w:t>
      </w:r>
    </w:p>
    <w:p w:rsidR="00F579AA" w:rsidRDefault="00F579AA" w:rsidP="00F579AA">
      <w:pPr>
        <w:pStyle w:val="a5"/>
        <w:numPr>
          <w:ilvl w:val="0"/>
          <w:numId w:val="14"/>
        </w:numPr>
        <w:jc w:val="both"/>
        <w:rPr>
          <w:b/>
          <w:bCs/>
        </w:rPr>
      </w:pPr>
      <w:r>
        <w:lastRenderedPageBreak/>
        <w:t>Матеріали, що стосуються предмета слухань, на ____ арк.</w:t>
      </w:r>
    </w:p>
    <w:p w:rsidR="00F579AA" w:rsidRDefault="00F579AA" w:rsidP="00F579AA">
      <w:pPr>
        <w:pStyle w:val="a5"/>
        <w:jc w:val="both"/>
        <w:rPr>
          <w:b/>
          <w:bCs/>
        </w:rPr>
      </w:pPr>
    </w:p>
    <w:p w:rsidR="00F579AA" w:rsidRDefault="00F579AA" w:rsidP="00F579AA">
      <w:pPr>
        <w:pStyle w:val="a5"/>
        <w:spacing w:after="0"/>
        <w:jc w:val="both"/>
        <w:rPr>
          <w:b/>
          <w:bCs/>
          <w:i/>
          <w:iCs/>
        </w:rPr>
      </w:pPr>
      <w:r>
        <w:rPr>
          <w:b/>
          <w:bCs/>
          <w:i/>
          <w:iCs/>
        </w:rPr>
        <w:t xml:space="preserve">Дата </w:t>
      </w:r>
      <w:r>
        <w:rPr>
          <w:b/>
          <w:bCs/>
          <w:i/>
          <w:iCs/>
        </w:rPr>
        <w:tab/>
      </w:r>
      <w:r>
        <w:rPr>
          <w:b/>
          <w:bCs/>
          <w:i/>
          <w:iCs/>
        </w:rPr>
        <w:tab/>
      </w:r>
      <w:r>
        <w:rPr>
          <w:b/>
          <w:bCs/>
          <w:i/>
          <w:iCs/>
        </w:rPr>
        <w:tab/>
      </w:r>
      <w:r>
        <w:rPr>
          <w:b/>
          <w:bCs/>
          <w:i/>
          <w:iCs/>
        </w:rPr>
        <w:tab/>
        <w:t>підпис                                             ім’я та прізвище</w:t>
      </w:r>
      <w:r w:rsidR="00864854">
        <w:rPr>
          <w:b/>
          <w:bCs/>
          <w:i/>
          <w:iCs/>
        </w:rPr>
        <w:t xml:space="preserve"> жителя </w:t>
      </w:r>
    </w:p>
    <w:p w:rsidR="00F579AA" w:rsidRDefault="00F579AA" w:rsidP="00F579AA">
      <w:pPr>
        <w:pStyle w:val="a5"/>
        <w:spacing w:after="0"/>
        <w:jc w:val="both"/>
        <w:rPr>
          <w:b/>
          <w:bCs/>
          <w:i/>
          <w:iCs/>
        </w:rPr>
      </w:pPr>
      <w:r>
        <w:rPr>
          <w:b/>
          <w:bCs/>
          <w:i/>
          <w:iCs/>
        </w:rPr>
        <w:tab/>
      </w:r>
      <w:r>
        <w:rPr>
          <w:b/>
          <w:bCs/>
          <w:i/>
          <w:iCs/>
        </w:rPr>
        <w:tab/>
      </w:r>
      <w:r>
        <w:rPr>
          <w:b/>
          <w:bCs/>
          <w:i/>
          <w:iCs/>
        </w:rPr>
        <w:tab/>
      </w:r>
      <w:r>
        <w:rPr>
          <w:b/>
          <w:bCs/>
          <w:i/>
          <w:iCs/>
        </w:rPr>
        <w:tab/>
      </w:r>
      <w:r>
        <w:rPr>
          <w:b/>
          <w:bCs/>
          <w:i/>
          <w:iCs/>
        </w:rPr>
        <w:tab/>
      </w:r>
      <w:r>
        <w:rPr>
          <w:b/>
          <w:bCs/>
          <w:i/>
          <w:iCs/>
        </w:rPr>
        <w:tab/>
      </w:r>
      <w:r>
        <w:rPr>
          <w:b/>
          <w:bCs/>
          <w:i/>
          <w:iCs/>
        </w:rPr>
        <w:tab/>
        <w:t xml:space="preserve">                     територіальної громади </w:t>
      </w:r>
    </w:p>
    <w:p w:rsidR="00F579AA" w:rsidRDefault="00F579AA" w:rsidP="00F579AA">
      <w:pPr>
        <w:pStyle w:val="a5"/>
        <w:spacing w:after="0"/>
        <w:jc w:val="both"/>
        <w:rPr>
          <w:b/>
          <w:bCs/>
          <w:i/>
          <w:iCs/>
        </w:rPr>
      </w:pPr>
      <w:r>
        <w:rPr>
          <w:b/>
          <w:bCs/>
          <w:i/>
          <w:iCs/>
        </w:rPr>
        <w:t xml:space="preserve">                                                                                                        (керівника юридичної особи)</w:t>
      </w:r>
    </w:p>
    <w:p w:rsidR="00F579AA" w:rsidRDefault="00F579AA" w:rsidP="00F579AA">
      <w:pPr>
        <w:pStyle w:val="a5"/>
        <w:jc w:val="both"/>
        <w:rPr>
          <w:b/>
          <w:bCs/>
          <w:i/>
          <w:iCs/>
        </w:rPr>
      </w:pPr>
    </w:p>
    <w:p w:rsidR="00F579AA" w:rsidRDefault="00F579AA" w:rsidP="00F579AA">
      <w:pPr>
        <w:pStyle w:val="a5"/>
        <w:jc w:val="both"/>
        <w:rPr>
          <w:b/>
          <w:bCs/>
        </w:rPr>
      </w:pPr>
      <w:r>
        <w:rPr>
          <w:b/>
          <w:bCs/>
        </w:rPr>
        <w:t>Список</w:t>
      </w:r>
      <w:r w:rsidR="00864854">
        <w:rPr>
          <w:b/>
          <w:bCs/>
        </w:rPr>
        <w:t xml:space="preserve"> жителів </w:t>
      </w:r>
      <w:r>
        <w:rPr>
          <w:b/>
          <w:bCs/>
        </w:rPr>
        <w:t>територіальної громади (юридичних осіб та фізичних осіб – підприємців), які підписали звернення з ініціативою щодо проведення громадських слухань з предмета: _____________________________________________________________</w:t>
      </w:r>
    </w:p>
    <w:p w:rsidR="00F579AA" w:rsidRDefault="00F579AA" w:rsidP="00F579AA">
      <w:pPr>
        <w:pStyle w:val="a5"/>
        <w:jc w:val="center"/>
        <w:rPr>
          <w:b/>
          <w:bCs/>
        </w:rPr>
      </w:pPr>
    </w:p>
    <w:tbl>
      <w:tblPr>
        <w:tblW w:w="9668" w:type="dxa"/>
        <w:tblInd w:w="92" w:type="dxa"/>
        <w:tblLayout w:type="fixed"/>
        <w:tblLook w:val="0000" w:firstRow="0" w:lastRow="0" w:firstColumn="0" w:lastColumn="0" w:noHBand="0" w:noVBand="0"/>
      </w:tblPr>
      <w:tblGrid>
        <w:gridCol w:w="745"/>
        <w:gridCol w:w="2079"/>
        <w:gridCol w:w="1707"/>
        <w:gridCol w:w="872"/>
        <w:gridCol w:w="1984"/>
        <w:gridCol w:w="2281"/>
      </w:tblGrid>
      <w:tr w:rsidR="00DF4E4C" w:rsidTr="00DF4E4C">
        <w:tc>
          <w:tcPr>
            <w:tcW w:w="745" w:type="dxa"/>
            <w:tcBorders>
              <w:top w:val="single" w:sz="4" w:space="0" w:color="000000"/>
              <w:left w:val="single" w:sz="4" w:space="0" w:color="000000"/>
              <w:bottom w:val="single" w:sz="4" w:space="0" w:color="000000"/>
              <w:right w:val="nil"/>
            </w:tcBorders>
          </w:tcPr>
          <w:p w:rsidR="00DF4E4C" w:rsidRDefault="00DF4E4C">
            <w:pPr>
              <w:jc w:val="center"/>
              <w:rPr>
                <w:b/>
                <w:bCs/>
                <w:szCs w:val="24"/>
              </w:rPr>
            </w:pPr>
            <w:r>
              <w:rPr>
                <w:b/>
                <w:bCs/>
                <w:szCs w:val="24"/>
              </w:rPr>
              <w:t>№ з/п</w:t>
            </w:r>
          </w:p>
        </w:tc>
        <w:tc>
          <w:tcPr>
            <w:tcW w:w="2079" w:type="dxa"/>
            <w:tcBorders>
              <w:top w:val="single" w:sz="4" w:space="0" w:color="000000"/>
              <w:left w:val="single" w:sz="4" w:space="0" w:color="000000"/>
              <w:bottom w:val="single" w:sz="4" w:space="0" w:color="000000"/>
              <w:right w:val="nil"/>
            </w:tcBorders>
          </w:tcPr>
          <w:p w:rsidR="00DF4E4C" w:rsidRDefault="00DF4E4C">
            <w:pPr>
              <w:jc w:val="center"/>
              <w:rPr>
                <w:b/>
                <w:bCs/>
                <w:szCs w:val="24"/>
              </w:rPr>
            </w:pPr>
            <w:r>
              <w:rPr>
                <w:b/>
                <w:bCs/>
                <w:szCs w:val="24"/>
              </w:rPr>
              <w:t xml:space="preserve">Прізвище, ім’я, по </w:t>
            </w:r>
            <w:r w:rsidRPr="00864854">
              <w:rPr>
                <w:b/>
                <w:bCs/>
                <w:szCs w:val="24"/>
              </w:rPr>
              <w:t>батькові жителя територіальної</w:t>
            </w:r>
            <w:r>
              <w:rPr>
                <w:b/>
                <w:bCs/>
                <w:szCs w:val="24"/>
              </w:rPr>
              <w:t xml:space="preserve"> громади (найменування юридичної особи чи фізичної особи – підприємця, П.І.Б. </w:t>
            </w:r>
            <w:proofErr w:type="spellStart"/>
            <w:r>
              <w:rPr>
                <w:b/>
                <w:bCs/>
                <w:szCs w:val="24"/>
              </w:rPr>
              <w:t>уповнова</w:t>
            </w:r>
            <w:proofErr w:type="spellEnd"/>
            <w:r>
              <w:rPr>
                <w:b/>
                <w:bCs/>
                <w:szCs w:val="24"/>
              </w:rPr>
              <w:t>-</w:t>
            </w:r>
          </w:p>
          <w:p w:rsidR="00DF4E4C" w:rsidRDefault="00DF4E4C">
            <w:pPr>
              <w:jc w:val="center"/>
              <w:rPr>
                <w:b/>
                <w:bCs/>
                <w:szCs w:val="24"/>
              </w:rPr>
            </w:pPr>
            <w:proofErr w:type="spellStart"/>
            <w:r>
              <w:rPr>
                <w:b/>
                <w:bCs/>
                <w:szCs w:val="24"/>
              </w:rPr>
              <w:t>женої</w:t>
            </w:r>
            <w:proofErr w:type="spellEnd"/>
            <w:r>
              <w:rPr>
                <w:b/>
                <w:bCs/>
                <w:szCs w:val="24"/>
              </w:rPr>
              <w:t xml:space="preserve"> особи)</w:t>
            </w:r>
          </w:p>
        </w:tc>
        <w:tc>
          <w:tcPr>
            <w:tcW w:w="1707" w:type="dxa"/>
            <w:tcBorders>
              <w:top w:val="single" w:sz="4" w:space="0" w:color="000000"/>
              <w:left w:val="single" w:sz="4" w:space="0" w:color="000000"/>
              <w:bottom w:val="single" w:sz="4" w:space="0" w:color="000000"/>
              <w:right w:val="nil"/>
            </w:tcBorders>
          </w:tcPr>
          <w:p w:rsidR="00DF4E4C" w:rsidRDefault="00DF4E4C">
            <w:pPr>
              <w:jc w:val="center"/>
              <w:rPr>
                <w:b/>
                <w:bCs/>
                <w:szCs w:val="24"/>
              </w:rPr>
            </w:pPr>
            <w:r>
              <w:rPr>
                <w:b/>
                <w:bCs/>
                <w:szCs w:val="24"/>
              </w:rPr>
              <w:t>Число, місяць і рік народження</w:t>
            </w:r>
          </w:p>
        </w:tc>
        <w:tc>
          <w:tcPr>
            <w:tcW w:w="872" w:type="dxa"/>
            <w:tcBorders>
              <w:top w:val="single" w:sz="4" w:space="0" w:color="000000"/>
              <w:left w:val="single" w:sz="4" w:space="0" w:color="000000"/>
              <w:bottom w:val="single" w:sz="4" w:space="0" w:color="000000"/>
              <w:right w:val="single" w:sz="4" w:space="0" w:color="000000"/>
            </w:tcBorders>
          </w:tcPr>
          <w:p w:rsidR="00DF4E4C" w:rsidRPr="00DF4E4C" w:rsidRDefault="00DF4E4C">
            <w:pPr>
              <w:jc w:val="center"/>
              <w:rPr>
                <w:b/>
                <w:bCs/>
                <w:color w:val="7030A0"/>
                <w:szCs w:val="24"/>
              </w:rPr>
            </w:pPr>
            <w:r w:rsidRPr="00DF4E4C">
              <w:rPr>
                <w:b/>
                <w:bCs/>
                <w:color w:val="7030A0"/>
                <w:szCs w:val="24"/>
              </w:rPr>
              <w:t>Стать</w:t>
            </w:r>
          </w:p>
        </w:tc>
        <w:tc>
          <w:tcPr>
            <w:tcW w:w="1984" w:type="dxa"/>
            <w:tcBorders>
              <w:top w:val="single" w:sz="4" w:space="0" w:color="000000"/>
              <w:left w:val="single" w:sz="4" w:space="0" w:color="000000"/>
              <w:bottom w:val="single" w:sz="4" w:space="0" w:color="000000"/>
              <w:right w:val="nil"/>
            </w:tcBorders>
          </w:tcPr>
          <w:p w:rsidR="00DF4E4C" w:rsidRDefault="00DF4E4C">
            <w:pPr>
              <w:jc w:val="center"/>
              <w:rPr>
                <w:b/>
                <w:bCs/>
                <w:szCs w:val="24"/>
              </w:rPr>
            </w:pPr>
            <w:r>
              <w:rPr>
                <w:b/>
                <w:bCs/>
                <w:szCs w:val="24"/>
              </w:rPr>
              <w:t>Адреса реєстрації і контактний телефон</w:t>
            </w:r>
          </w:p>
          <w:p w:rsidR="00DF4E4C" w:rsidRDefault="00DF4E4C">
            <w:pPr>
              <w:jc w:val="center"/>
              <w:rPr>
                <w:b/>
                <w:bCs/>
                <w:szCs w:val="24"/>
              </w:rPr>
            </w:pPr>
            <w:r>
              <w:rPr>
                <w:b/>
                <w:bCs/>
                <w:szCs w:val="24"/>
              </w:rPr>
              <w:t>(юридична адреса і контактний телефон)</w:t>
            </w:r>
          </w:p>
        </w:tc>
        <w:tc>
          <w:tcPr>
            <w:tcW w:w="2281" w:type="dxa"/>
            <w:tcBorders>
              <w:top w:val="single" w:sz="4" w:space="0" w:color="000000"/>
              <w:left w:val="single" w:sz="4" w:space="0" w:color="000000"/>
              <w:bottom w:val="single" w:sz="4" w:space="0" w:color="000000"/>
              <w:right w:val="single" w:sz="4" w:space="0" w:color="000000"/>
            </w:tcBorders>
          </w:tcPr>
          <w:p w:rsidR="00DF4E4C" w:rsidRDefault="00DF4E4C">
            <w:pPr>
              <w:jc w:val="center"/>
              <w:rPr>
                <w:szCs w:val="24"/>
              </w:rPr>
            </w:pPr>
            <w:r>
              <w:rPr>
                <w:b/>
                <w:bCs/>
                <w:szCs w:val="24"/>
              </w:rPr>
              <w:t xml:space="preserve">Особистий підпис (підпис уповноваженої особи і печатка (за наявності) </w:t>
            </w:r>
          </w:p>
        </w:tc>
      </w:tr>
      <w:tr w:rsidR="00DF4E4C" w:rsidTr="00DF4E4C">
        <w:tc>
          <w:tcPr>
            <w:tcW w:w="745" w:type="dxa"/>
            <w:tcBorders>
              <w:top w:val="single" w:sz="4" w:space="0" w:color="000000"/>
              <w:left w:val="single" w:sz="4" w:space="0" w:color="000000"/>
              <w:bottom w:val="single" w:sz="4" w:space="0" w:color="000000"/>
              <w:right w:val="nil"/>
            </w:tcBorders>
          </w:tcPr>
          <w:p w:rsidR="00DF4E4C" w:rsidRDefault="00DF4E4C">
            <w:pPr>
              <w:snapToGrid w:val="0"/>
              <w:jc w:val="both"/>
              <w:rPr>
                <w:szCs w:val="24"/>
              </w:rPr>
            </w:pPr>
            <w:r>
              <w:rPr>
                <w:szCs w:val="24"/>
              </w:rPr>
              <w:t>1</w:t>
            </w:r>
          </w:p>
        </w:tc>
        <w:tc>
          <w:tcPr>
            <w:tcW w:w="2079" w:type="dxa"/>
            <w:tcBorders>
              <w:top w:val="single" w:sz="4" w:space="0" w:color="000000"/>
              <w:left w:val="single" w:sz="4" w:space="0" w:color="000000"/>
              <w:bottom w:val="single" w:sz="4" w:space="0" w:color="000000"/>
              <w:right w:val="nil"/>
            </w:tcBorders>
          </w:tcPr>
          <w:p w:rsidR="00DF4E4C" w:rsidRDefault="00DF4E4C">
            <w:pPr>
              <w:snapToGrid w:val="0"/>
              <w:jc w:val="both"/>
              <w:rPr>
                <w:szCs w:val="24"/>
              </w:rPr>
            </w:pPr>
          </w:p>
          <w:p w:rsidR="00DF4E4C" w:rsidRDefault="00DF4E4C">
            <w:pPr>
              <w:jc w:val="both"/>
              <w:rPr>
                <w:szCs w:val="24"/>
              </w:rPr>
            </w:pPr>
          </w:p>
        </w:tc>
        <w:tc>
          <w:tcPr>
            <w:tcW w:w="1707" w:type="dxa"/>
            <w:tcBorders>
              <w:top w:val="single" w:sz="4" w:space="0" w:color="000000"/>
              <w:left w:val="single" w:sz="4" w:space="0" w:color="000000"/>
              <w:bottom w:val="single" w:sz="4" w:space="0" w:color="000000"/>
              <w:right w:val="nil"/>
            </w:tcBorders>
          </w:tcPr>
          <w:p w:rsidR="00DF4E4C" w:rsidRDefault="00DF4E4C">
            <w:pPr>
              <w:snapToGrid w:val="0"/>
              <w:jc w:val="both"/>
              <w:rPr>
                <w:szCs w:val="24"/>
              </w:rPr>
            </w:pPr>
          </w:p>
        </w:tc>
        <w:tc>
          <w:tcPr>
            <w:tcW w:w="872" w:type="dxa"/>
            <w:tcBorders>
              <w:top w:val="single" w:sz="4" w:space="0" w:color="000000"/>
              <w:left w:val="single" w:sz="4" w:space="0" w:color="000000"/>
              <w:bottom w:val="single" w:sz="4" w:space="0" w:color="000000"/>
              <w:right w:val="single" w:sz="4" w:space="0" w:color="000000"/>
            </w:tcBorders>
          </w:tcPr>
          <w:p w:rsidR="00DF4E4C" w:rsidRDefault="00DF4E4C">
            <w:pPr>
              <w:snapToGrid w:val="0"/>
              <w:jc w:val="both"/>
              <w:rPr>
                <w:szCs w:val="24"/>
              </w:rPr>
            </w:pPr>
          </w:p>
        </w:tc>
        <w:tc>
          <w:tcPr>
            <w:tcW w:w="1984" w:type="dxa"/>
            <w:tcBorders>
              <w:top w:val="single" w:sz="4" w:space="0" w:color="000000"/>
              <w:left w:val="single" w:sz="4" w:space="0" w:color="000000"/>
              <w:bottom w:val="single" w:sz="4" w:space="0" w:color="000000"/>
              <w:right w:val="nil"/>
            </w:tcBorders>
          </w:tcPr>
          <w:p w:rsidR="00DF4E4C" w:rsidRDefault="00DF4E4C">
            <w:pPr>
              <w:snapToGrid w:val="0"/>
              <w:jc w:val="both"/>
              <w:rPr>
                <w:szCs w:val="24"/>
              </w:rPr>
            </w:pPr>
          </w:p>
        </w:tc>
        <w:tc>
          <w:tcPr>
            <w:tcW w:w="2281" w:type="dxa"/>
            <w:tcBorders>
              <w:top w:val="single" w:sz="4" w:space="0" w:color="000000"/>
              <w:left w:val="single" w:sz="4" w:space="0" w:color="000000"/>
              <w:bottom w:val="single" w:sz="4" w:space="0" w:color="000000"/>
              <w:right w:val="single" w:sz="4" w:space="0" w:color="000000"/>
            </w:tcBorders>
          </w:tcPr>
          <w:p w:rsidR="00DF4E4C" w:rsidRDefault="00DF4E4C">
            <w:pPr>
              <w:snapToGrid w:val="0"/>
              <w:jc w:val="both"/>
              <w:rPr>
                <w:szCs w:val="24"/>
              </w:rPr>
            </w:pPr>
          </w:p>
        </w:tc>
      </w:tr>
      <w:tr w:rsidR="00DF4E4C" w:rsidTr="00DF4E4C">
        <w:tc>
          <w:tcPr>
            <w:tcW w:w="745" w:type="dxa"/>
            <w:tcBorders>
              <w:top w:val="single" w:sz="4" w:space="0" w:color="000000"/>
              <w:left w:val="single" w:sz="4" w:space="0" w:color="000000"/>
              <w:bottom w:val="single" w:sz="4" w:space="0" w:color="000000"/>
              <w:right w:val="nil"/>
            </w:tcBorders>
          </w:tcPr>
          <w:p w:rsidR="00DF4E4C" w:rsidRDefault="00DF4E4C">
            <w:pPr>
              <w:snapToGrid w:val="0"/>
              <w:jc w:val="both"/>
              <w:rPr>
                <w:szCs w:val="24"/>
              </w:rPr>
            </w:pPr>
            <w:r>
              <w:rPr>
                <w:szCs w:val="24"/>
              </w:rPr>
              <w:t>...</w:t>
            </w:r>
          </w:p>
        </w:tc>
        <w:tc>
          <w:tcPr>
            <w:tcW w:w="2079" w:type="dxa"/>
            <w:tcBorders>
              <w:top w:val="single" w:sz="4" w:space="0" w:color="000000"/>
              <w:left w:val="single" w:sz="4" w:space="0" w:color="000000"/>
              <w:bottom w:val="single" w:sz="4" w:space="0" w:color="000000"/>
              <w:right w:val="nil"/>
            </w:tcBorders>
          </w:tcPr>
          <w:p w:rsidR="00DF4E4C" w:rsidRDefault="00DF4E4C">
            <w:pPr>
              <w:snapToGrid w:val="0"/>
              <w:jc w:val="both"/>
              <w:rPr>
                <w:szCs w:val="24"/>
              </w:rPr>
            </w:pPr>
          </w:p>
          <w:p w:rsidR="00DF4E4C" w:rsidRDefault="00DF4E4C">
            <w:pPr>
              <w:jc w:val="both"/>
              <w:rPr>
                <w:szCs w:val="24"/>
              </w:rPr>
            </w:pPr>
          </w:p>
        </w:tc>
        <w:tc>
          <w:tcPr>
            <w:tcW w:w="1707" w:type="dxa"/>
            <w:tcBorders>
              <w:top w:val="single" w:sz="4" w:space="0" w:color="000000"/>
              <w:left w:val="single" w:sz="4" w:space="0" w:color="000000"/>
              <w:bottom w:val="single" w:sz="4" w:space="0" w:color="000000"/>
              <w:right w:val="nil"/>
            </w:tcBorders>
          </w:tcPr>
          <w:p w:rsidR="00DF4E4C" w:rsidRDefault="00DF4E4C">
            <w:pPr>
              <w:snapToGrid w:val="0"/>
              <w:jc w:val="both"/>
              <w:rPr>
                <w:szCs w:val="24"/>
              </w:rPr>
            </w:pPr>
          </w:p>
        </w:tc>
        <w:tc>
          <w:tcPr>
            <w:tcW w:w="872" w:type="dxa"/>
            <w:tcBorders>
              <w:top w:val="single" w:sz="4" w:space="0" w:color="000000"/>
              <w:left w:val="single" w:sz="4" w:space="0" w:color="000000"/>
              <w:bottom w:val="single" w:sz="4" w:space="0" w:color="000000"/>
              <w:right w:val="single" w:sz="4" w:space="0" w:color="000000"/>
            </w:tcBorders>
          </w:tcPr>
          <w:p w:rsidR="00DF4E4C" w:rsidRDefault="00DF4E4C">
            <w:pPr>
              <w:snapToGrid w:val="0"/>
              <w:jc w:val="both"/>
              <w:rPr>
                <w:szCs w:val="24"/>
              </w:rPr>
            </w:pPr>
          </w:p>
        </w:tc>
        <w:tc>
          <w:tcPr>
            <w:tcW w:w="1984" w:type="dxa"/>
            <w:tcBorders>
              <w:top w:val="single" w:sz="4" w:space="0" w:color="000000"/>
              <w:left w:val="single" w:sz="4" w:space="0" w:color="000000"/>
              <w:bottom w:val="single" w:sz="4" w:space="0" w:color="000000"/>
              <w:right w:val="nil"/>
            </w:tcBorders>
          </w:tcPr>
          <w:p w:rsidR="00DF4E4C" w:rsidRDefault="00DF4E4C">
            <w:pPr>
              <w:snapToGrid w:val="0"/>
              <w:jc w:val="both"/>
              <w:rPr>
                <w:szCs w:val="24"/>
              </w:rPr>
            </w:pPr>
          </w:p>
        </w:tc>
        <w:tc>
          <w:tcPr>
            <w:tcW w:w="2281" w:type="dxa"/>
            <w:tcBorders>
              <w:top w:val="single" w:sz="4" w:space="0" w:color="000000"/>
              <w:left w:val="single" w:sz="4" w:space="0" w:color="000000"/>
              <w:bottom w:val="single" w:sz="4" w:space="0" w:color="000000"/>
              <w:right w:val="single" w:sz="4" w:space="0" w:color="000000"/>
            </w:tcBorders>
          </w:tcPr>
          <w:p w:rsidR="00DF4E4C" w:rsidRDefault="00DF4E4C">
            <w:pPr>
              <w:snapToGrid w:val="0"/>
              <w:jc w:val="both"/>
              <w:rPr>
                <w:szCs w:val="24"/>
              </w:rPr>
            </w:pPr>
          </w:p>
        </w:tc>
      </w:tr>
      <w:tr w:rsidR="00DF4E4C" w:rsidTr="00DF4E4C">
        <w:tc>
          <w:tcPr>
            <w:tcW w:w="745" w:type="dxa"/>
            <w:tcBorders>
              <w:top w:val="single" w:sz="4" w:space="0" w:color="000000"/>
              <w:left w:val="single" w:sz="4" w:space="0" w:color="000000"/>
              <w:bottom w:val="single" w:sz="4" w:space="0" w:color="000000"/>
              <w:right w:val="nil"/>
            </w:tcBorders>
          </w:tcPr>
          <w:p w:rsidR="00DF4E4C" w:rsidRDefault="00DF4E4C">
            <w:pPr>
              <w:snapToGrid w:val="0"/>
              <w:jc w:val="both"/>
              <w:rPr>
                <w:szCs w:val="24"/>
              </w:rPr>
            </w:pPr>
            <w:r>
              <w:rPr>
                <w:szCs w:val="24"/>
              </w:rPr>
              <w:t>100</w:t>
            </w:r>
          </w:p>
        </w:tc>
        <w:tc>
          <w:tcPr>
            <w:tcW w:w="2079" w:type="dxa"/>
            <w:tcBorders>
              <w:top w:val="single" w:sz="4" w:space="0" w:color="000000"/>
              <w:left w:val="single" w:sz="4" w:space="0" w:color="000000"/>
              <w:bottom w:val="single" w:sz="4" w:space="0" w:color="000000"/>
              <w:right w:val="nil"/>
            </w:tcBorders>
          </w:tcPr>
          <w:p w:rsidR="00DF4E4C" w:rsidRDefault="00DF4E4C">
            <w:pPr>
              <w:snapToGrid w:val="0"/>
              <w:jc w:val="both"/>
              <w:rPr>
                <w:szCs w:val="24"/>
              </w:rPr>
            </w:pPr>
          </w:p>
          <w:p w:rsidR="00DF4E4C" w:rsidRDefault="00DF4E4C">
            <w:pPr>
              <w:jc w:val="both"/>
              <w:rPr>
                <w:szCs w:val="24"/>
              </w:rPr>
            </w:pPr>
          </w:p>
        </w:tc>
        <w:tc>
          <w:tcPr>
            <w:tcW w:w="1707" w:type="dxa"/>
            <w:tcBorders>
              <w:top w:val="single" w:sz="4" w:space="0" w:color="000000"/>
              <w:left w:val="single" w:sz="4" w:space="0" w:color="000000"/>
              <w:bottom w:val="single" w:sz="4" w:space="0" w:color="000000"/>
              <w:right w:val="nil"/>
            </w:tcBorders>
          </w:tcPr>
          <w:p w:rsidR="00DF4E4C" w:rsidRDefault="00DF4E4C">
            <w:pPr>
              <w:snapToGrid w:val="0"/>
              <w:jc w:val="both"/>
              <w:rPr>
                <w:szCs w:val="24"/>
              </w:rPr>
            </w:pPr>
          </w:p>
        </w:tc>
        <w:tc>
          <w:tcPr>
            <w:tcW w:w="872" w:type="dxa"/>
            <w:tcBorders>
              <w:top w:val="single" w:sz="4" w:space="0" w:color="000000"/>
              <w:left w:val="single" w:sz="4" w:space="0" w:color="000000"/>
              <w:bottom w:val="single" w:sz="4" w:space="0" w:color="000000"/>
              <w:right w:val="single" w:sz="4" w:space="0" w:color="000000"/>
            </w:tcBorders>
          </w:tcPr>
          <w:p w:rsidR="00DF4E4C" w:rsidRDefault="00DF4E4C">
            <w:pPr>
              <w:snapToGrid w:val="0"/>
              <w:jc w:val="both"/>
              <w:rPr>
                <w:szCs w:val="24"/>
              </w:rPr>
            </w:pPr>
          </w:p>
        </w:tc>
        <w:tc>
          <w:tcPr>
            <w:tcW w:w="1984" w:type="dxa"/>
            <w:tcBorders>
              <w:top w:val="single" w:sz="4" w:space="0" w:color="000000"/>
              <w:left w:val="single" w:sz="4" w:space="0" w:color="000000"/>
              <w:bottom w:val="single" w:sz="4" w:space="0" w:color="000000"/>
              <w:right w:val="nil"/>
            </w:tcBorders>
          </w:tcPr>
          <w:p w:rsidR="00DF4E4C" w:rsidRDefault="00DF4E4C">
            <w:pPr>
              <w:snapToGrid w:val="0"/>
              <w:jc w:val="both"/>
              <w:rPr>
                <w:szCs w:val="24"/>
              </w:rPr>
            </w:pPr>
          </w:p>
        </w:tc>
        <w:tc>
          <w:tcPr>
            <w:tcW w:w="2281" w:type="dxa"/>
            <w:tcBorders>
              <w:top w:val="single" w:sz="4" w:space="0" w:color="000000"/>
              <w:left w:val="single" w:sz="4" w:space="0" w:color="000000"/>
              <w:bottom w:val="single" w:sz="4" w:space="0" w:color="000000"/>
              <w:right w:val="single" w:sz="4" w:space="0" w:color="000000"/>
            </w:tcBorders>
          </w:tcPr>
          <w:p w:rsidR="00DF4E4C" w:rsidRDefault="00DF4E4C">
            <w:pPr>
              <w:snapToGrid w:val="0"/>
              <w:jc w:val="both"/>
              <w:rPr>
                <w:szCs w:val="24"/>
              </w:rPr>
            </w:pPr>
          </w:p>
        </w:tc>
      </w:tr>
    </w:tbl>
    <w:p w:rsidR="00F579AA" w:rsidRDefault="00F579AA" w:rsidP="00F579AA">
      <w:pPr>
        <w:jc w:val="both"/>
      </w:pPr>
    </w:p>
    <w:p w:rsidR="00F579AA" w:rsidRDefault="00F579AA" w:rsidP="00F579AA">
      <w:pPr>
        <w:jc w:val="both"/>
      </w:pPr>
    </w:p>
    <w:p w:rsidR="003B5A3B" w:rsidRDefault="006F4833" w:rsidP="003B5A3B">
      <w:pPr>
        <w:rPr>
          <w:b/>
          <w:sz w:val="28"/>
          <w:szCs w:val="28"/>
        </w:rPr>
      </w:pPr>
      <w:r>
        <w:rPr>
          <w:b/>
          <w:sz w:val="28"/>
          <w:szCs w:val="28"/>
        </w:rPr>
        <w:t>М</w:t>
      </w:r>
      <w:r w:rsidR="00554218">
        <w:rPr>
          <w:b/>
          <w:sz w:val="28"/>
          <w:szCs w:val="28"/>
        </w:rPr>
        <w:t>іськ</w:t>
      </w:r>
      <w:r>
        <w:rPr>
          <w:b/>
          <w:sz w:val="28"/>
          <w:szCs w:val="28"/>
        </w:rPr>
        <w:t>ий</w:t>
      </w:r>
      <w:r w:rsidR="00554218">
        <w:rPr>
          <w:b/>
          <w:sz w:val="28"/>
          <w:szCs w:val="28"/>
        </w:rPr>
        <w:t xml:space="preserve"> </w:t>
      </w:r>
      <w:r>
        <w:rPr>
          <w:b/>
          <w:sz w:val="28"/>
          <w:szCs w:val="28"/>
        </w:rPr>
        <w:t>голова</w:t>
      </w:r>
      <w:r w:rsidR="00554218">
        <w:rPr>
          <w:b/>
          <w:sz w:val="28"/>
          <w:szCs w:val="28"/>
        </w:rPr>
        <w:tab/>
      </w:r>
      <w:r w:rsidR="00554218">
        <w:rPr>
          <w:b/>
          <w:sz w:val="28"/>
          <w:szCs w:val="28"/>
        </w:rPr>
        <w:tab/>
      </w:r>
      <w:r w:rsidR="00554218">
        <w:rPr>
          <w:b/>
          <w:sz w:val="28"/>
          <w:szCs w:val="28"/>
        </w:rPr>
        <w:tab/>
      </w:r>
      <w:r w:rsidR="00554218">
        <w:rPr>
          <w:b/>
          <w:sz w:val="28"/>
          <w:szCs w:val="28"/>
        </w:rPr>
        <w:tab/>
      </w:r>
      <w:r w:rsidR="00554218">
        <w:rPr>
          <w:b/>
          <w:sz w:val="28"/>
          <w:szCs w:val="28"/>
        </w:rPr>
        <w:tab/>
      </w:r>
      <w:r w:rsidR="00554218">
        <w:rPr>
          <w:b/>
          <w:sz w:val="28"/>
          <w:szCs w:val="28"/>
        </w:rPr>
        <w:tab/>
      </w:r>
      <w:r w:rsidR="003B5A3B">
        <w:rPr>
          <w:b/>
          <w:sz w:val="28"/>
          <w:szCs w:val="28"/>
        </w:rPr>
        <w:tab/>
      </w:r>
      <w:r w:rsidR="007B6B99">
        <w:rPr>
          <w:b/>
          <w:sz w:val="28"/>
          <w:szCs w:val="28"/>
        </w:rPr>
        <w:t xml:space="preserve">        Андрій ЧЕРНЯЄВ</w:t>
      </w:r>
    </w:p>
    <w:p w:rsidR="00F579AA" w:rsidRPr="002B1570" w:rsidRDefault="00F579AA" w:rsidP="00F579AA">
      <w:pPr>
        <w:rPr>
          <w:sz w:val="28"/>
          <w:szCs w:val="28"/>
        </w:rPr>
      </w:pPr>
    </w:p>
    <w:p w:rsidR="00FB5558" w:rsidRPr="00C37E33" w:rsidRDefault="00F579AA" w:rsidP="00F4537A">
      <w:pPr>
        <w:tabs>
          <w:tab w:val="left" w:pos="900"/>
          <w:tab w:val="left" w:pos="1080"/>
        </w:tabs>
        <w:rPr>
          <w:b/>
          <w:color w:val="C00000"/>
          <w:sz w:val="28"/>
          <w:szCs w:val="28"/>
        </w:rPr>
      </w:pPr>
      <w:r w:rsidRPr="002B1570">
        <w:rPr>
          <w:b/>
          <w:sz w:val="28"/>
          <w:szCs w:val="28"/>
        </w:rPr>
        <w:br w:type="page"/>
      </w:r>
    </w:p>
    <w:p w:rsidR="006F4833" w:rsidRDefault="006F4833" w:rsidP="006F4833">
      <w:pPr>
        <w:jc w:val="both"/>
        <w:rPr>
          <w:b/>
          <w:szCs w:val="24"/>
        </w:rPr>
      </w:pPr>
      <w:r>
        <w:rPr>
          <w:b/>
          <w:szCs w:val="24"/>
        </w:rPr>
        <w:lastRenderedPageBreak/>
        <w:t>ЗРАЗОК</w:t>
      </w:r>
      <w:r>
        <w:rPr>
          <w:b/>
          <w:szCs w:val="24"/>
        </w:rPr>
        <w:tab/>
      </w:r>
      <w:r>
        <w:rPr>
          <w:b/>
          <w:szCs w:val="24"/>
        </w:rPr>
        <w:tab/>
      </w:r>
      <w:r>
        <w:rPr>
          <w:b/>
          <w:szCs w:val="24"/>
        </w:rPr>
        <w:tab/>
      </w:r>
      <w:r>
        <w:rPr>
          <w:b/>
          <w:szCs w:val="24"/>
        </w:rPr>
        <w:tab/>
      </w:r>
      <w:r>
        <w:rPr>
          <w:b/>
          <w:szCs w:val="24"/>
        </w:rPr>
        <w:tab/>
      </w:r>
      <w:r>
        <w:rPr>
          <w:b/>
          <w:szCs w:val="24"/>
        </w:rPr>
        <w:tab/>
        <w:t>Дод</w:t>
      </w:r>
      <w:r w:rsidR="0032069A">
        <w:rPr>
          <w:b/>
          <w:szCs w:val="24"/>
        </w:rPr>
        <w:t>а</w:t>
      </w:r>
      <w:r>
        <w:rPr>
          <w:b/>
          <w:szCs w:val="24"/>
        </w:rPr>
        <w:t>ток 2</w:t>
      </w:r>
    </w:p>
    <w:p w:rsidR="006F4833" w:rsidRDefault="006F4833" w:rsidP="006F4833">
      <w:pPr>
        <w:spacing w:line="100" w:lineRule="atLeast"/>
        <w:ind w:left="4956" w:right="-365"/>
        <w:rPr>
          <w:b/>
          <w:bCs/>
          <w:szCs w:val="24"/>
        </w:rPr>
      </w:pPr>
      <w:r>
        <w:rPr>
          <w:b/>
          <w:szCs w:val="24"/>
        </w:rPr>
        <w:t xml:space="preserve">до Положення громадські слухання в </w:t>
      </w:r>
      <w:r w:rsidR="007B6B99">
        <w:rPr>
          <w:b/>
          <w:szCs w:val="24"/>
        </w:rPr>
        <w:t>Сіверській</w:t>
      </w:r>
      <w:r>
        <w:rPr>
          <w:b/>
          <w:szCs w:val="24"/>
        </w:rPr>
        <w:t xml:space="preserve"> міській територіальній громаді</w:t>
      </w:r>
    </w:p>
    <w:p w:rsidR="00F579AA" w:rsidRDefault="00F579AA" w:rsidP="00F579AA">
      <w:pPr>
        <w:tabs>
          <w:tab w:val="left" w:pos="900"/>
          <w:tab w:val="left" w:pos="1080"/>
        </w:tabs>
        <w:jc w:val="right"/>
        <w:rPr>
          <w:b/>
          <w:i/>
          <w:szCs w:val="24"/>
        </w:rPr>
      </w:pPr>
    </w:p>
    <w:p w:rsidR="00F579AA" w:rsidRDefault="007B6B99" w:rsidP="00F579AA">
      <w:pPr>
        <w:tabs>
          <w:tab w:val="left" w:pos="900"/>
          <w:tab w:val="left" w:pos="1080"/>
        </w:tabs>
        <w:ind w:firstLine="248"/>
        <w:jc w:val="both"/>
        <w:rPr>
          <w:szCs w:val="24"/>
        </w:rPr>
      </w:pPr>
      <w:r>
        <w:rPr>
          <w:b/>
          <w:szCs w:val="24"/>
        </w:rPr>
        <w:t>У розділі «Громадські слухання»</w:t>
      </w:r>
      <w:r w:rsidR="00F579AA">
        <w:rPr>
          <w:b/>
          <w:szCs w:val="24"/>
        </w:rPr>
        <w:t xml:space="preserve"> Реєстру інструментів громадської участі </w:t>
      </w:r>
      <w:r>
        <w:rPr>
          <w:b/>
          <w:szCs w:val="24"/>
        </w:rPr>
        <w:t xml:space="preserve">Сіверської </w:t>
      </w:r>
      <w:r w:rsidR="006F4833">
        <w:rPr>
          <w:b/>
          <w:szCs w:val="24"/>
        </w:rPr>
        <w:t>міської територіальної громади</w:t>
      </w:r>
      <w:r w:rsidR="00F579AA">
        <w:rPr>
          <w:b/>
          <w:szCs w:val="24"/>
        </w:rPr>
        <w:t xml:space="preserve"> обов’язково зазначаються:</w:t>
      </w:r>
    </w:p>
    <w:p w:rsidR="00F579AA" w:rsidRDefault="00F579AA" w:rsidP="00F579AA">
      <w:pPr>
        <w:numPr>
          <w:ilvl w:val="0"/>
          <w:numId w:val="15"/>
        </w:numPr>
        <w:tabs>
          <w:tab w:val="left" w:pos="900"/>
          <w:tab w:val="left" w:pos="1080"/>
        </w:tabs>
        <w:jc w:val="both"/>
        <w:rPr>
          <w:szCs w:val="24"/>
        </w:rPr>
      </w:pPr>
      <w:r>
        <w:rPr>
          <w:szCs w:val="24"/>
        </w:rPr>
        <w:t>Дата надходження до ради та вхідний номер реєстрації письмового звернення з ініціативою щодо проведення громадських слухань.</w:t>
      </w:r>
    </w:p>
    <w:p w:rsidR="00F579AA" w:rsidRDefault="00F579AA" w:rsidP="00F579AA">
      <w:pPr>
        <w:numPr>
          <w:ilvl w:val="0"/>
          <w:numId w:val="15"/>
        </w:numPr>
        <w:tabs>
          <w:tab w:val="left" w:pos="900"/>
          <w:tab w:val="left" w:pos="1080"/>
        </w:tabs>
        <w:jc w:val="both"/>
        <w:rPr>
          <w:szCs w:val="24"/>
        </w:rPr>
      </w:pPr>
      <w:r>
        <w:rPr>
          <w:szCs w:val="24"/>
        </w:rPr>
        <w:t>Дата та вихідний номер письмового повідомлення про реєстрацію ініціативи щодо проведення громадських слухань, повернення письмового звернення для усунення недоліків або відмови у реєстрації ініціативи.</w:t>
      </w:r>
    </w:p>
    <w:p w:rsidR="00F579AA" w:rsidRDefault="00F579AA" w:rsidP="00F579AA">
      <w:pPr>
        <w:numPr>
          <w:ilvl w:val="0"/>
          <w:numId w:val="15"/>
        </w:numPr>
        <w:tabs>
          <w:tab w:val="left" w:pos="900"/>
          <w:tab w:val="left" w:pos="1080"/>
        </w:tabs>
        <w:jc w:val="both"/>
        <w:rPr>
          <w:szCs w:val="24"/>
        </w:rPr>
      </w:pPr>
      <w:r>
        <w:rPr>
          <w:szCs w:val="24"/>
        </w:rPr>
        <w:t>Дата та номер реєстрації ініціативи щодо проведення громадських слухань.</w:t>
      </w:r>
    </w:p>
    <w:p w:rsidR="00F579AA" w:rsidRDefault="00F579AA" w:rsidP="00F579AA">
      <w:pPr>
        <w:numPr>
          <w:ilvl w:val="0"/>
          <w:numId w:val="15"/>
        </w:numPr>
        <w:tabs>
          <w:tab w:val="left" w:pos="900"/>
          <w:tab w:val="left" w:pos="1080"/>
        </w:tabs>
        <w:jc w:val="both"/>
        <w:rPr>
          <w:szCs w:val="24"/>
        </w:rPr>
      </w:pPr>
      <w:r>
        <w:rPr>
          <w:szCs w:val="24"/>
        </w:rPr>
        <w:t>Ініціатори громадських слухань.</w:t>
      </w:r>
    </w:p>
    <w:p w:rsidR="00F579AA" w:rsidRDefault="00F579AA" w:rsidP="00F579AA">
      <w:pPr>
        <w:numPr>
          <w:ilvl w:val="0"/>
          <w:numId w:val="15"/>
        </w:numPr>
        <w:tabs>
          <w:tab w:val="left" w:pos="900"/>
          <w:tab w:val="left" w:pos="1080"/>
        </w:tabs>
        <w:jc w:val="both"/>
        <w:rPr>
          <w:szCs w:val="24"/>
        </w:rPr>
      </w:pPr>
      <w:r>
        <w:rPr>
          <w:szCs w:val="24"/>
        </w:rPr>
        <w:t>Предмет громадських слухань.</w:t>
      </w:r>
    </w:p>
    <w:p w:rsidR="00F579AA" w:rsidRDefault="00F579AA" w:rsidP="00F579AA">
      <w:pPr>
        <w:numPr>
          <w:ilvl w:val="0"/>
          <w:numId w:val="15"/>
        </w:numPr>
        <w:tabs>
          <w:tab w:val="left" w:pos="900"/>
          <w:tab w:val="left" w:pos="1080"/>
        </w:tabs>
        <w:jc w:val="both"/>
        <w:rPr>
          <w:szCs w:val="24"/>
        </w:rPr>
      </w:pPr>
      <w:r>
        <w:rPr>
          <w:szCs w:val="24"/>
        </w:rPr>
        <w:t>Вид громадських слухань.</w:t>
      </w:r>
    </w:p>
    <w:p w:rsidR="00F579AA" w:rsidRDefault="00F579AA" w:rsidP="00F579AA">
      <w:pPr>
        <w:numPr>
          <w:ilvl w:val="0"/>
          <w:numId w:val="15"/>
        </w:numPr>
        <w:tabs>
          <w:tab w:val="left" w:pos="900"/>
          <w:tab w:val="left" w:pos="1080"/>
        </w:tabs>
        <w:jc w:val="both"/>
        <w:rPr>
          <w:szCs w:val="24"/>
        </w:rPr>
      </w:pPr>
      <w:r>
        <w:rPr>
          <w:szCs w:val="24"/>
        </w:rPr>
        <w:t>Дата і номер розпорядження міського голови про заходи з підготовки громадських слухань.</w:t>
      </w:r>
    </w:p>
    <w:p w:rsidR="00F579AA" w:rsidRDefault="00F579AA" w:rsidP="00F579AA">
      <w:pPr>
        <w:numPr>
          <w:ilvl w:val="0"/>
          <w:numId w:val="15"/>
        </w:numPr>
        <w:tabs>
          <w:tab w:val="left" w:pos="900"/>
          <w:tab w:val="left" w:pos="1080"/>
        </w:tabs>
        <w:jc w:val="both"/>
        <w:rPr>
          <w:szCs w:val="24"/>
        </w:rPr>
      </w:pPr>
      <w:r>
        <w:rPr>
          <w:szCs w:val="24"/>
        </w:rPr>
        <w:t>Способи поширення інформаційного повідомлення про організацію і проведення громадських слухань.</w:t>
      </w:r>
    </w:p>
    <w:p w:rsidR="00F579AA" w:rsidRDefault="00F579AA" w:rsidP="00F579AA">
      <w:pPr>
        <w:numPr>
          <w:ilvl w:val="0"/>
          <w:numId w:val="15"/>
        </w:numPr>
        <w:tabs>
          <w:tab w:val="left" w:pos="900"/>
          <w:tab w:val="left" w:pos="1080"/>
        </w:tabs>
        <w:jc w:val="both"/>
        <w:rPr>
          <w:szCs w:val="24"/>
        </w:rPr>
      </w:pPr>
      <w:r>
        <w:rPr>
          <w:szCs w:val="24"/>
        </w:rPr>
        <w:t>Прізвище, ім’я, по батькові та назва посади особи, відповідальної за організацію громадських слухань.</w:t>
      </w:r>
    </w:p>
    <w:p w:rsidR="00F579AA" w:rsidRDefault="00F579AA" w:rsidP="00F579AA">
      <w:pPr>
        <w:numPr>
          <w:ilvl w:val="0"/>
          <w:numId w:val="15"/>
        </w:numPr>
        <w:tabs>
          <w:tab w:val="left" w:pos="900"/>
          <w:tab w:val="left" w:pos="1080"/>
        </w:tabs>
        <w:jc w:val="both"/>
        <w:rPr>
          <w:szCs w:val="24"/>
        </w:rPr>
      </w:pPr>
      <w:r>
        <w:rPr>
          <w:szCs w:val="24"/>
        </w:rPr>
        <w:t>Дата, час і місце проведення громадських слухань.</w:t>
      </w:r>
    </w:p>
    <w:p w:rsidR="00F579AA" w:rsidRDefault="00F579AA" w:rsidP="00F579AA">
      <w:pPr>
        <w:numPr>
          <w:ilvl w:val="0"/>
          <w:numId w:val="15"/>
        </w:numPr>
        <w:tabs>
          <w:tab w:val="left" w:pos="900"/>
          <w:tab w:val="left" w:pos="1080"/>
        </w:tabs>
        <w:jc w:val="both"/>
        <w:rPr>
          <w:szCs w:val="24"/>
        </w:rPr>
      </w:pPr>
      <w:r>
        <w:rPr>
          <w:szCs w:val="24"/>
        </w:rPr>
        <w:t>Прізвище, ім’я, по батькові головуючого та секретаря громадських слухань.</w:t>
      </w:r>
    </w:p>
    <w:p w:rsidR="00F579AA" w:rsidRDefault="00F579AA" w:rsidP="00F579AA">
      <w:pPr>
        <w:numPr>
          <w:ilvl w:val="0"/>
          <w:numId w:val="15"/>
        </w:numPr>
        <w:tabs>
          <w:tab w:val="left" w:pos="900"/>
          <w:tab w:val="left" w:pos="1080"/>
        </w:tabs>
        <w:jc w:val="both"/>
        <w:rPr>
          <w:szCs w:val="24"/>
        </w:rPr>
      </w:pPr>
      <w:r>
        <w:rPr>
          <w:szCs w:val="24"/>
        </w:rPr>
        <w:t>Кількість зареєстрованих учасників</w:t>
      </w:r>
      <w:r w:rsidR="00DF4E4C">
        <w:rPr>
          <w:szCs w:val="24"/>
        </w:rPr>
        <w:t xml:space="preserve">, </w:t>
      </w:r>
      <w:bookmarkStart w:id="0" w:name="_GoBack"/>
      <w:r w:rsidR="00DF4E4C" w:rsidRPr="00DF4E4C">
        <w:rPr>
          <w:color w:val="7030A0"/>
          <w:szCs w:val="24"/>
        </w:rPr>
        <w:t xml:space="preserve">в </w:t>
      </w:r>
      <w:proofErr w:type="spellStart"/>
      <w:r w:rsidR="00DF4E4C" w:rsidRPr="00DF4E4C">
        <w:rPr>
          <w:color w:val="7030A0"/>
          <w:szCs w:val="24"/>
        </w:rPr>
        <w:t>т.ч</w:t>
      </w:r>
      <w:proofErr w:type="spellEnd"/>
      <w:r w:rsidR="00DF4E4C" w:rsidRPr="00DF4E4C">
        <w:rPr>
          <w:color w:val="7030A0"/>
          <w:szCs w:val="24"/>
        </w:rPr>
        <w:t>. жінок і чоловіків</w:t>
      </w:r>
      <w:bookmarkEnd w:id="0"/>
    </w:p>
    <w:p w:rsidR="00F579AA" w:rsidRDefault="00F579AA" w:rsidP="00F579AA">
      <w:pPr>
        <w:numPr>
          <w:ilvl w:val="0"/>
          <w:numId w:val="15"/>
        </w:numPr>
        <w:tabs>
          <w:tab w:val="left" w:pos="900"/>
          <w:tab w:val="left" w:pos="1080"/>
        </w:tabs>
        <w:jc w:val="both"/>
        <w:rPr>
          <w:szCs w:val="24"/>
        </w:rPr>
      </w:pPr>
      <w:r>
        <w:rPr>
          <w:szCs w:val="24"/>
        </w:rPr>
        <w:t>Кількість учасників, наділених правом голосу.</w:t>
      </w:r>
    </w:p>
    <w:p w:rsidR="00F579AA" w:rsidRDefault="00F579AA" w:rsidP="00F579AA">
      <w:pPr>
        <w:numPr>
          <w:ilvl w:val="0"/>
          <w:numId w:val="15"/>
        </w:numPr>
        <w:tabs>
          <w:tab w:val="left" w:pos="900"/>
          <w:tab w:val="left" w:pos="1080"/>
        </w:tabs>
        <w:jc w:val="both"/>
        <w:rPr>
          <w:szCs w:val="24"/>
        </w:rPr>
      </w:pPr>
      <w:r>
        <w:rPr>
          <w:szCs w:val="24"/>
        </w:rPr>
        <w:t>Рішення громадських слухань (підтримані пропозиції під час голосування).</w:t>
      </w:r>
    </w:p>
    <w:p w:rsidR="00F579AA" w:rsidRDefault="00F579AA" w:rsidP="00F579AA">
      <w:pPr>
        <w:numPr>
          <w:ilvl w:val="0"/>
          <w:numId w:val="15"/>
        </w:numPr>
        <w:tabs>
          <w:tab w:val="left" w:pos="900"/>
          <w:tab w:val="left" w:pos="1080"/>
        </w:tabs>
        <w:jc w:val="both"/>
        <w:rPr>
          <w:szCs w:val="24"/>
        </w:rPr>
      </w:pPr>
      <w:r>
        <w:rPr>
          <w:szCs w:val="24"/>
        </w:rPr>
        <w:t>Дата надходження до міської ради та вхідний номер реєстрації протоколу громадських слухань.</w:t>
      </w:r>
    </w:p>
    <w:p w:rsidR="00F579AA" w:rsidRDefault="00F579AA" w:rsidP="00F579AA">
      <w:pPr>
        <w:numPr>
          <w:ilvl w:val="0"/>
          <w:numId w:val="15"/>
        </w:numPr>
        <w:tabs>
          <w:tab w:val="left" w:pos="900"/>
          <w:tab w:val="left" w:pos="1080"/>
        </w:tabs>
        <w:jc w:val="both"/>
        <w:rPr>
          <w:szCs w:val="24"/>
        </w:rPr>
      </w:pPr>
      <w:r>
        <w:rPr>
          <w:szCs w:val="24"/>
        </w:rPr>
        <w:t>Органи, посадові та службові особи місцевого самоврядування, яким скеровано пропозиції, викладені в протоколі громадських слухань.</w:t>
      </w:r>
    </w:p>
    <w:p w:rsidR="00F579AA" w:rsidRDefault="00F579AA" w:rsidP="00F579AA">
      <w:pPr>
        <w:numPr>
          <w:ilvl w:val="0"/>
          <w:numId w:val="15"/>
        </w:numPr>
        <w:tabs>
          <w:tab w:val="left" w:pos="900"/>
          <w:tab w:val="left" w:pos="1080"/>
        </w:tabs>
        <w:jc w:val="both"/>
        <w:rPr>
          <w:szCs w:val="24"/>
        </w:rPr>
      </w:pPr>
      <w:r>
        <w:rPr>
          <w:szCs w:val="24"/>
        </w:rPr>
        <w:t>Номер і дата рішення, розпорядження чи наказу, винесеного за результатами розгляду органами, посадовими та службовими особами місцевого самоврядування пропозицій громадських слухань, викладених у протоколі.</w:t>
      </w:r>
    </w:p>
    <w:p w:rsidR="00F579AA" w:rsidRDefault="00F579AA" w:rsidP="00F579AA">
      <w:pPr>
        <w:numPr>
          <w:ilvl w:val="0"/>
          <w:numId w:val="15"/>
        </w:numPr>
        <w:tabs>
          <w:tab w:val="left" w:pos="900"/>
          <w:tab w:val="left" w:pos="1080"/>
        </w:tabs>
        <w:jc w:val="both"/>
        <w:rPr>
          <w:szCs w:val="24"/>
        </w:rPr>
      </w:pPr>
      <w:r>
        <w:rPr>
          <w:szCs w:val="24"/>
        </w:rPr>
        <w:t>Інформація про виконання прийнятих посадовими та службовими особами місцевого самоврядування рішень за результатами розгляду пропозицій громадських слухань.</w:t>
      </w:r>
    </w:p>
    <w:p w:rsidR="00F579AA" w:rsidRDefault="00F579AA" w:rsidP="00F579AA">
      <w:pPr>
        <w:numPr>
          <w:ilvl w:val="0"/>
          <w:numId w:val="15"/>
        </w:numPr>
        <w:tabs>
          <w:tab w:val="left" w:pos="900"/>
          <w:tab w:val="left" w:pos="1080"/>
        </w:tabs>
        <w:jc w:val="both"/>
        <w:rPr>
          <w:szCs w:val="24"/>
        </w:rPr>
      </w:pPr>
      <w:r>
        <w:rPr>
          <w:szCs w:val="24"/>
        </w:rPr>
        <w:t xml:space="preserve">Інформація про оскарження дій чи бездіяльності посадових та службових осіб, які порушили вимоги Положення про громадські слухання </w:t>
      </w:r>
      <w:r w:rsidR="006F4833">
        <w:rPr>
          <w:szCs w:val="24"/>
        </w:rPr>
        <w:t xml:space="preserve">в </w:t>
      </w:r>
      <w:r w:rsidR="007B6B99">
        <w:rPr>
          <w:szCs w:val="24"/>
        </w:rPr>
        <w:t>Сіверській</w:t>
      </w:r>
      <w:r w:rsidR="006F4833">
        <w:rPr>
          <w:szCs w:val="24"/>
        </w:rPr>
        <w:t xml:space="preserve"> міській територіальній громаді</w:t>
      </w:r>
      <w:r>
        <w:rPr>
          <w:szCs w:val="24"/>
        </w:rPr>
        <w:t xml:space="preserve">. </w:t>
      </w:r>
    </w:p>
    <w:p w:rsidR="00F579AA" w:rsidRDefault="00F579AA" w:rsidP="00F579AA">
      <w:pPr>
        <w:jc w:val="right"/>
        <w:rPr>
          <w:szCs w:val="24"/>
        </w:rPr>
      </w:pPr>
    </w:p>
    <w:p w:rsidR="006F4833" w:rsidRDefault="006F4833" w:rsidP="00F579AA">
      <w:pPr>
        <w:jc w:val="right"/>
        <w:rPr>
          <w:szCs w:val="24"/>
        </w:rPr>
      </w:pPr>
    </w:p>
    <w:p w:rsidR="003B5A3B" w:rsidRDefault="006F4833" w:rsidP="003B5A3B">
      <w:pPr>
        <w:rPr>
          <w:b/>
          <w:sz w:val="28"/>
          <w:szCs w:val="28"/>
        </w:rPr>
      </w:pPr>
      <w:r>
        <w:rPr>
          <w:b/>
          <w:sz w:val="28"/>
          <w:szCs w:val="28"/>
        </w:rPr>
        <w:t>М</w:t>
      </w:r>
      <w:r w:rsidR="00554218">
        <w:rPr>
          <w:b/>
          <w:sz w:val="28"/>
          <w:szCs w:val="28"/>
        </w:rPr>
        <w:t>іськ</w:t>
      </w:r>
      <w:r>
        <w:rPr>
          <w:b/>
          <w:sz w:val="28"/>
          <w:szCs w:val="28"/>
        </w:rPr>
        <w:t>ий</w:t>
      </w:r>
      <w:r w:rsidR="00554218">
        <w:rPr>
          <w:b/>
          <w:sz w:val="28"/>
          <w:szCs w:val="28"/>
        </w:rPr>
        <w:t xml:space="preserve"> </w:t>
      </w:r>
      <w:r>
        <w:rPr>
          <w:b/>
          <w:sz w:val="28"/>
          <w:szCs w:val="28"/>
        </w:rPr>
        <w:t>голова</w:t>
      </w:r>
      <w:r w:rsidR="00554218">
        <w:rPr>
          <w:b/>
          <w:sz w:val="28"/>
          <w:szCs w:val="28"/>
        </w:rPr>
        <w:tab/>
      </w:r>
      <w:r w:rsidR="00554218">
        <w:rPr>
          <w:b/>
          <w:sz w:val="28"/>
          <w:szCs w:val="28"/>
        </w:rPr>
        <w:tab/>
      </w:r>
      <w:r w:rsidR="00554218">
        <w:rPr>
          <w:b/>
          <w:sz w:val="28"/>
          <w:szCs w:val="28"/>
        </w:rPr>
        <w:tab/>
      </w:r>
      <w:r w:rsidR="00554218">
        <w:rPr>
          <w:b/>
          <w:sz w:val="28"/>
          <w:szCs w:val="28"/>
        </w:rPr>
        <w:tab/>
      </w:r>
      <w:r w:rsidR="003B5A3B">
        <w:rPr>
          <w:b/>
          <w:sz w:val="28"/>
          <w:szCs w:val="28"/>
        </w:rPr>
        <w:tab/>
      </w:r>
      <w:r w:rsidR="003B5A3B">
        <w:rPr>
          <w:b/>
          <w:sz w:val="28"/>
          <w:szCs w:val="28"/>
        </w:rPr>
        <w:tab/>
      </w:r>
      <w:r w:rsidR="003B5A3B">
        <w:rPr>
          <w:b/>
          <w:sz w:val="28"/>
          <w:szCs w:val="28"/>
        </w:rPr>
        <w:tab/>
      </w:r>
      <w:r w:rsidR="007B6B99">
        <w:rPr>
          <w:b/>
          <w:sz w:val="28"/>
          <w:szCs w:val="28"/>
        </w:rPr>
        <w:t xml:space="preserve">           Андрій ЧЕРНЯЄВ</w:t>
      </w:r>
    </w:p>
    <w:p w:rsidR="00B74B79" w:rsidRDefault="00B74B79" w:rsidP="00B74B79">
      <w:pPr>
        <w:pStyle w:val="a5"/>
        <w:rPr>
          <w:sz w:val="28"/>
          <w:szCs w:val="28"/>
        </w:rPr>
      </w:pPr>
    </w:p>
    <w:p w:rsidR="00B74B79" w:rsidRDefault="00B74B79" w:rsidP="00B74B79">
      <w:pPr>
        <w:pStyle w:val="a5"/>
        <w:rPr>
          <w:sz w:val="28"/>
          <w:szCs w:val="28"/>
        </w:rPr>
      </w:pPr>
    </w:p>
    <w:p w:rsidR="00B74B79" w:rsidRDefault="00B74B79" w:rsidP="00B74B79">
      <w:pPr>
        <w:pStyle w:val="a5"/>
        <w:rPr>
          <w:sz w:val="28"/>
          <w:szCs w:val="28"/>
        </w:rPr>
      </w:pPr>
    </w:p>
    <w:p w:rsidR="00B74B79" w:rsidRDefault="00B74B79" w:rsidP="00B74B79">
      <w:pPr>
        <w:pStyle w:val="a5"/>
        <w:rPr>
          <w:sz w:val="28"/>
          <w:szCs w:val="28"/>
        </w:rPr>
      </w:pPr>
    </w:p>
    <w:p w:rsidR="00B74B79" w:rsidRDefault="00B74B79" w:rsidP="00B74B79">
      <w:pPr>
        <w:pStyle w:val="a5"/>
        <w:rPr>
          <w:sz w:val="28"/>
          <w:szCs w:val="28"/>
        </w:rPr>
      </w:pPr>
    </w:p>
    <w:p w:rsidR="00B74B79" w:rsidRDefault="00B74B79" w:rsidP="00B74B79">
      <w:pPr>
        <w:pStyle w:val="a5"/>
        <w:rPr>
          <w:sz w:val="28"/>
          <w:szCs w:val="28"/>
        </w:rPr>
      </w:pPr>
    </w:p>
    <w:p w:rsidR="00B74B79" w:rsidRDefault="00B74B79" w:rsidP="00B74B79">
      <w:pPr>
        <w:pStyle w:val="a5"/>
        <w:rPr>
          <w:sz w:val="28"/>
          <w:szCs w:val="28"/>
        </w:rPr>
      </w:pPr>
    </w:p>
    <w:sectPr w:rsidR="00B74B79" w:rsidSect="00B52E33">
      <w:headerReference w:type="even" r:id="rId7"/>
      <w:headerReference w:type="default" r:id="rId8"/>
      <w:pgSz w:w="11906" w:h="16838"/>
      <w:pgMar w:top="1134" w:right="567" w:bottom="42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ED4" w:rsidRDefault="00082ED4" w:rsidP="00161A24">
      <w:r>
        <w:separator/>
      </w:r>
    </w:p>
  </w:endnote>
  <w:endnote w:type="continuationSeparator" w:id="0">
    <w:p w:rsidR="00082ED4" w:rsidRDefault="00082ED4" w:rsidP="0016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DejaVu Sans Mono">
    <w:altName w:val="Arial Unicode MS"/>
    <w:charset w:val="80"/>
    <w:family w:val="modern"/>
    <w:pitch w:val="default"/>
  </w:font>
  <w:font w:name="Segoe UI">
    <w:panose1 w:val="020B0502040204020203"/>
    <w:charset w:val="CC"/>
    <w:family w:val="swiss"/>
    <w:pitch w:val="variable"/>
    <w:sig w:usb0="E4002EFF" w:usb1="C000E47F" w:usb2="00000009" w:usb3="00000000" w:csb0="000001FF" w:csb1="00000000"/>
  </w:font>
  <w:font w:name="Ubuntu">
    <w:altName w:val="Arial"/>
    <w:charset w:val="01"/>
    <w:family w:val="swiss"/>
    <w:pitch w:val="default"/>
  </w:font>
  <w:font w:name="DejaVu Sans">
    <w:altName w:val="Arial Unicode MS"/>
    <w:charset w:val="80"/>
    <w:family w:val="auto"/>
    <w:pitch w:val="variable"/>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ED4" w:rsidRDefault="00082ED4" w:rsidP="00161A24">
      <w:r>
        <w:separator/>
      </w:r>
    </w:p>
  </w:footnote>
  <w:footnote w:type="continuationSeparator" w:id="0">
    <w:p w:rsidR="00082ED4" w:rsidRDefault="00082ED4" w:rsidP="00161A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A3B" w:rsidRDefault="00664BF9" w:rsidP="00161A24">
    <w:pPr>
      <w:pStyle w:val="a3"/>
      <w:framePr w:wrap="around" w:vAnchor="text" w:hAnchor="margin" w:xAlign="center" w:y="1"/>
      <w:rPr>
        <w:rStyle w:val="a4"/>
      </w:rPr>
    </w:pPr>
    <w:r>
      <w:rPr>
        <w:rStyle w:val="a4"/>
      </w:rPr>
      <w:fldChar w:fldCharType="begin"/>
    </w:r>
    <w:r w:rsidR="003B5A3B">
      <w:rPr>
        <w:rStyle w:val="a4"/>
      </w:rPr>
      <w:instrText xml:space="preserve">PAGE  </w:instrText>
    </w:r>
    <w:r>
      <w:rPr>
        <w:rStyle w:val="a4"/>
      </w:rPr>
      <w:fldChar w:fldCharType="end"/>
    </w:r>
  </w:p>
  <w:p w:rsidR="003B5A3B" w:rsidRDefault="003B5A3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A3B" w:rsidRDefault="00664BF9" w:rsidP="00161A24">
    <w:pPr>
      <w:pStyle w:val="a3"/>
      <w:framePr w:wrap="around" w:vAnchor="text" w:hAnchor="margin" w:xAlign="center" w:y="1"/>
      <w:rPr>
        <w:rStyle w:val="a4"/>
      </w:rPr>
    </w:pPr>
    <w:r>
      <w:rPr>
        <w:rStyle w:val="a4"/>
      </w:rPr>
      <w:fldChar w:fldCharType="begin"/>
    </w:r>
    <w:r w:rsidR="003B5A3B">
      <w:rPr>
        <w:rStyle w:val="a4"/>
      </w:rPr>
      <w:instrText xml:space="preserve">PAGE  </w:instrText>
    </w:r>
    <w:r>
      <w:rPr>
        <w:rStyle w:val="a4"/>
      </w:rPr>
      <w:fldChar w:fldCharType="separate"/>
    </w:r>
    <w:r w:rsidR="00DF4E4C">
      <w:rPr>
        <w:rStyle w:val="a4"/>
        <w:noProof/>
      </w:rPr>
      <w:t>15</w:t>
    </w:r>
    <w:r>
      <w:rPr>
        <w:rStyle w:val="a4"/>
      </w:rPr>
      <w:fldChar w:fldCharType="end"/>
    </w:r>
  </w:p>
  <w:p w:rsidR="003B5A3B" w:rsidRDefault="003B5A3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D"/>
    <w:multiLevelType w:val="multilevel"/>
    <w:tmpl w:val="BEF69CF8"/>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2995500"/>
    <w:multiLevelType w:val="multilevel"/>
    <w:tmpl w:val="D9460354"/>
    <w:lvl w:ilvl="0">
      <w:start w:val="1"/>
      <w:numFmt w:val="decimal"/>
      <w:lvlText w:val="%1"/>
      <w:lvlJc w:val="left"/>
      <w:pPr>
        <w:ind w:left="480" w:hanging="480"/>
      </w:pPr>
      <w:rPr>
        <w:rFonts w:hint="default"/>
      </w:rPr>
    </w:lvl>
    <w:lvl w:ilvl="1">
      <w:start w:val="2"/>
      <w:numFmt w:val="decimal"/>
      <w:lvlText w:val="%1.%2"/>
      <w:lvlJc w:val="left"/>
      <w:pPr>
        <w:ind w:left="870" w:hanging="480"/>
      </w:pPr>
      <w:rPr>
        <w:rFonts w:hint="default"/>
      </w:rPr>
    </w:lvl>
    <w:lvl w:ilvl="2">
      <w:start w:val="6"/>
      <w:numFmt w:val="decimal"/>
      <w:lvlText w:val="%1.%2.%3"/>
      <w:lvlJc w:val="left"/>
      <w:pPr>
        <w:ind w:left="1500" w:hanging="720"/>
      </w:pPr>
      <w:rPr>
        <w:rFonts w:hint="default"/>
        <w:b/>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15:restartNumberingAfterBreak="0">
    <w:nsid w:val="04D34A97"/>
    <w:multiLevelType w:val="multilevel"/>
    <w:tmpl w:val="A956BD6A"/>
    <w:lvl w:ilvl="0">
      <w:start w:val="2"/>
      <w:numFmt w:val="decimal"/>
      <w:lvlText w:val="%1."/>
      <w:lvlJc w:val="left"/>
      <w:pPr>
        <w:ind w:left="540" w:hanging="540"/>
      </w:pPr>
      <w:rPr>
        <w:rFonts w:hint="default"/>
      </w:rPr>
    </w:lvl>
    <w:lvl w:ilvl="1">
      <w:start w:val="2"/>
      <w:numFmt w:val="decimal"/>
      <w:lvlText w:val="%1.%2."/>
      <w:lvlJc w:val="left"/>
      <w:pPr>
        <w:ind w:left="75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6" w15:restartNumberingAfterBreak="0">
    <w:nsid w:val="091809D5"/>
    <w:multiLevelType w:val="multilevel"/>
    <w:tmpl w:val="A956BD6A"/>
    <w:lvl w:ilvl="0">
      <w:start w:val="2"/>
      <w:numFmt w:val="decimal"/>
      <w:lvlText w:val="%1."/>
      <w:lvlJc w:val="left"/>
      <w:pPr>
        <w:ind w:left="540" w:hanging="540"/>
      </w:pPr>
      <w:rPr>
        <w:rFonts w:hint="default"/>
      </w:rPr>
    </w:lvl>
    <w:lvl w:ilvl="1">
      <w:start w:val="2"/>
      <w:numFmt w:val="decimal"/>
      <w:lvlText w:val="%1.%2."/>
      <w:lvlJc w:val="left"/>
      <w:pPr>
        <w:ind w:left="75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abstractNum w:abstractNumId="7" w15:restartNumberingAfterBreak="0">
    <w:nsid w:val="16224F7B"/>
    <w:multiLevelType w:val="multilevel"/>
    <w:tmpl w:val="064254F4"/>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4B60BE0"/>
    <w:multiLevelType w:val="multilevel"/>
    <w:tmpl w:val="AA0036F6"/>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2DF528B"/>
    <w:multiLevelType w:val="multilevel"/>
    <w:tmpl w:val="D7CEA944"/>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8"/>
      <w:numFmt w:val="decimal"/>
      <w:lvlText w:val="%1.%2.%3."/>
      <w:lvlJc w:val="left"/>
      <w:pPr>
        <w:tabs>
          <w:tab w:val="num" w:pos="1500"/>
        </w:tabs>
        <w:ind w:left="1500" w:hanging="720"/>
      </w:pPr>
      <w:rPr>
        <w:rFonts w:hint="default"/>
        <w:b/>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10" w15:restartNumberingAfterBreak="0">
    <w:nsid w:val="4AB83E60"/>
    <w:multiLevelType w:val="multilevel"/>
    <w:tmpl w:val="73529458"/>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9403FA0"/>
    <w:multiLevelType w:val="multilevel"/>
    <w:tmpl w:val="D74C0D5E"/>
    <w:lvl w:ilvl="0">
      <w:start w:val="2"/>
      <w:numFmt w:val="decimal"/>
      <w:lvlText w:val="%1."/>
      <w:lvlJc w:val="left"/>
      <w:pPr>
        <w:tabs>
          <w:tab w:val="num" w:pos="645"/>
        </w:tabs>
        <w:ind w:left="645" w:hanging="645"/>
      </w:pPr>
      <w:rPr>
        <w:rFonts w:hint="default"/>
      </w:rPr>
    </w:lvl>
    <w:lvl w:ilvl="1">
      <w:start w:val="2"/>
      <w:numFmt w:val="decimal"/>
      <w:lvlText w:val="%1.%2."/>
      <w:lvlJc w:val="left"/>
      <w:pPr>
        <w:tabs>
          <w:tab w:val="num" w:pos="1145"/>
        </w:tabs>
        <w:ind w:left="1145" w:hanging="720"/>
      </w:pPr>
      <w:rPr>
        <w:rFonts w:hint="default"/>
      </w:rPr>
    </w:lvl>
    <w:lvl w:ilvl="2">
      <w:start w:val="6"/>
      <w:numFmt w:val="decimal"/>
      <w:lvlText w:val="%1.%2.%3."/>
      <w:lvlJc w:val="left"/>
      <w:pPr>
        <w:tabs>
          <w:tab w:val="num" w:pos="1570"/>
        </w:tabs>
        <w:ind w:left="1570" w:hanging="720"/>
      </w:pPr>
      <w:rPr>
        <w:rFonts w:hint="default"/>
        <w:b/>
      </w:rPr>
    </w:lvl>
    <w:lvl w:ilvl="3">
      <w:start w:val="1"/>
      <w:numFmt w:val="decimal"/>
      <w:lvlText w:val="%1.%2.%3.%4."/>
      <w:lvlJc w:val="left"/>
      <w:pPr>
        <w:tabs>
          <w:tab w:val="num" w:pos="2355"/>
        </w:tabs>
        <w:ind w:left="2355"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4350"/>
        </w:tabs>
        <w:ind w:left="4350" w:hanging="180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560"/>
        </w:tabs>
        <w:ind w:left="5560" w:hanging="2160"/>
      </w:pPr>
      <w:rPr>
        <w:rFonts w:hint="default"/>
      </w:rPr>
    </w:lvl>
  </w:abstractNum>
  <w:abstractNum w:abstractNumId="12" w15:restartNumberingAfterBreak="0">
    <w:nsid w:val="5AAB179B"/>
    <w:multiLevelType w:val="multilevel"/>
    <w:tmpl w:val="95B81AA4"/>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862"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ECF38F9"/>
    <w:multiLevelType w:val="multilevel"/>
    <w:tmpl w:val="AF7242E4"/>
    <w:lvl w:ilvl="0">
      <w:start w:val="1"/>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3"/>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B4B32FC"/>
    <w:multiLevelType w:val="multilevel"/>
    <w:tmpl w:val="1B5AAAFA"/>
    <w:lvl w:ilvl="0">
      <w:start w:val="1"/>
      <w:numFmt w:val="decimal"/>
      <w:lvlText w:val="%1."/>
      <w:lvlJc w:val="left"/>
      <w:pPr>
        <w:tabs>
          <w:tab w:val="num" w:pos="630"/>
        </w:tabs>
        <w:ind w:left="630" w:hanging="630"/>
      </w:pPr>
      <w:rPr>
        <w:rFonts w:hint="default"/>
      </w:rPr>
    </w:lvl>
    <w:lvl w:ilvl="1">
      <w:start w:val="2"/>
      <w:numFmt w:val="decimal"/>
      <w:lvlText w:val="%1.%2."/>
      <w:lvlJc w:val="left"/>
      <w:pPr>
        <w:tabs>
          <w:tab w:val="num" w:pos="1155"/>
        </w:tabs>
        <w:ind w:left="1155" w:hanging="720"/>
      </w:pPr>
      <w:rPr>
        <w:rFonts w:hint="default"/>
      </w:rPr>
    </w:lvl>
    <w:lvl w:ilvl="2">
      <w:start w:val="3"/>
      <w:numFmt w:val="decimal"/>
      <w:lvlText w:val="%1.%2.%3."/>
      <w:lvlJc w:val="left"/>
      <w:pPr>
        <w:tabs>
          <w:tab w:val="num" w:pos="1590"/>
        </w:tabs>
        <w:ind w:left="1590" w:hanging="720"/>
      </w:pPr>
      <w:rPr>
        <w:rFonts w:hint="default"/>
        <w:b/>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5" w15:restartNumberingAfterBreak="0">
    <w:nsid w:val="7F7A471B"/>
    <w:multiLevelType w:val="multilevel"/>
    <w:tmpl w:val="2AC4EDF0"/>
    <w:lvl w:ilvl="0">
      <w:start w:val="2"/>
      <w:numFmt w:val="decimal"/>
      <w:lvlText w:val="%1."/>
      <w:lvlJc w:val="left"/>
      <w:pPr>
        <w:ind w:left="540" w:hanging="540"/>
      </w:pPr>
      <w:rPr>
        <w:rFonts w:hint="default"/>
      </w:rPr>
    </w:lvl>
    <w:lvl w:ilvl="1">
      <w:start w:val="2"/>
      <w:numFmt w:val="decimal"/>
      <w:lvlText w:val="%1.%2."/>
      <w:lvlJc w:val="left"/>
      <w:pPr>
        <w:ind w:left="750" w:hanging="540"/>
      </w:pPr>
      <w:rPr>
        <w:rFonts w:hint="default"/>
      </w:rPr>
    </w:lvl>
    <w:lvl w:ilvl="2">
      <w:start w:val="1"/>
      <w:numFmt w:val="decimal"/>
      <w:lvlText w:val="%1.%2.%3."/>
      <w:lvlJc w:val="left"/>
      <w:pPr>
        <w:ind w:left="1440" w:hanging="720"/>
      </w:pPr>
      <w:rPr>
        <w:rFonts w:ascii="Times New Roman" w:eastAsia="Times New Roman" w:hAnsi="Times New Roman" w:cs="Times New Roman"/>
        <w:b/>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480" w:hanging="1800"/>
      </w:pPr>
      <w:rPr>
        <w:rFonts w:hint="default"/>
      </w:rPr>
    </w:lvl>
  </w:abstractNum>
  <w:num w:numId="1">
    <w:abstractNumId w:val="7"/>
  </w:num>
  <w:num w:numId="2">
    <w:abstractNumId w:val="10"/>
  </w:num>
  <w:num w:numId="3">
    <w:abstractNumId w:val="8"/>
  </w:num>
  <w:num w:numId="4">
    <w:abstractNumId w:val="13"/>
  </w:num>
  <w:num w:numId="5">
    <w:abstractNumId w:val="4"/>
  </w:num>
  <w:num w:numId="6">
    <w:abstractNumId w:val="15"/>
  </w:num>
  <w:num w:numId="7">
    <w:abstractNumId w:val="12"/>
  </w:num>
  <w:num w:numId="8">
    <w:abstractNumId w:val="9"/>
  </w:num>
  <w:num w:numId="9">
    <w:abstractNumId w:val="14"/>
  </w:num>
  <w:num w:numId="10">
    <w:abstractNumId w:val="5"/>
  </w:num>
  <w:num w:numId="11">
    <w:abstractNumId w:val="6"/>
  </w:num>
  <w:num w:numId="12">
    <w:abstractNumId w:val="1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B5558"/>
    <w:rsid w:val="00002D06"/>
    <w:rsid w:val="00002E18"/>
    <w:rsid w:val="00016811"/>
    <w:rsid w:val="00026F1C"/>
    <w:rsid w:val="00036C97"/>
    <w:rsid w:val="00082ED4"/>
    <w:rsid w:val="00087033"/>
    <w:rsid w:val="000B3E2B"/>
    <w:rsid w:val="000B47B1"/>
    <w:rsid w:val="000E267F"/>
    <w:rsid w:val="001147AE"/>
    <w:rsid w:val="0014618A"/>
    <w:rsid w:val="00157BD0"/>
    <w:rsid w:val="00161A24"/>
    <w:rsid w:val="00161CC1"/>
    <w:rsid w:val="00177255"/>
    <w:rsid w:val="001A1ECC"/>
    <w:rsid w:val="00214462"/>
    <w:rsid w:val="00265D40"/>
    <w:rsid w:val="0026710B"/>
    <w:rsid w:val="00275FA7"/>
    <w:rsid w:val="002B1570"/>
    <w:rsid w:val="002C34EF"/>
    <w:rsid w:val="002D458A"/>
    <w:rsid w:val="002D675F"/>
    <w:rsid w:val="002F1C5C"/>
    <w:rsid w:val="002F5494"/>
    <w:rsid w:val="00311EFF"/>
    <w:rsid w:val="00316F4B"/>
    <w:rsid w:val="0032069A"/>
    <w:rsid w:val="00352C7C"/>
    <w:rsid w:val="003A319F"/>
    <w:rsid w:val="003B5A3B"/>
    <w:rsid w:val="003D02D0"/>
    <w:rsid w:val="003D3557"/>
    <w:rsid w:val="0041521A"/>
    <w:rsid w:val="00445E0E"/>
    <w:rsid w:val="00486C50"/>
    <w:rsid w:val="004B2812"/>
    <w:rsid w:val="004F456D"/>
    <w:rsid w:val="00520C53"/>
    <w:rsid w:val="005312A5"/>
    <w:rsid w:val="005314ED"/>
    <w:rsid w:val="00553BAB"/>
    <w:rsid w:val="00554218"/>
    <w:rsid w:val="005957EE"/>
    <w:rsid w:val="00595A5B"/>
    <w:rsid w:val="005C65A8"/>
    <w:rsid w:val="005F43E1"/>
    <w:rsid w:val="00615A53"/>
    <w:rsid w:val="00635E3C"/>
    <w:rsid w:val="00642D8E"/>
    <w:rsid w:val="00645952"/>
    <w:rsid w:val="006525EE"/>
    <w:rsid w:val="00664BF9"/>
    <w:rsid w:val="00693A58"/>
    <w:rsid w:val="006B4968"/>
    <w:rsid w:val="006C084D"/>
    <w:rsid w:val="006F4833"/>
    <w:rsid w:val="00720021"/>
    <w:rsid w:val="00726071"/>
    <w:rsid w:val="00726A4C"/>
    <w:rsid w:val="00740452"/>
    <w:rsid w:val="00766AB7"/>
    <w:rsid w:val="007A333F"/>
    <w:rsid w:val="007B6B99"/>
    <w:rsid w:val="00811484"/>
    <w:rsid w:val="00853352"/>
    <w:rsid w:val="00864854"/>
    <w:rsid w:val="008C5E85"/>
    <w:rsid w:val="008C7629"/>
    <w:rsid w:val="009121BB"/>
    <w:rsid w:val="00912C02"/>
    <w:rsid w:val="0093745A"/>
    <w:rsid w:val="00943BAE"/>
    <w:rsid w:val="009B040A"/>
    <w:rsid w:val="009B207B"/>
    <w:rsid w:val="00A11432"/>
    <w:rsid w:val="00A572AB"/>
    <w:rsid w:val="00AA0B14"/>
    <w:rsid w:val="00B03091"/>
    <w:rsid w:val="00B05BDE"/>
    <w:rsid w:val="00B52E33"/>
    <w:rsid w:val="00B53CE0"/>
    <w:rsid w:val="00B74B79"/>
    <w:rsid w:val="00B74C6C"/>
    <w:rsid w:val="00B96E3D"/>
    <w:rsid w:val="00BB0E1D"/>
    <w:rsid w:val="00C0436A"/>
    <w:rsid w:val="00C37E33"/>
    <w:rsid w:val="00C44093"/>
    <w:rsid w:val="00C53252"/>
    <w:rsid w:val="00C53812"/>
    <w:rsid w:val="00C63880"/>
    <w:rsid w:val="00C64FA6"/>
    <w:rsid w:val="00CE6E0F"/>
    <w:rsid w:val="00D20983"/>
    <w:rsid w:val="00D576ED"/>
    <w:rsid w:val="00DD6CDB"/>
    <w:rsid w:val="00DE26FC"/>
    <w:rsid w:val="00DF479D"/>
    <w:rsid w:val="00DF4E4C"/>
    <w:rsid w:val="00E23312"/>
    <w:rsid w:val="00E3238D"/>
    <w:rsid w:val="00EB3909"/>
    <w:rsid w:val="00EE10F2"/>
    <w:rsid w:val="00F4537A"/>
    <w:rsid w:val="00F52657"/>
    <w:rsid w:val="00F579AA"/>
    <w:rsid w:val="00F62371"/>
    <w:rsid w:val="00F65CB5"/>
    <w:rsid w:val="00FB5558"/>
    <w:rsid w:val="00FD4546"/>
    <w:rsid w:val="00FE23AC"/>
    <w:rsid w:val="00FF74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AEF0D9-C6F8-4254-81ED-BAF01565A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558"/>
    <w:pPr>
      <w:suppressAutoHyphens/>
    </w:pPr>
    <w:rPr>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 (веб)1"/>
    <w:basedOn w:val="a"/>
    <w:rsid w:val="00FB5558"/>
    <w:rPr>
      <w:szCs w:val="24"/>
    </w:rPr>
  </w:style>
  <w:style w:type="paragraph" w:customStyle="1" w:styleId="HTML1">
    <w:name w:val="Стандартний HTML1"/>
    <w:basedOn w:val="a"/>
    <w:rsid w:val="00FB5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paragraph" w:customStyle="1" w:styleId="PreformattedText">
    <w:name w:val="Preformatted Text"/>
    <w:basedOn w:val="a"/>
    <w:rsid w:val="00FB5558"/>
    <w:rPr>
      <w:rFonts w:ascii="DejaVu Sans Mono" w:eastAsia="DejaVu Sans Mono" w:hAnsi="DejaVu Sans Mono" w:cs="DejaVu Sans Mono"/>
      <w:sz w:val="20"/>
    </w:rPr>
  </w:style>
  <w:style w:type="paragraph" w:styleId="HTML">
    <w:name w:val="HTML Preformatted"/>
    <w:basedOn w:val="a"/>
    <w:rsid w:val="00FB5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paragraph" w:styleId="a3">
    <w:name w:val="header"/>
    <w:basedOn w:val="a"/>
    <w:rsid w:val="00F4537A"/>
    <w:pPr>
      <w:tabs>
        <w:tab w:val="center" w:pos="4819"/>
        <w:tab w:val="right" w:pos="9639"/>
      </w:tabs>
    </w:pPr>
  </w:style>
  <w:style w:type="character" w:styleId="a4">
    <w:name w:val="page number"/>
    <w:basedOn w:val="a0"/>
    <w:rsid w:val="00F4537A"/>
  </w:style>
  <w:style w:type="paragraph" w:styleId="a5">
    <w:name w:val="Body Text"/>
    <w:basedOn w:val="a"/>
    <w:rsid w:val="00F579AA"/>
    <w:pPr>
      <w:spacing w:after="120"/>
    </w:pPr>
  </w:style>
  <w:style w:type="character" w:customStyle="1" w:styleId="FootnoteCharacters">
    <w:name w:val="Footnote Characters"/>
    <w:rsid w:val="00F579AA"/>
    <w:rPr>
      <w:vertAlign w:val="superscript"/>
    </w:rPr>
  </w:style>
  <w:style w:type="paragraph" w:styleId="a6">
    <w:name w:val="Balloon Text"/>
    <w:basedOn w:val="a"/>
    <w:link w:val="a7"/>
    <w:rsid w:val="00265D40"/>
    <w:rPr>
      <w:rFonts w:ascii="Segoe UI" w:hAnsi="Segoe UI" w:cs="Segoe UI"/>
      <w:sz w:val="18"/>
      <w:szCs w:val="18"/>
    </w:rPr>
  </w:style>
  <w:style w:type="character" w:customStyle="1" w:styleId="a7">
    <w:name w:val="Текст у виносці Знак"/>
    <w:link w:val="a6"/>
    <w:rsid w:val="00265D40"/>
    <w:rPr>
      <w:rFonts w:ascii="Segoe UI" w:hAnsi="Segoe UI" w:cs="Segoe UI"/>
      <w:sz w:val="18"/>
      <w:szCs w:val="18"/>
      <w:lang w:val="uk-UA" w:eastAsia="ar-SA"/>
    </w:rPr>
  </w:style>
  <w:style w:type="paragraph" w:styleId="a8">
    <w:name w:val="Normal (Web)"/>
    <w:basedOn w:val="a"/>
    <w:rsid w:val="00DE26FC"/>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77022">
      <w:bodyDiv w:val="1"/>
      <w:marLeft w:val="0"/>
      <w:marRight w:val="0"/>
      <w:marTop w:val="0"/>
      <w:marBottom w:val="0"/>
      <w:divBdr>
        <w:top w:val="none" w:sz="0" w:space="0" w:color="auto"/>
        <w:left w:val="none" w:sz="0" w:space="0" w:color="auto"/>
        <w:bottom w:val="none" w:sz="0" w:space="0" w:color="auto"/>
        <w:right w:val="none" w:sz="0" w:space="0" w:color="auto"/>
      </w:divBdr>
    </w:div>
    <w:div w:id="168569379">
      <w:bodyDiv w:val="1"/>
      <w:marLeft w:val="0"/>
      <w:marRight w:val="0"/>
      <w:marTop w:val="0"/>
      <w:marBottom w:val="0"/>
      <w:divBdr>
        <w:top w:val="none" w:sz="0" w:space="0" w:color="auto"/>
        <w:left w:val="none" w:sz="0" w:space="0" w:color="auto"/>
        <w:bottom w:val="none" w:sz="0" w:space="0" w:color="auto"/>
        <w:right w:val="none" w:sz="0" w:space="0" w:color="auto"/>
      </w:divBdr>
    </w:div>
    <w:div w:id="231619866">
      <w:bodyDiv w:val="1"/>
      <w:marLeft w:val="0"/>
      <w:marRight w:val="0"/>
      <w:marTop w:val="0"/>
      <w:marBottom w:val="0"/>
      <w:divBdr>
        <w:top w:val="none" w:sz="0" w:space="0" w:color="auto"/>
        <w:left w:val="none" w:sz="0" w:space="0" w:color="auto"/>
        <w:bottom w:val="none" w:sz="0" w:space="0" w:color="auto"/>
        <w:right w:val="none" w:sz="0" w:space="0" w:color="auto"/>
      </w:divBdr>
    </w:div>
    <w:div w:id="867139356">
      <w:bodyDiv w:val="1"/>
      <w:marLeft w:val="0"/>
      <w:marRight w:val="0"/>
      <w:marTop w:val="0"/>
      <w:marBottom w:val="0"/>
      <w:divBdr>
        <w:top w:val="none" w:sz="0" w:space="0" w:color="auto"/>
        <w:left w:val="none" w:sz="0" w:space="0" w:color="auto"/>
        <w:bottom w:val="none" w:sz="0" w:space="0" w:color="auto"/>
        <w:right w:val="none" w:sz="0" w:space="0" w:color="auto"/>
      </w:divBdr>
    </w:div>
    <w:div w:id="1055351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15</Pages>
  <Words>23053</Words>
  <Characters>13141</Characters>
  <Application>Microsoft Office Word</Application>
  <DocSecurity>0</DocSecurity>
  <Lines>109</Lines>
  <Paragraphs>72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rada</Company>
  <LinksUpToDate>false</LinksUpToDate>
  <CharactersWithSpaces>36122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Protokl4</dc:creator>
  <cp:lastModifiedBy>Пользователь</cp:lastModifiedBy>
  <cp:revision>7</cp:revision>
  <cp:lastPrinted>2017-02-06T14:42:00Z</cp:lastPrinted>
  <dcterms:created xsi:type="dcterms:W3CDTF">2021-05-31T09:54:00Z</dcterms:created>
  <dcterms:modified xsi:type="dcterms:W3CDTF">2021-09-19T17:59:00Z</dcterms:modified>
</cp:coreProperties>
</file>